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Look w:val="0600" w:firstRow="0" w:lastRow="0" w:firstColumn="0" w:lastColumn="0" w:noHBand="1" w:noVBand="1"/>
        <w:tblDescription w:val="Indelingstabel"/>
      </w:tblPr>
      <w:tblGrid>
        <w:gridCol w:w="9026"/>
      </w:tblGrid>
      <w:tr w:rsidR="00CB0809" w14:paraId="6D7A9B26" w14:textId="77777777" w:rsidTr="00CB0809">
        <w:trPr>
          <w:trHeight w:val="1077"/>
        </w:trPr>
        <w:tc>
          <w:tcPr>
            <w:tcW w:w="10466" w:type="dxa"/>
          </w:tcPr>
          <w:p w14:paraId="0DD98972" w14:textId="5BED2320" w:rsidR="00CB0809" w:rsidRDefault="001A75A3" w:rsidP="00CF4773">
            <w:pPr>
              <w:jc w:val="right"/>
            </w:pPr>
            <w:r>
              <w:rPr>
                <w:noProof/>
                <w:lang w:bidi="nl-NL"/>
              </w:rPr>
              <w:t>Apotheek Benzo</w:t>
            </w:r>
          </w:p>
        </w:tc>
      </w:tr>
      <w:tr w:rsidR="00CB0809" w14:paraId="6274340A" w14:textId="77777777" w:rsidTr="00CB0809">
        <w:trPr>
          <w:trHeight w:val="1701"/>
        </w:trPr>
        <w:tc>
          <w:tcPr>
            <w:tcW w:w="10466" w:type="dxa"/>
          </w:tcPr>
          <w:p w14:paraId="139EFE9D" w14:textId="6BDB7BC0" w:rsidR="00CB0809" w:rsidRPr="00752FC4" w:rsidRDefault="001A75A3" w:rsidP="00CB0809">
            <w:pPr>
              <w:pStyle w:val="Contactgegevens"/>
            </w:pPr>
            <w:r>
              <w:t>Boeierstraat 42 b, 8937BP Leeuwarden</w:t>
            </w:r>
          </w:p>
          <w:p w14:paraId="559A7F9C" w14:textId="14F26C55" w:rsidR="00CB0809" w:rsidRPr="00752FC4" w:rsidRDefault="001A75A3" w:rsidP="00CB0809">
            <w:pPr>
              <w:pStyle w:val="Contactgegevens"/>
            </w:pPr>
            <w:r>
              <w:t>0627521373</w:t>
            </w:r>
          </w:p>
          <w:p w14:paraId="231E74D1" w14:textId="39E40947" w:rsidR="00CB0809" w:rsidRDefault="001A75A3" w:rsidP="00CB0809">
            <w:pPr>
              <w:pStyle w:val="Contactgegevens"/>
            </w:pPr>
            <w:r>
              <w:t>apotheekbenzoinfo@gmail.com</w:t>
            </w:r>
          </w:p>
        </w:tc>
      </w:tr>
    </w:tbl>
    <w:p w14:paraId="1EFD53BA" w14:textId="4311AD36" w:rsidR="00752FC4" w:rsidRPr="005125BB" w:rsidRDefault="00752FC4" w:rsidP="005125BB">
      <w:pPr>
        <w:pStyle w:val="Datum"/>
      </w:pPr>
    </w:p>
    <w:p w14:paraId="7781D637" w14:textId="77777777" w:rsidR="00752FC4" w:rsidRDefault="00752FC4" w:rsidP="008D0AA7">
      <w:pPr>
        <w:pStyle w:val="Aanhef"/>
      </w:pPr>
      <w:r>
        <w:rPr>
          <w:lang w:bidi="nl-NL"/>
        </w:rPr>
        <w:t xml:space="preserve">Geachte </w:t>
      </w:r>
      <w:sdt>
        <w:sdtPr>
          <w:alias w:val="Voer naam van de ontvanger in:"/>
          <w:tag w:val="Voer naam van ontvanger in:"/>
          <w:id w:val="1586728313"/>
          <w:placeholder>
            <w:docPart w:val="B8922EC27A134373B9DEF88CD1B599A9"/>
          </w:placeholder>
          <w:temporary/>
          <w:showingPlcHdr/>
          <w15:appearance w15:val="hidden"/>
          <w:text/>
        </w:sdtPr>
        <w:sdtEndPr/>
        <w:sdtContent>
          <w:r>
            <w:rPr>
              <w:lang w:bidi="nl-NL"/>
            </w:rPr>
            <w:t>geadresseerde</w:t>
          </w:r>
        </w:sdtContent>
      </w:sdt>
      <w:r>
        <w:rPr>
          <w:lang w:bidi="nl-NL"/>
        </w:rPr>
        <w:t>:</w:t>
      </w:r>
    </w:p>
    <w:p w14:paraId="63612D2B" w14:textId="46311C25" w:rsidR="00752FC4" w:rsidRDefault="001A75A3" w:rsidP="001A75A3">
      <w:r>
        <w:t xml:space="preserve">Apotheek </w:t>
      </w:r>
      <w:proofErr w:type="spellStart"/>
      <w:r>
        <w:t>Benzo</w:t>
      </w:r>
      <w:proofErr w:type="spellEnd"/>
      <w:r>
        <w:t xml:space="preserve"> is een van de nieuwste apotheken is de omgeving Noord-Groningen. Wij zijn een onafhankelijke apotheek. Dat wil zeggen dat wij niet het bezit zijn van een groothandel. Dit betekent dat wij zelf invulling aan ons beleid willen geven. Dit heeft ons de mogelijkheid gegeven om de patiënt meer op de voorgrond te zetten.</w:t>
      </w:r>
    </w:p>
    <w:p w14:paraId="39E665A5" w14:textId="7092AB80" w:rsidR="001A75A3" w:rsidRDefault="001A75A3" w:rsidP="001A75A3">
      <w:r>
        <w:t xml:space="preserve">Wij hebben een klein team gevormd van gediplomeerde apothekersassistenten die voor u klaar staan. Verder hebben wij gloednieuwe services op touw gezet. Wij kunnen herhaalmedicatie nu aan u leveren via de </w:t>
      </w:r>
      <w:proofErr w:type="spellStart"/>
      <w:r>
        <w:t>herhaalserivce</w:t>
      </w:r>
      <w:proofErr w:type="spellEnd"/>
      <w:r>
        <w:t>. Ook kunnen wij nu uw medicatie leveren buiten onze openingstijden via onze kluis.</w:t>
      </w:r>
    </w:p>
    <w:p w14:paraId="45CA48E8" w14:textId="5663BD2E" w:rsidR="001A75A3" w:rsidRDefault="001A75A3" w:rsidP="001A75A3">
      <w:r>
        <w:t>Momenteel zijn wij bezig onze zorg naar het volgende niveau te brengen. Hoe dan? Wij houden overleg met artsen zodat wij de zorg aan u nog beter krijgen. Wij doen dit aan de hand van thema’s zoals therapietrouw. Hierin onderzoeken wij hoe het komt dat men de medicijnen niet volgens het doosje gebruikt. Door de resultaten te analyseren</w:t>
      </w:r>
    </w:p>
    <w:sdt>
      <w:sdtPr>
        <w:alias w:val="Met vriendelijke groet,"/>
        <w:tag w:val="Met vriendelijke groet,"/>
        <w:id w:val="379681130"/>
        <w:placeholder>
          <w:docPart w:val="7B133A58EFF94769A3A6F5B0A0C78746"/>
        </w:placeholder>
        <w:temporary/>
        <w:showingPlcHdr/>
        <w15:appearance w15:val="hidden"/>
      </w:sdtPr>
      <w:sdtEndPr/>
      <w:sdtContent>
        <w:p w14:paraId="220EA716" w14:textId="77777777" w:rsidR="00752FC4" w:rsidRDefault="00752FC4" w:rsidP="00200635">
          <w:pPr>
            <w:pStyle w:val="Afsluiting"/>
          </w:pPr>
          <w:r>
            <w:rPr>
              <w:lang w:bidi="nl-NL"/>
            </w:rPr>
            <w:t>Met vriendelijke groet,</w:t>
          </w:r>
        </w:p>
      </w:sdtContent>
    </w:sdt>
    <w:p w14:paraId="79A39900" w14:textId="5E680F09" w:rsidR="009468D3" w:rsidRDefault="001A75A3" w:rsidP="00254E0D">
      <w:pPr>
        <w:pStyle w:val="Handtekening"/>
      </w:pPr>
      <w:r>
        <w:t>Apotheek Benzo</w:t>
      </w:r>
    </w:p>
    <w:sectPr w:rsidR="009468D3" w:rsidSect="00A153D6">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252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5A696A" w14:textId="77777777" w:rsidR="00604E3F" w:rsidRDefault="00604E3F">
      <w:pPr>
        <w:spacing w:after="0" w:line="240" w:lineRule="auto"/>
      </w:pPr>
      <w:r>
        <w:separator/>
      </w:r>
    </w:p>
    <w:p w14:paraId="728AF127" w14:textId="77777777" w:rsidR="00604E3F" w:rsidRDefault="00604E3F"/>
  </w:endnote>
  <w:endnote w:type="continuationSeparator" w:id="0">
    <w:p w14:paraId="0FAE77C3" w14:textId="77777777" w:rsidR="00604E3F" w:rsidRDefault="00604E3F">
      <w:pPr>
        <w:spacing w:after="0" w:line="240" w:lineRule="auto"/>
      </w:pPr>
      <w:r>
        <w:continuationSeparator/>
      </w:r>
    </w:p>
    <w:p w14:paraId="333524FE" w14:textId="77777777" w:rsidR="00604E3F" w:rsidRDefault="00604E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3D8BE" w14:textId="77777777" w:rsidR="00D13306" w:rsidRDefault="00D13306">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06BE2" w14:textId="77777777" w:rsidR="00D13306" w:rsidRDefault="00D13306">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D45835" w14:textId="77777777" w:rsidR="00752FC4" w:rsidRDefault="00752FC4" w:rsidP="00752FC4">
    <w:pPr>
      <w:pStyle w:val="Voetteks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A87516" w14:textId="77777777" w:rsidR="00604E3F" w:rsidRDefault="00604E3F">
      <w:pPr>
        <w:spacing w:after="0" w:line="240" w:lineRule="auto"/>
      </w:pPr>
      <w:r>
        <w:separator/>
      </w:r>
    </w:p>
    <w:p w14:paraId="62A08EA1" w14:textId="77777777" w:rsidR="00604E3F" w:rsidRDefault="00604E3F"/>
  </w:footnote>
  <w:footnote w:type="continuationSeparator" w:id="0">
    <w:p w14:paraId="6036306D" w14:textId="77777777" w:rsidR="00604E3F" w:rsidRDefault="00604E3F">
      <w:pPr>
        <w:spacing w:after="0" w:line="240" w:lineRule="auto"/>
      </w:pPr>
      <w:r>
        <w:continuationSeparator/>
      </w:r>
    </w:p>
    <w:p w14:paraId="19ECB445" w14:textId="77777777" w:rsidR="00604E3F" w:rsidRDefault="00604E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11EA7D" w14:textId="77777777" w:rsidR="00D13306" w:rsidRDefault="00D1330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795A8" w14:textId="77777777" w:rsidR="001B4EEF" w:rsidRDefault="001B4EEF" w:rsidP="001B4EEF">
    <w:pPr>
      <w:pStyle w:val="Koptekst"/>
    </w:pPr>
    <w:r>
      <w:rPr>
        <w:noProof/>
        <w:lang w:bidi="nl-NL"/>
      </w:rPr>
      <mc:AlternateContent>
        <mc:Choice Requires="wpg">
          <w:drawing>
            <wp:anchor distT="0" distB="0" distL="114300" distR="114300" simplePos="0" relativeHeight="251668480" behindDoc="0" locked="0" layoutInCell="1" allowOverlap="1" wp14:anchorId="347601E9" wp14:editId="2E342515">
              <wp:simplePos x="0" y="0"/>
              <wp:positionH relativeFrom="page">
                <wp:align>center</wp:align>
              </wp:positionH>
              <wp:positionV relativeFrom="page">
                <wp:align>center</wp:align>
              </wp:positionV>
              <wp:extent cx="7782130" cy="10065662"/>
              <wp:effectExtent l="0" t="0" r="0" b="0"/>
              <wp:wrapNone/>
              <wp:docPr id="2" name="Groep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82130" cy="10065662"/>
                        <a:chOff x="0" y="0"/>
                        <a:chExt cx="7782130" cy="10065662"/>
                      </a:xfrm>
                    </wpg:grpSpPr>
                    <wps:wsp>
                      <wps:cNvPr id="3" name="Vrije vorm 6"/>
                      <wps:cNvSpPr>
                        <a:spLocks/>
                      </wps:cNvSpPr>
                      <wps:spPr bwMode="auto">
                        <a:xfrm>
                          <a:off x="0" y="0"/>
                          <a:ext cx="7772400" cy="3720166"/>
                        </a:xfrm>
                        <a:custGeom>
                          <a:avLst/>
                          <a:gdLst>
                            <a:gd name="T0" fmla="*/ 0 w 872"/>
                            <a:gd name="T1" fmla="*/ 0 h 453"/>
                            <a:gd name="T2" fmla="*/ 0 w 872"/>
                            <a:gd name="T3" fmla="*/ 453 h 453"/>
                            <a:gd name="T4" fmla="*/ 87 w 872"/>
                            <a:gd name="T5" fmla="*/ 310 h 453"/>
                            <a:gd name="T6" fmla="*/ 108 w 872"/>
                            <a:gd name="T7" fmla="*/ 284 h 453"/>
                            <a:gd name="T8" fmla="*/ 133 w 872"/>
                            <a:gd name="T9" fmla="*/ 258 h 453"/>
                            <a:gd name="T10" fmla="*/ 581 w 872"/>
                            <a:gd name="T11" fmla="*/ 72 h 453"/>
                            <a:gd name="T12" fmla="*/ 872 w 872"/>
                            <a:gd name="T13" fmla="*/ 72 h 453"/>
                            <a:gd name="T14" fmla="*/ 872 w 872"/>
                            <a:gd name="T15" fmla="*/ 0 h 453"/>
                            <a:gd name="T16" fmla="*/ 0 w 872"/>
                            <a:gd name="T17" fmla="*/ 0 h 4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2" h="453">
                              <a:moveTo>
                                <a:pt x="0" y="0"/>
                              </a:moveTo>
                              <a:cubicBezTo>
                                <a:pt x="0" y="453"/>
                                <a:pt x="0" y="453"/>
                                <a:pt x="0" y="453"/>
                              </a:cubicBezTo>
                              <a:cubicBezTo>
                                <a:pt x="23" y="401"/>
                                <a:pt x="52" y="353"/>
                                <a:pt x="87" y="310"/>
                              </a:cubicBezTo>
                              <a:cubicBezTo>
                                <a:pt x="94" y="301"/>
                                <a:pt x="101" y="293"/>
                                <a:pt x="108" y="284"/>
                              </a:cubicBezTo>
                              <a:cubicBezTo>
                                <a:pt x="116" y="275"/>
                                <a:pt x="125" y="266"/>
                                <a:pt x="133" y="258"/>
                              </a:cubicBezTo>
                              <a:cubicBezTo>
                                <a:pt x="248" y="143"/>
                                <a:pt x="406" y="72"/>
                                <a:pt x="581" y="72"/>
                              </a:cubicBezTo>
                              <a:cubicBezTo>
                                <a:pt x="872" y="72"/>
                                <a:pt x="872" y="72"/>
                                <a:pt x="872" y="72"/>
                              </a:cubicBezTo>
                              <a:cubicBezTo>
                                <a:pt x="872" y="0"/>
                                <a:pt x="872" y="0"/>
                                <a:pt x="872" y="0"/>
                              </a:cubicBezTo>
                              <a:lnTo>
                                <a:pt x="0" y="0"/>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 name="Vrije vorm: Vorm 21"/>
                      <wps:cNvSpPr>
                        <a:spLocks/>
                      </wps:cNvSpPr>
                      <wps:spPr bwMode="auto">
                        <a:xfrm rot="10800000" flipH="1">
                          <a:off x="0" y="438150"/>
                          <a:ext cx="1738276" cy="1896280"/>
                        </a:xfrm>
                        <a:custGeom>
                          <a:avLst/>
                          <a:gdLst>
                            <a:gd name="connsiteX0" fmla="*/ 1628881 w 1738276"/>
                            <a:gd name="connsiteY0" fmla="*/ 1895780 h 1896280"/>
                            <a:gd name="connsiteX1" fmla="*/ 1700732 w 1738276"/>
                            <a:gd name="connsiteY1" fmla="*/ 1696892 h 1896280"/>
                            <a:gd name="connsiteX2" fmla="*/ 13603 w 1738276"/>
                            <a:gd name="connsiteY2" fmla="*/ 13572 h 1896280"/>
                            <a:gd name="connsiteX3" fmla="*/ 0 w 1738276"/>
                            <a:gd name="connsiteY3" fmla="*/ 0 h 1896280"/>
                            <a:gd name="connsiteX4" fmla="*/ 0 w 1738276"/>
                            <a:gd name="connsiteY4" fmla="*/ 329116 h 1896280"/>
                            <a:gd name="connsiteX5" fmla="*/ 19162 w 1738276"/>
                            <a:gd name="connsiteY5" fmla="*/ 353290 h 1896280"/>
                            <a:gd name="connsiteX6" fmla="*/ 1506705 w 1738276"/>
                            <a:gd name="connsiteY6" fmla="*/ 1831895 h 1896280"/>
                            <a:gd name="connsiteX7" fmla="*/ 1539043 w 1738276"/>
                            <a:gd name="connsiteY7" fmla="*/ 1864038 h 1896280"/>
                            <a:gd name="connsiteX8" fmla="*/ 1628881 w 1738276"/>
                            <a:gd name="connsiteY8" fmla="*/ 1895780 h 1896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38276" h="1896280">
                              <a:moveTo>
                                <a:pt x="1628881" y="1895780"/>
                              </a:moveTo>
                              <a:cubicBezTo>
                                <a:pt x="1716497" y="1887343"/>
                                <a:pt x="1783194" y="1774036"/>
                                <a:pt x="1700732" y="1696892"/>
                              </a:cubicBezTo>
                              <a:cubicBezTo>
                                <a:pt x="415301" y="414363"/>
                                <a:pt x="93943" y="93731"/>
                                <a:pt x="13603" y="13572"/>
                              </a:cubicBezTo>
                              <a:lnTo>
                                <a:pt x="0" y="0"/>
                              </a:lnTo>
                              <a:lnTo>
                                <a:pt x="0" y="329116"/>
                              </a:lnTo>
                              <a:lnTo>
                                <a:pt x="19162" y="353290"/>
                              </a:lnTo>
                              <a:cubicBezTo>
                                <a:pt x="1506705" y="1831895"/>
                                <a:pt x="1506705" y="1831895"/>
                                <a:pt x="1506705" y="1831895"/>
                              </a:cubicBezTo>
                              <a:cubicBezTo>
                                <a:pt x="1519640" y="1844752"/>
                                <a:pt x="1526108" y="1857610"/>
                                <a:pt x="1539043" y="1864038"/>
                              </a:cubicBezTo>
                              <a:cubicBezTo>
                                <a:pt x="1568147" y="1889753"/>
                                <a:pt x="1599676" y="1898593"/>
                                <a:pt x="1628881" y="1895780"/>
                              </a:cubicBezTo>
                              <a:close/>
                            </a:path>
                          </a:pathLst>
                        </a:custGeom>
                        <a:solidFill>
                          <a:schemeClr val="accent5"/>
                        </a:solidFill>
                        <a:ln>
                          <a:noFill/>
                        </a:ln>
                      </wps:spPr>
                      <wps:bodyPr vert="horz" wrap="square" lIns="91440" tIns="45720" rIns="91440" bIns="45720" numCol="1" anchor="t" anchorCtr="0" compatLnSpc="1">
                        <a:prstTxWarp prst="textNoShape">
                          <a:avLst/>
                        </a:prstTxWarp>
                        <a:noAutofit/>
                      </wps:bodyPr>
                    </wps:wsp>
                    <wps:wsp>
                      <wps:cNvPr id="5" name="Vrije vorm: Vorm 23"/>
                      <wps:cNvSpPr>
                        <a:spLocks/>
                      </wps:cNvSpPr>
                      <wps:spPr bwMode="auto">
                        <a:xfrm rot="10800000" flipH="1">
                          <a:off x="0" y="57150"/>
                          <a:ext cx="2462115" cy="2685160"/>
                        </a:xfrm>
                        <a:custGeom>
                          <a:avLst/>
                          <a:gdLst>
                            <a:gd name="connsiteX0" fmla="*/ 2307676 w 2462115"/>
                            <a:gd name="connsiteY0" fmla="*/ 2684454 h 2685160"/>
                            <a:gd name="connsiteX1" fmla="*/ 2409112 w 2462115"/>
                            <a:gd name="connsiteY1" fmla="*/ 2403672 h 2685160"/>
                            <a:gd name="connsiteX2" fmla="*/ 5438 w 2462115"/>
                            <a:gd name="connsiteY2" fmla="*/ 5426 h 2685160"/>
                            <a:gd name="connsiteX3" fmla="*/ 0 w 2462115"/>
                            <a:gd name="connsiteY3" fmla="*/ 0 h 2685160"/>
                            <a:gd name="connsiteX4" fmla="*/ 0 w 2462115"/>
                            <a:gd name="connsiteY4" fmla="*/ 454256 h 2685160"/>
                            <a:gd name="connsiteX5" fmla="*/ 5467 w 2462115"/>
                            <a:gd name="connsiteY5" fmla="*/ 469395 h 2685160"/>
                            <a:gd name="connsiteX6" fmla="*/ 35142 w 2462115"/>
                            <a:gd name="connsiteY6" fmla="*/ 506832 h 2685160"/>
                            <a:gd name="connsiteX7" fmla="*/ 2135192 w 2462115"/>
                            <a:gd name="connsiteY7" fmla="*/ 2594263 h 2685160"/>
                            <a:gd name="connsiteX8" fmla="*/ 2180846 w 2462115"/>
                            <a:gd name="connsiteY8" fmla="*/ 2639642 h 2685160"/>
                            <a:gd name="connsiteX9" fmla="*/ 2307676 w 2462115"/>
                            <a:gd name="connsiteY9" fmla="*/ 2684454 h 2685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62115" h="2685160">
                              <a:moveTo>
                                <a:pt x="2307676" y="2684454"/>
                              </a:moveTo>
                              <a:cubicBezTo>
                                <a:pt x="2431368" y="2672542"/>
                                <a:pt x="2525528" y="2512581"/>
                                <a:pt x="2409112" y="2403672"/>
                              </a:cubicBezTo>
                              <a:cubicBezTo>
                                <a:pt x="443168" y="442167"/>
                                <a:pt x="74554" y="74385"/>
                                <a:pt x="5438" y="5426"/>
                              </a:cubicBezTo>
                              <a:lnTo>
                                <a:pt x="0" y="0"/>
                              </a:lnTo>
                              <a:lnTo>
                                <a:pt x="0" y="454256"/>
                              </a:lnTo>
                              <a:lnTo>
                                <a:pt x="5467" y="469395"/>
                              </a:lnTo>
                              <a:cubicBezTo>
                                <a:pt x="12315" y="484143"/>
                                <a:pt x="21446" y="497756"/>
                                <a:pt x="35142" y="506832"/>
                              </a:cubicBezTo>
                              <a:cubicBezTo>
                                <a:pt x="2135192" y="2594263"/>
                                <a:pt x="2135192" y="2594263"/>
                                <a:pt x="2135192" y="2594263"/>
                              </a:cubicBezTo>
                              <a:cubicBezTo>
                                <a:pt x="2153454" y="2612415"/>
                                <a:pt x="2162584" y="2630566"/>
                                <a:pt x="2180846" y="2639642"/>
                              </a:cubicBezTo>
                              <a:cubicBezTo>
                                <a:pt x="2221934" y="2675946"/>
                                <a:pt x="2266446" y="2688425"/>
                                <a:pt x="2307676" y="2684454"/>
                              </a:cubicBezTo>
                              <a:close/>
                            </a:path>
                          </a:pathLst>
                        </a:custGeom>
                        <a:solidFill>
                          <a:schemeClr val="accent3"/>
                        </a:solidFill>
                        <a:ln>
                          <a:noFill/>
                        </a:ln>
                      </wps:spPr>
                      <wps:bodyPr vert="horz" wrap="square" lIns="91440" tIns="45720" rIns="91440" bIns="45720" numCol="1" anchor="t" anchorCtr="0" compatLnSpc="1">
                        <a:prstTxWarp prst="textNoShape">
                          <a:avLst/>
                        </a:prstTxWarp>
                        <a:noAutofit/>
                      </wps:bodyPr>
                    </wps:wsp>
                    <wps:wsp>
                      <wps:cNvPr id="6" name="Vrije vorm: Vorm 31"/>
                      <wps:cNvSpPr>
                        <a:spLocks/>
                      </wps:cNvSpPr>
                      <wps:spPr bwMode="auto">
                        <a:xfrm>
                          <a:off x="6705600" y="9115425"/>
                          <a:ext cx="1070039" cy="950237"/>
                        </a:xfrm>
                        <a:custGeom>
                          <a:avLst/>
                          <a:gdLst>
                            <a:gd name="connsiteX0" fmla="*/ 1070039 w 1070039"/>
                            <a:gd name="connsiteY0" fmla="*/ 0 h 950237"/>
                            <a:gd name="connsiteX1" fmla="*/ 1070039 w 1070039"/>
                            <a:gd name="connsiteY1" fmla="*/ 950237 h 950237"/>
                            <a:gd name="connsiteX2" fmla="*/ 0 w 1070039"/>
                            <a:gd name="connsiteY2" fmla="*/ 950237 h 950237"/>
                          </a:gdLst>
                          <a:ahLst/>
                          <a:cxnLst>
                            <a:cxn ang="0">
                              <a:pos x="connsiteX0" y="connsiteY0"/>
                            </a:cxn>
                            <a:cxn ang="0">
                              <a:pos x="connsiteX1" y="connsiteY1"/>
                            </a:cxn>
                            <a:cxn ang="0">
                              <a:pos x="connsiteX2" y="connsiteY2"/>
                            </a:cxn>
                          </a:cxnLst>
                          <a:rect l="l" t="t" r="r" b="b"/>
                          <a:pathLst>
                            <a:path w="1070039" h="950237">
                              <a:moveTo>
                                <a:pt x="1070039" y="0"/>
                              </a:moveTo>
                              <a:lnTo>
                                <a:pt x="1070039" y="950237"/>
                              </a:lnTo>
                              <a:lnTo>
                                <a:pt x="0" y="950237"/>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7" name="Vrije vorm: Vorm 30"/>
                      <wps:cNvSpPr>
                        <a:spLocks/>
                      </wps:cNvSpPr>
                      <wps:spPr bwMode="auto">
                        <a:xfrm>
                          <a:off x="5780564" y="8289428"/>
                          <a:ext cx="1991837" cy="1776225"/>
                        </a:xfrm>
                        <a:custGeom>
                          <a:avLst/>
                          <a:gdLst>
                            <a:gd name="connsiteX0" fmla="*/ 1991837 w 1991837"/>
                            <a:gd name="connsiteY0" fmla="*/ 0 h 1776225"/>
                            <a:gd name="connsiteX1" fmla="*/ 1991837 w 1991837"/>
                            <a:gd name="connsiteY1" fmla="*/ 238843 h 1776225"/>
                            <a:gd name="connsiteX2" fmla="*/ 1991837 w 1991837"/>
                            <a:gd name="connsiteY2" fmla="*/ 829191 h 1776225"/>
                            <a:gd name="connsiteX3" fmla="*/ 925407 w 1991837"/>
                            <a:gd name="connsiteY3" fmla="*/ 1776225 h 1776225"/>
                            <a:gd name="connsiteX4" fmla="*/ 0 w 1991837"/>
                            <a:gd name="connsiteY4" fmla="*/ 1776225 h 17762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91837" h="1776225">
                              <a:moveTo>
                                <a:pt x="1991837" y="0"/>
                              </a:moveTo>
                              <a:lnTo>
                                <a:pt x="1991837" y="238843"/>
                              </a:lnTo>
                              <a:lnTo>
                                <a:pt x="1991837" y="829191"/>
                              </a:lnTo>
                              <a:lnTo>
                                <a:pt x="925407" y="1776225"/>
                              </a:lnTo>
                              <a:lnTo>
                                <a:pt x="0" y="1776225"/>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8" name="Vrije vorm 8"/>
                      <wps:cNvSpPr>
                        <a:spLocks/>
                      </wps:cNvSpPr>
                      <wps:spPr bwMode="auto">
                        <a:xfrm>
                          <a:off x="6096000" y="8277225"/>
                          <a:ext cx="1679514"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4"/>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 name="Vrije vorm: Vorm 29" descr="Voettekstvormen in de rechterbenedenhoek van het document"/>
                      <wps:cNvSpPr>
                        <a:spLocks/>
                      </wps:cNvSpPr>
                      <wps:spPr bwMode="auto">
                        <a:xfrm>
                          <a:off x="5172075" y="7543800"/>
                          <a:ext cx="2605691" cy="2515287"/>
                        </a:xfrm>
                        <a:custGeom>
                          <a:avLst/>
                          <a:gdLst>
                            <a:gd name="connsiteX0" fmla="*/ 2591733 w 2605691"/>
                            <a:gd name="connsiteY0" fmla="*/ 0 h 2515287"/>
                            <a:gd name="connsiteX1" fmla="*/ 2605691 w 2605691"/>
                            <a:gd name="connsiteY1" fmla="*/ 0 h 2515287"/>
                            <a:gd name="connsiteX2" fmla="*/ 2605691 w 2605691"/>
                            <a:gd name="connsiteY2" fmla="*/ 373697 h 2515287"/>
                            <a:gd name="connsiteX3" fmla="*/ 2605691 w 2605691"/>
                            <a:gd name="connsiteY3" fmla="*/ 411067 h 2515287"/>
                            <a:gd name="connsiteX4" fmla="*/ 2549860 w 2605691"/>
                            <a:gd name="connsiteY4" fmla="*/ 485806 h 2515287"/>
                            <a:gd name="connsiteX5" fmla="*/ 344535 w 2605691"/>
                            <a:gd name="connsiteY5" fmla="*/ 2453944 h 2515287"/>
                            <a:gd name="connsiteX6" fmla="*/ 288704 w 2605691"/>
                            <a:gd name="connsiteY6" fmla="*/ 2503770 h 2515287"/>
                            <a:gd name="connsiteX7" fmla="*/ 271639 w 2605691"/>
                            <a:gd name="connsiteY7" fmla="*/ 2515287 h 2515287"/>
                            <a:gd name="connsiteX8" fmla="*/ 81037 w 2605691"/>
                            <a:gd name="connsiteY8" fmla="*/ 2515287 h 2515287"/>
                            <a:gd name="connsiteX9" fmla="*/ 49678 w 2605691"/>
                            <a:gd name="connsiteY9" fmla="*/ 2492870 h 2515287"/>
                            <a:gd name="connsiteX10" fmla="*/ 51423 w 2605691"/>
                            <a:gd name="connsiteY10" fmla="*/ 2267095 h 2515287"/>
                            <a:gd name="connsiteX11" fmla="*/ 2591733 w 2605691"/>
                            <a:gd name="connsiteY11" fmla="*/ 0 h 2515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5691" h="2515287">
                              <a:moveTo>
                                <a:pt x="2591733" y="0"/>
                              </a:moveTo>
                              <a:cubicBezTo>
                                <a:pt x="2605691" y="0"/>
                                <a:pt x="2605691" y="0"/>
                                <a:pt x="2605691" y="0"/>
                              </a:cubicBezTo>
                              <a:cubicBezTo>
                                <a:pt x="2605691" y="373697"/>
                                <a:pt x="2605691" y="373697"/>
                                <a:pt x="2605691" y="373697"/>
                              </a:cubicBezTo>
                              <a:cubicBezTo>
                                <a:pt x="2605691" y="386154"/>
                                <a:pt x="2605691" y="398610"/>
                                <a:pt x="2605691" y="411067"/>
                              </a:cubicBezTo>
                              <a:cubicBezTo>
                                <a:pt x="2591733" y="435980"/>
                                <a:pt x="2577776" y="460893"/>
                                <a:pt x="2549860" y="485806"/>
                              </a:cubicBezTo>
                              <a:cubicBezTo>
                                <a:pt x="344535" y="2453944"/>
                                <a:pt x="344535" y="2453944"/>
                                <a:pt x="344535" y="2453944"/>
                              </a:cubicBezTo>
                              <a:cubicBezTo>
                                <a:pt x="330578" y="2478857"/>
                                <a:pt x="316620" y="2491313"/>
                                <a:pt x="288704" y="2503770"/>
                              </a:cubicBezTo>
                              <a:lnTo>
                                <a:pt x="271639" y="2515287"/>
                              </a:lnTo>
                              <a:lnTo>
                                <a:pt x="81037" y="2515287"/>
                              </a:lnTo>
                              <a:lnTo>
                                <a:pt x="49678" y="2492870"/>
                              </a:lnTo>
                              <a:cubicBezTo>
                                <a:pt x="-7898" y="2435259"/>
                                <a:pt x="-25345" y="2341834"/>
                                <a:pt x="51423" y="2267095"/>
                              </a:cubicBezTo>
                              <a:cubicBezTo>
                                <a:pt x="2591733" y="0"/>
                                <a:pt x="2591733" y="0"/>
                                <a:pt x="2591733" y="0"/>
                              </a:cubicBezTo>
                              <a:close/>
                            </a:path>
                          </a:pathLst>
                        </a:custGeom>
                        <a:solidFill>
                          <a:schemeClr val="accent6"/>
                        </a:solidFill>
                        <a:ln>
                          <a:noFill/>
                        </a:ln>
                      </wps:spPr>
                      <wps:bodyPr vert="horz" wrap="square" lIns="91440" tIns="45720" rIns="91440" bIns="45720" numCol="1" anchor="t" anchorCtr="0" compatLnSpc="1">
                        <a:prstTxWarp prst="textNoShape">
                          <a:avLst/>
                        </a:prstTxWarp>
                        <a:noAutofit/>
                      </wps:bodyPr>
                    </wps:wsp>
                    <wps:wsp>
                      <wps:cNvPr id="10" name="Vrije vorm 8"/>
                      <wps:cNvSpPr>
                        <a:spLocks/>
                      </wps:cNvSpPr>
                      <wps:spPr bwMode="auto">
                        <a:xfrm>
                          <a:off x="6086475" y="7705725"/>
                          <a:ext cx="1695655"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1"/>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100000</wp14:pctWidth>
              </wp14:sizeRelH>
              <wp14:sizeRelV relativeFrom="page">
                <wp14:pctHeight>100000</wp14:pctHeight>
              </wp14:sizeRelV>
            </wp:anchor>
          </w:drawing>
        </mc:Choice>
        <mc:Fallback>
          <w:pict>
            <v:group w14:anchorId="4C1B0C43" id="Groep 2" o:spid="_x0000_s1026" alt="&quot;&quot;" style="position:absolute;margin-left:0;margin-top:0;width:612.75pt;height:792.55pt;z-index:251668480;mso-width-percent:1000;mso-height-percent:1000;mso-position-horizontal:center;mso-position-horizontal-relative:page;mso-position-vertical:center;mso-position-vertical-relative:page;mso-width-percent:1000;mso-height-percent:1000" coordsize="77821,100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">
              <v:shape id="Vrije vorm 6" o:spid="_x0000_s1027" style="position:absolute;width:77724;height:37201;visibility:visible;mso-wrap-style:square;v-text-anchor:top" coordsize="87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" path="m,c,453,,453,,453,23,401,52,353,87,310v7,-9,14,-17,21,-26c116,275,125,266,133,258,248,143,406,72,581,72v291,,291,,291,c872,,872,,872,l,xe" fillcolor="#9dcb08 [3205]" stroked="f">
                <v:path arrowok="t" o:connecttype="custom" o:connectlocs="0,0;0,3720166;775457,2545809;962637,2332290;1185469,2118770;5178629,591285;7772400,591285;7772400,0;0,0" o:connectangles="0,0,0,0,0,0,0,0,0"/>
              </v:shape>
              <v:shape id="Vrije vorm: Vorm 21" o:spid="_x0000_s1028" style="position:absolute;top:4381;width:17382;height:18963;rotation:180;flip:x;visibility:visible;mso-wrap-style:square;v-text-anchor:top" coordsize="1738276,189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" path="m1628881,1895780v87616,-8437,154313,-121744,71851,-198888c415301,414363,93943,93731,13603,13572l,,,329116r19162,24174c1506705,1831895,1506705,1831895,1506705,1831895v12935,12857,19403,25715,32338,32143c1568147,1889753,1599676,1898593,1628881,1895780xe" fillcolor="#044f44 [3208]" stroked="f">
                <v:path arrowok="t" o:connecttype="custom" o:connectlocs="1628881,1895780;1700732,1696892;13603,13572;0,0;0,329116;19162,353290;1506705,1831895;1539043,1864038;1628881,1895780" o:connectangles="0,0,0,0,0,0,0,0,0"/>
              </v:shape>
              <v:shape id="Vrije vorm: Vorm 23" o:spid="_x0000_s1029" style="position:absolute;top:571;width:24621;height:26852;rotation:180;flip:x;visibility:visible;mso-wrap-style:square;v-text-anchor:top" coordsize="2462115,268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" path="m2307676,2684454v123692,-11912,217852,-171873,101436,-280782c443168,442167,74554,74385,5438,5426l,,,454256r5467,15139c12315,484143,21446,497756,35142,506832,2135192,2594263,2135192,2594263,2135192,2594263v18262,18152,27392,36303,45654,45379c2221934,2675946,2266446,2688425,2307676,2684454xe" fillcolor="#10a48e [3206]" stroked="f">
                <v:path arrowok="t" o:connecttype="custom" o:connectlocs="2307676,2684454;2409112,2403672;5438,5426;0,0;0,454256;5467,469395;35142,506832;2135192,2594263;2180846,2639642;2307676,2684454" o:connectangles="0,0,0,0,0,0,0,0,0,0"/>
              </v:shape>
              <v:shape id="Vrije vorm: Vorm 31" o:spid="_x0000_s1030" style="position:absolute;left:67056;top:91154;width:10700;height:9502;visibility:visible;mso-wrap-style:square;v-text-anchor:top" coordsize="1070039,950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" path="m1070039,r,950237l,950237,1070039,xe" fillcolor="#9dcb08 [3205]" stroked="f">
                <v:path arrowok="t" o:connecttype="custom" o:connectlocs="1070039,0;1070039,950237;0,950237" o:connectangles="0,0,0"/>
              </v:shape>
              <v:shape id="Vrije vorm: Vorm 30" o:spid="_x0000_s1031" style="position:absolute;left:57805;top:82894;width:19919;height:17762;visibility:visible;mso-wrap-style:square;v-text-anchor:top" coordsize="1991837,17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" path="m1991837,r,238843l1991837,829191,925407,1776225,,1776225,1991837,xe" fillcolor="#10a48e [3206]" stroked="f">
                <v:path arrowok="t" o:connecttype="custom" o:connectlocs="1991837,0;1991837,238843;1991837,829191;925407,1776225;0,1776225" o:connectangles="0,0,0,0,0"/>
              </v:shape>
              <v:shape id="Vrije vorm 8" o:spid="_x0000_s1032" style="position:absolute;left:60960;top:82772;width:16795;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" path="m11,182c193,,193,,193,v1,,1,,1,c194,30,194,30,194,30v,1,,2,,3c193,35,192,37,190,39,32,197,32,197,32,197v-1,2,-2,3,-4,4c16,212,,194,11,182xe" fillcolor="#17c0a3 [3207]" stroked="f">
                <v:path arrowok="t" o:connecttype="custom" o:connectlocs="95230,1412099;1670857,0;1679514,0;1679514,232763;1679514,256040;1644885,302593;277033,1528480;242404,1559515;95230,1412099" o:connectangles="0,0,0,0,0,0,0,0,0"/>
              </v:shape>
              <v:shape id="Vrije vorm: Vorm 29" o:spid="_x0000_s1033" alt="Voettekstvormen in de rechterbenedenhoek van het document" style="position:absolute;left:51720;top:75438;width:26057;height:25152;visibility:visible;mso-wrap-style:square;v-text-anchor:top" coordsize="2605691,2515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" path="m2591733,v13958,,13958,,13958,c2605691,373697,2605691,373697,2605691,373697v,12457,,24913,,37370c2591733,435980,2577776,460893,2549860,485806,344535,2453944,344535,2453944,344535,2453944v-13957,24913,-27915,37369,-55831,49826l271639,2515287r-190602,l49678,2492870v-57576,-57611,-75023,-151036,1745,-225775c2591733,,2591733,,2591733,xe" fillcolor="#2c3644 [3209]" stroked="f">
                <v:path arrowok="t" o:connecttype="custom" o:connectlocs="2591733,0;2605691,0;2605691,373697;2605691,411067;2549860,485806;344535,2453944;288704,2503770;271639,2515287;81037,2515287;49678,2492870;51423,2267095;2591733,0" o:connectangles="0,0,0,0,0,0,0,0,0,0,0,0"/>
              </v:shape>
              <v:shape id="Vrije vorm 8" o:spid="_x0000_s1034" style="position:absolute;left:60864;top:77057;width:16957;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" path="m11,182c193,,193,,193,v1,,1,,1,c194,30,194,30,194,30v,1,,2,,3c193,35,192,37,190,39,32,197,32,197,32,197v-1,2,-2,3,-4,4c16,212,,194,11,182xe" fillcolor="#c3ea1f [3204]" stroked="f">
                <v:path arrowok="t" o:connecttype="custom" o:connectlocs="96145,1412099;1686915,0;1695655,0;1695655,232763;1695655,256040;1660693,302593;279696,1528480;244734,1559515;96145,1412099" o:connectangles="0,0,0,0,0,0,0,0,0"/>
              </v:shape>
              <w10:wrap anchorx="page" anchory="page"/>
            </v:group>
          </w:pict>
        </mc:Fallback>
      </mc:AlternateContent>
    </w:r>
  </w:p>
  <w:p w14:paraId="63E52339" w14:textId="77777777" w:rsidR="001B4EEF" w:rsidRDefault="001B4EEF">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D9373" w14:textId="77777777" w:rsidR="00D13306" w:rsidRDefault="00D1330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FE68786"/>
    <w:lvl w:ilvl="0">
      <w:start w:val="1"/>
      <w:numFmt w:val="decimal"/>
      <w:pStyle w:val="Lijstnummering5"/>
      <w:lvlText w:val="%1."/>
      <w:lvlJc w:val="left"/>
      <w:pPr>
        <w:tabs>
          <w:tab w:val="num" w:pos="1800"/>
        </w:tabs>
        <w:ind w:left="1800" w:hanging="360"/>
      </w:pPr>
    </w:lvl>
  </w:abstractNum>
  <w:abstractNum w:abstractNumId="1" w15:restartNumberingAfterBreak="0">
    <w:nsid w:val="FFFFFF7D"/>
    <w:multiLevelType w:val="singleLevel"/>
    <w:tmpl w:val="65A83996"/>
    <w:lvl w:ilvl="0">
      <w:start w:val="1"/>
      <w:numFmt w:val="decimal"/>
      <w:pStyle w:val="Lijstnummering4"/>
      <w:lvlText w:val="%1."/>
      <w:lvlJc w:val="left"/>
      <w:pPr>
        <w:tabs>
          <w:tab w:val="num" w:pos="1440"/>
        </w:tabs>
        <w:ind w:left="1440" w:hanging="360"/>
      </w:pPr>
    </w:lvl>
  </w:abstractNum>
  <w:abstractNum w:abstractNumId="2" w15:restartNumberingAfterBreak="0">
    <w:nsid w:val="FFFFFF7E"/>
    <w:multiLevelType w:val="singleLevel"/>
    <w:tmpl w:val="5772052A"/>
    <w:lvl w:ilvl="0">
      <w:start w:val="1"/>
      <w:numFmt w:val="decimal"/>
      <w:pStyle w:val="Lijstnummering3"/>
      <w:lvlText w:val="%1."/>
      <w:lvlJc w:val="left"/>
      <w:pPr>
        <w:tabs>
          <w:tab w:val="num" w:pos="1080"/>
        </w:tabs>
        <w:ind w:left="1080" w:hanging="360"/>
      </w:pPr>
    </w:lvl>
  </w:abstractNum>
  <w:abstractNum w:abstractNumId="3" w15:restartNumberingAfterBreak="0">
    <w:nsid w:val="FFFFFF7F"/>
    <w:multiLevelType w:val="singleLevel"/>
    <w:tmpl w:val="425AE874"/>
    <w:lvl w:ilvl="0">
      <w:start w:val="1"/>
      <w:numFmt w:val="decimal"/>
      <w:pStyle w:val="Lijstnummering2"/>
      <w:lvlText w:val="%1."/>
      <w:lvlJc w:val="left"/>
      <w:pPr>
        <w:tabs>
          <w:tab w:val="num" w:pos="720"/>
        </w:tabs>
        <w:ind w:left="720" w:hanging="360"/>
      </w:pPr>
    </w:lvl>
  </w:abstractNum>
  <w:abstractNum w:abstractNumId="4" w15:restartNumberingAfterBreak="0">
    <w:nsid w:val="FFFFFF80"/>
    <w:multiLevelType w:val="singleLevel"/>
    <w:tmpl w:val="079C6BA4"/>
    <w:lvl w:ilvl="0">
      <w:start w:val="1"/>
      <w:numFmt w:val="bullet"/>
      <w:pStyle w:val="Lijstopsomtek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8423114"/>
    <w:lvl w:ilvl="0">
      <w:start w:val="1"/>
      <w:numFmt w:val="bullet"/>
      <w:pStyle w:val="Lijstopsomtek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585706"/>
    <w:lvl w:ilvl="0">
      <w:start w:val="1"/>
      <w:numFmt w:val="bullet"/>
      <w:pStyle w:val="Lijstopsomtek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E3A97EA"/>
    <w:lvl w:ilvl="0">
      <w:start w:val="1"/>
      <w:numFmt w:val="bullet"/>
      <w:pStyle w:val="Lijstopsomtek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6686F48"/>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81A2A028"/>
    <w:lvl w:ilvl="0">
      <w:start w:val="1"/>
      <w:numFmt w:val="bullet"/>
      <w:pStyle w:val="Lijstopsomtek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5A3"/>
    <w:rsid w:val="000115CE"/>
    <w:rsid w:val="000828F4"/>
    <w:rsid w:val="0009324C"/>
    <w:rsid w:val="000947D1"/>
    <w:rsid w:val="000C6BE5"/>
    <w:rsid w:val="000F51EC"/>
    <w:rsid w:val="000F7122"/>
    <w:rsid w:val="00192FE5"/>
    <w:rsid w:val="001A75A3"/>
    <w:rsid w:val="001B4EEF"/>
    <w:rsid w:val="001B689C"/>
    <w:rsid w:val="00200635"/>
    <w:rsid w:val="002357D2"/>
    <w:rsid w:val="00254E0D"/>
    <w:rsid w:val="00341EF6"/>
    <w:rsid w:val="0038000D"/>
    <w:rsid w:val="00385ACF"/>
    <w:rsid w:val="00477474"/>
    <w:rsid w:val="00480B7F"/>
    <w:rsid w:val="004A1893"/>
    <w:rsid w:val="004C4A44"/>
    <w:rsid w:val="005125BB"/>
    <w:rsid w:val="005264AB"/>
    <w:rsid w:val="00537F9C"/>
    <w:rsid w:val="00572222"/>
    <w:rsid w:val="005D3DA6"/>
    <w:rsid w:val="00604E3F"/>
    <w:rsid w:val="00744EA9"/>
    <w:rsid w:val="00752FC4"/>
    <w:rsid w:val="00757E9C"/>
    <w:rsid w:val="007B4C91"/>
    <w:rsid w:val="007D70F7"/>
    <w:rsid w:val="00830C5F"/>
    <w:rsid w:val="00833F3A"/>
    <w:rsid w:val="00834A33"/>
    <w:rsid w:val="00896EE1"/>
    <w:rsid w:val="008C1482"/>
    <w:rsid w:val="008D0AA7"/>
    <w:rsid w:val="00912A0A"/>
    <w:rsid w:val="009468D3"/>
    <w:rsid w:val="009B3429"/>
    <w:rsid w:val="00A153D6"/>
    <w:rsid w:val="00A17117"/>
    <w:rsid w:val="00A763AE"/>
    <w:rsid w:val="00A85EB0"/>
    <w:rsid w:val="00B63133"/>
    <w:rsid w:val="00BC0F0A"/>
    <w:rsid w:val="00C11980"/>
    <w:rsid w:val="00C40B3F"/>
    <w:rsid w:val="00CB0809"/>
    <w:rsid w:val="00CF4773"/>
    <w:rsid w:val="00D04123"/>
    <w:rsid w:val="00D06525"/>
    <w:rsid w:val="00D13306"/>
    <w:rsid w:val="00D149F1"/>
    <w:rsid w:val="00D36106"/>
    <w:rsid w:val="00DC04C8"/>
    <w:rsid w:val="00DC7840"/>
    <w:rsid w:val="00E37173"/>
    <w:rsid w:val="00E55670"/>
    <w:rsid w:val="00E827EA"/>
    <w:rsid w:val="00EB64EC"/>
    <w:rsid w:val="00F71D73"/>
    <w:rsid w:val="00F763B1"/>
    <w:rsid w:val="00FA402E"/>
    <w:rsid w:val="00FB4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333D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212832" w:themeColor="text2" w:themeShade="BF"/>
        <w:sz w:val="22"/>
        <w:szCs w:val="22"/>
        <w:lang w:val="nl-NL" w:eastAsia="en-US" w:bidi="ar-SA"/>
      </w:rPr>
    </w:rPrDefault>
    <w:pPrDefault>
      <w:pPr>
        <w:spacing w:after="300" w:line="276" w:lineRule="auto"/>
      </w:pPr>
    </w:pPrDefault>
  </w:docDefaults>
  <w:latentStyles w:defLockedState="0" w:defUIPriority="99" w:defSemiHidden="0" w:defUnhideWhenUsed="0" w:defQFormat="0" w:count="376">
    <w:lsdException w:name="Normal" w:uiPriority="0" w:qFormat="1"/>
    <w:lsdException w:name="heading 1" w:semiHidden="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9"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55670"/>
    <w:rPr>
      <w:color w:val="auto"/>
    </w:rPr>
  </w:style>
  <w:style w:type="paragraph" w:styleId="Kop1">
    <w:name w:val="heading 1"/>
    <w:basedOn w:val="Standaard"/>
    <w:next w:val="Standaard"/>
    <w:link w:val="Kop1Char"/>
    <w:uiPriority w:val="9"/>
    <w:semiHidden/>
    <w:rsid w:val="000F51EC"/>
    <w:pPr>
      <w:keepNext/>
      <w:keepLines/>
      <w:spacing w:before="480" w:after="0"/>
      <w:outlineLvl w:val="0"/>
    </w:pPr>
    <w:rPr>
      <w:rFonts w:asciiTheme="majorHAnsi" w:eastAsiaTheme="majorEastAsia" w:hAnsiTheme="majorHAnsi" w:cstheme="majorBidi"/>
      <w:b/>
      <w:bCs/>
      <w:color w:val="4E6504" w:themeColor="accent2" w:themeShade="80"/>
      <w:sz w:val="28"/>
      <w:szCs w:val="28"/>
    </w:rPr>
  </w:style>
  <w:style w:type="paragraph" w:styleId="Kop2">
    <w:name w:val="heading 2"/>
    <w:basedOn w:val="Standaard"/>
    <w:next w:val="Standaard"/>
    <w:link w:val="Kop2Char"/>
    <w:uiPriority w:val="9"/>
    <w:semiHidden/>
    <w:pPr>
      <w:keepNext/>
      <w:keepLines/>
      <w:spacing w:before="200" w:after="0"/>
      <w:outlineLvl w:val="1"/>
    </w:pPr>
    <w:rPr>
      <w:rFonts w:asciiTheme="majorHAnsi" w:eastAsiaTheme="majorEastAsia" w:hAnsiTheme="majorHAnsi" w:cstheme="majorBidi"/>
      <w:b/>
      <w:bCs/>
      <w:color w:val="262626" w:themeColor="text1" w:themeTint="D9"/>
      <w:sz w:val="26"/>
      <w:szCs w:val="26"/>
    </w:rPr>
  </w:style>
  <w:style w:type="paragraph" w:styleId="Kop3">
    <w:name w:val="heading 3"/>
    <w:basedOn w:val="Standaard"/>
    <w:next w:val="Standaard"/>
    <w:link w:val="Kop3Char"/>
    <w:uiPriority w:val="9"/>
    <w:semiHidden/>
    <w:unhideWhenUsed/>
    <w:qFormat/>
    <w:rsid w:val="00572222"/>
    <w:pPr>
      <w:keepNext/>
      <w:keepLines/>
      <w:spacing w:before="40" w:after="0"/>
      <w:outlineLvl w:val="2"/>
    </w:pPr>
    <w:rPr>
      <w:rFonts w:asciiTheme="majorHAnsi" w:eastAsiaTheme="majorEastAsia" w:hAnsiTheme="majorHAnsi" w:cstheme="majorBidi"/>
      <w:color w:val="63780B" w:themeColor="accent1" w:themeShade="7F"/>
      <w:sz w:val="24"/>
      <w:szCs w:val="24"/>
    </w:rPr>
  </w:style>
  <w:style w:type="paragraph" w:styleId="Kop4">
    <w:name w:val="heading 4"/>
    <w:basedOn w:val="Standaard"/>
    <w:next w:val="Standaard"/>
    <w:link w:val="Kop4Char"/>
    <w:uiPriority w:val="9"/>
    <w:semiHidden/>
    <w:unhideWhenUsed/>
    <w:qFormat/>
    <w:rsid w:val="00572222"/>
    <w:pPr>
      <w:keepNext/>
      <w:keepLines/>
      <w:spacing w:before="40" w:after="0"/>
      <w:outlineLvl w:val="3"/>
    </w:pPr>
    <w:rPr>
      <w:rFonts w:asciiTheme="majorHAnsi" w:eastAsiaTheme="majorEastAsia" w:hAnsiTheme="majorHAnsi" w:cstheme="majorBidi"/>
      <w:i/>
      <w:iCs/>
      <w:color w:val="95B511" w:themeColor="accent1" w:themeShade="BF"/>
    </w:rPr>
  </w:style>
  <w:style w:type="paragraph" w:styleId="Kop5">
    <w:name w:val="heading 5"/>
    <w:basedOn w:val="Standaard"/>
    <w:next w:val="Standaard"/>
    <w:link w:val="Kop5Char"/>
    <w:uiPriority w:val="9"/>
    <w:semiHidden/>
    <w:unhideWhenUsed/>
    <w:qFormat/>
    <w:rsid w:val="00572222"/>
    <w:pPr>
      <w:keepNext/>
      <w:keepLines/>
      <w:spacing w:before="40" w:after="0"/>
      <w:outlineLvl w:val="4"/>
    </w:pPr>
    <w:rPr>
      <w:rFonts w:asciiTheme="majorHAnsi" w:eastAsiaTheme="majorEastAsia" w:hAnsiTheme="majorHAnsi" w:cstheme="majorBidi"/>
      <w:color w:val="95B511" w:themeColor="accent1" w:themeShade="BF"/>
    </w:rPr>
  </w:style>
  <w:style w:type="paragraph" w:styleId="Kop6">
    <w:name w:val="heading 6"/>
    <w:basedOn w:val="Standaard"/>
    <w:next w:val="Standaard"/>
    <w:link w:val="Kop6Char"/>
    <w:uiPriority w:val="9"/>
    <w:semiHidden/>
    <w:unhideWhenUsed/>
    <w:qFormat/>
    <w:rsid w:val="00572222"/>
    <w:pPr>
      <w:keepNext/>
      <w:keepLines/>
      <w:spacing w:before="40" w:after="0"/>
      <w:outlineLvl w:val="5"/>
    </w:pPr>
    <w:rPr>
      <w:rFonts w:asciiTheme="majorHAnsi" w:eastAsiaTheme="majorEastAsia" w:hAnsiTheme="majorHAnsi" w:cstheme="majorBidi"/>
      <w:color w:val="63780B" w:themeColor="accent1" w:themeShade="7F"/>
    </w:rPr>
  </w:style>
  <w:style w:type="paragraph" w:styleId="Kop7">
    <w:name w:val="heading 7"/>
    <w:basedOn w:val="Standaard"/>
    <w:next w:val="Standaard"/>
    <w:link w:val="Kop7Char"/>
    <w:uiPriority w:val="9"/>
    <w:semiHidden/>
    <w:unhideWhenUsed/>
    <w:qFormat/>
    <w:rsid w:val="00572222"/>
    <w:pPr>
      <w:keepNext/>
      <w:keepLines/>
      <w:spacing w:before="40" w:after="0"/>
      <w:outlineLvl w:val="6"/>
    </w:pPr>
    <w:rPr>
      <w:rFonts w:asciiTheme="majorHAnsi" w:eastAsiaTheme="majorEastAsia" w:hAnsiTheme="majorHAnsi" w:cstheme="majorBidi"/>
      <w:i/>
      <w:iCs/>
      <w:color w:val="63780B" w:themeColor="accent1" w:themeShade="7F"/>
    </w:rPr>
  </w:style>
  <w:style w:type="paragraph" w:styleId="Kop8">
    <w:name w:val="heading 8"/>
    <w:basedOn w:val="Standaard"/>
    <w:next w:val="Standaard"/>
    <w:link w:val="Kop8Char"/>
    <w:uiPriority w:val="9"/>
    <w:semiHidden/>
    <w:unhideWhenUsed/>
    <w:qFormat/>
    <w:rsid w:val="00572222"/>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Kop9">
    <w:name w:val="heading 9"/>
    <w:basedOn w:val="Standaard"/>
    <w:next w:val="Standaard"/>
    <w:link w:val="Kop9Char"/>
    <w:uiPriority w:val="9"/>
    <w:semiHidden/>
    <w:unhideWhenUsed/>
    <w:qFormat/>
    <w:rsid w:val="00572222"/>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rsid w:val="00B63133"/>
    <w:pPr>
      <w:spacing w:after="0" w:line="240" w:lineRule="auto"/>
    </w:pPr>
  </w:style>
  <w:style w:type="character" w:customStyle="1" w:styleId="KoptekstChar">
    <w:name w:val="Koptekst Char"/>
    <w:basedOn w:val="Standaardalinea-lettertype"/>
    <w:link w:val="Koptekst"/>
    <w:uiPriority w:val="99"/>
    <w:semiHidden/>
    <w:rsid w:val="00254E0D"/>
    <w:rPr>
      <w:color w:val="auto"/>
    </w:rPr>
  </w:style>
  <w:style w:type="paragraph" w:styleId="Voettekst">
    <w:name w:val="footer"/>
    <w:basedOn w:val="Standaard"/>
    <w:link w:val="VoettekstChar"/>
    <w:uiPriority w:val="99"/>
    <w:semiHidden/>
    <w:rsid w:val="00BC0F0A"/>
    <w:pPr>
      <w:spacing w:after="0" w:line="240" w:lineRule="auto"/>
      <w:ind w:left="-720" w:right="-720"/>
      <w:jc w:val="center"/>
    </w:pPr>
    <w:rPr>
      <w:rFonts w:asciiTheme="majorHAnsi" w:hAnsiTheme="majorHAnsi"/>
      <w:color w:val="4E6504" w:themeColor="accent2" w:themeShade="80"/>
    </w:rPr>
  </w:style>
  <w:style w:type="character" w:customStyle="1" w:styleId="VoettekstChar">
    <w:name w:val="Voettekst Char"/>
    <w:basedOn w:val="Standaardalinea-lettertype"/>
    <w:link w:val="Voettekst"/>
    <w:uiPriority w:val="99"/>
    <w:semiHidden/>
    <w:rsid w:val="00254E0D"/>
    <w:rPr>
      <w:rFonts w:asciiTheme="majorHAnsi" w:hAnsiTheme="majorHAnsi"/>
      <w:color w:val="4E6504" w:themeColor="accent2" w:themeShade="80"/>
    </w:rPr>
  </w:style>
  <w:style w:type="character" w:styleId="Tekstvantijdelijkeaanduiding">
    <w:name w:val="Placeholder Text"/>
    <w:basedOn w:val="Standaardalinea-lettertype"/>
    <w:uiPriority w:val="99"/>
    <w:semiHidden/>
    <w:rsid w:val="00912A0A"/>
    <w:rPr>
      <w:color w:val="033B32" w:themeColor="accent5" w:themeShade="BF"/>
      <w:sz w:val="22"/>
    </w:rPr>
  </w:style>
  <w:style w:type="paragraph" w:customStyle="1" w:styleId="Contactgegevens">
    <w:name w:val="Contactgegevens"/>
    <w:basedOn w:val="Standaard"/>
    <w:uiPriority w:val="3"/>
    <w:qFormat/>
    <w:rsid w:val="00CB0809"/>
    <w:pPr>
      <w:spacing w:after="0"/>
      <w:jc w:val="right"/>
    </w:pPr>
    <w:rPr>
      <w:szCs w:val="18"/>
    </w:rPr>
  </w:style>
  <w:style w:type="paragraph" w:styleId="Datum">
    <w:name w:val="Date"/>
    <w:basedOn w:val="Standaard"/>
    <w:next w:val="Aanhef"/>
    <w:link w:val="DatumChar"/>
    <w:uiPriority w:val="4"/>
    <w:unhideWhenUsed/>
    <w:qFormat/>
    <w:pPr>
      <w:spacing w:before="720" w:after="960"/>
    </w:pPr>
  </w:style>
  <w:style w:type="character" w:customStyle="1" w:styleId="DatumChar">
    <w:name w:val="Datum Char"/>
    <w:basedOn w:val="Standaardalinea-lettertype"/>
    <w:link w:val="Datum"/>
    <w:uiPriority w:val="4"/>
    <w:rsid w:val="00752FC4"/>
  </w:style>
  <w:style w:type="paragraph" w:styleId="Afsluiting">
    <w:name w:val="Closing"/>
    <w:basedOn w:val="Standaard"/>
    <w:next w:val="Handtekening"/>
    <w:link w:val="AfsluitingChar"/>
    <w:uiPriority w:val="6"/>
    <w:unhideWhenUsed/>
    <w:qFormat/>
    <w:rsid w:val="00254E0D"/>
    <w:pPr>
      <w:spacing w:after="960" w:line="240" w:lineRule="auto"/>
    </w:pPr>
  </w:style>
  <w:style w:type="character" w:customStyle="1" w:styleId="AfsluitingChar">
    <w:name w:val="Afsluiting Char"/>
    <w:basedOn w:val="Standaardalinea-lettertype"/>
    <w:link w:val="Afsluiting"/>
    <w:uiPriority w:val="6"/>
    <w:rsid w:val="00254E0D"/>
    <w:rPr>
      <w:color w:val="auto"/>
    </w:rPr>
  </w:style>
  <w:style w:type="character" w:customStyle="1" w:styleId="Kop1Char">
    <w:name w:val="Kop 1 Char"/>
    <w:basedOn w:val="Standaardalinea-lettertype"/>
    <w:link w:val="Kop1"/>
    <w:uiPriority w:val="9"/>
    <w:semiHidden/>
    <w:rsid w:val="00254E0D"/>
    <w:rPr>
      <w:rFonts w:asciiTheme="majorHAnsi" w:eastAsiaTheme="majorEastAsia" w:hAnsiTheme="majorHAnsi" w:cstheme="majorBidi"/>
      <w:b/>
      <w:bCs/>
      <w:color w:val="4E6504" w:themeColor="accent2" w:themeShade="80"/>
      <w:sz w:val="28"/>
      <w:szCs w:val="28"/>
    </w:rPr>
  </w:style>
  <w:style w:type="character" w:customStyle="1" w:styleId="Kop2Char">
    <w:name w:val="Kop 2 Char"/>
    <w:basedOn w:val="Standaardalinea-lettertype"/>
    <w:link w:val="Kop2"/>
    <w:uiPriority w:val="9"/>
    <w:semiHidden/>
    <w:rsid w:val="00254E0D"/>
    <w:rPr>
      <w:rFonts w:asciiTheme="majorHAnsi" w:eastAsiaTheme="majorEastAsia" w:hAnsiTheme="majorHAnsi" w:cstheme="majorBidi"/>
      <w:b/>
      <w:bCs/>
      <w:color w:val="262626" w:themeColor="text1" w:themeTint="D9"/>
      <w:sz w:val="26"/>
      <w:szCs w:val="26"/>
    </w:rPr>
  </w:style>
  <w:style w:type="table" w:styleId="Tabelraster">
    <w:name w:val="Table Grid"/>
    <w:basedOn w:val="Standaardtabel"/>
    <w:uiPriority w:val="59"/>
    <w:rsid w:val="005125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572222"/>
    <w:pPr>
      <w:spacing w:after="0"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572222"/>
    <w:rPr>
      <w:rFonts w:ascii="Segoe UI" w:hAnsi="Segoe UI" w:cs="Segoe UI"/>
      <w:kern w:val="16"/>
      <w:sz w:val="22"/>
      <w:szCs w:val="18"/>
      <w14:ligatures w14:val="standardContextual"/>
      <w14:numForm w14:val="oldStyle"/>
      <w14:numSpacing w14:val="proportional"/>
      <w14:cntxtAlts/>
    </w:rPr>
  </w:style>
  <w:style w:type="paragraph" w:styleId="Bibliografie">
    <w:name w:val="Bibliography"/>
    <w:basedOn w:val="Standaard"/>
    <w:next w:val="Standaard"/>
    <w:uiPriority w:val="37"/>
    <w:semiHidden/>
    <w:unhideWhenUsed/>
    <w:rsid w:val="00572222"/>
  </w:style>
  <w:style w:type="paragraph" w:styleId="Bloktekst">
    <w:name w:val="Block Text"/>
    <w:basedOn w:val="Standaard"/>
    <w:uiPriority w:val="99"/>
    <w:semiHidden/>
    <w:unhideWhenUsed/>
    <w:rsid w:val="000F51EC"/>
    <w:pPr>
      <w:pBdr>
        <w:top w:val="single" w:sz="2" w:space="10" w:color="C3EA1F" w:themeColor="accent1" w:frame="1"/>
        <w:left w:val="single" w:sz="2" w:space="10" w:color="C3EA1F" w:themeColor="accent1" w:frame="1"/>
        <w:bottom w:val="single" w:sz="2" w:space="10" w:color="C3EA1F" w:themeColor="accent1" w:frame="1"/>
        <w:right w:val="single" w:sz="2" w:space="10" w:color="C3EA1F" w:themeColor="accent1" w:frame="1"/>
      </w:pBdr>
      <w:ind w:left="1152" w:right="1152"/>
    </w:pPr>
    <w:rPr>
      <w:rFonts w:eastAsiaTheme="minorEastAsia"/>
      <w:i/>
      <w:iCs/>
      <w:color w:val="95B511" w:themeColor="accent1" w:themeShade="BF"/>
    </w:rPr>
  </w:style>
  <w:style w:type="paragraph" w:styleId="Plattetekst">
    <w:name w:val="Body Text"/>
    <w:basedOn w:val="Standaard"/>
    <w:link w:val="PlattetekstChar"/>
    <w:uiPriority w:val="99"/>
    <w:semiHidden/>
    <w:unhideWhenUsed/>
    <w:rsid w:val="00572222"/>
    <w:pPr>
      <w:spacing w:after="120"/>
    </w:pPr>
  </w:style>
  <w:style w:type="character" w:customStyle="1" w:styleId="PlattetekstChar">
    <w:name w:val="Platte tekst Char"/>
    <w:basedOn w:val="Standaardalinea-lettertype"/>
    <w:link w:val="Plattetekst"/>
    <w:uiPriority w:val="99"/>
    <w:semiHidden/>
    <w:rsid w:val="00572222"/>
    <w:rPr>
      <w:kern w:val="16"/>
      <w:sz w:val="22"/>
      <w14:ligatures w14:val="standardContextual"/>
      <w14:numForm w14:val="oldStyle"/>
      <w14:numSpacing w14:val="proportional"/>
      <w14:cntxtAlts/>
    </w:rPr>
  </w:style>
  <w:style w:type="paragraph" w:styleId="Plattetekst2">
    <w:name w:val="Body Text 2"/>
    <w:basedOn w:val="Standaard"/>
    <w:link w:val="Plattetekst2Char"/>
    <w:uiPriority w:val="99"/>
    <w:semiHidden/>
    <w:unhideWhenUsed/>
    <w:rsid w:val="00572222"/>
    <w:pPr>
      <w:spacing w:after="120" w:line="480" w:lineRule="auto"/>
    </w:pPr>
  </w:style>
  <w:style w:type="character" w:customStyle="1" w:styleId="Plattetekst2Char">
    <w:name w:val="Platte tekst 2 Char"/>
    <w:basedOn w:val="Standaardalinea-lettertype"/>
    <w:link w:val="Plattetekst2"/>
    <w:uiPriority w:val="99"/>
    <w:semiHidden/>
    <w:rsid w:val="00572222"/>
    <w:rPr>
      <w:kern w:val="16"/>
      <w:sz w:val="22"/>
      <w14:ligatures w14:val="standardContextual"/>
      <w14:numForm w14:val="oldStyle"/>
      <w14:numSpacing w14:val="proportional"/>
      <w14:cntxtAlts/>
    </w:rPr>
  </w:style>
  <w:style w:type="paragraph" w:styleId="Plattetekst3">
    <w:name w:val="Body Text 3"/>
    <w:basedOn w:val="Standaard"/>
    <w:link w:val="Plattetekst3Char"/>
    <w:uiPriority w:val="99"/>
    <w:semiHidden/>
    <w:unhideWhenUsed/>
    <w:rsid w:val="00572222"/>
    <w:pPr>
      <w:spacing w:after="120"/>
    </w:pPr>
    <w:rPr>
      <w:szCs w:val="16"/>
    </w:rPr>
  </w:style>
  <w:style w:type="character" w:customStyle="1" w:styleId="Plattetekst3Char">
    <w:name w:val="Platte tekst 3 Char"/>
    <w:basedOn w:val="Standaardalinea-lettertype"/>
    <w:link w:val="Plattetekst3"/>
    <w:uiPriority w:val="99"/>
    <w:semiHidden/>
    <w:rsid w:val="00572222"/>
    <w:rPr>
      <w:kern w:val="16"/>
      <w:sz w:val="22"/>
      <w:szCs w:val="16"/>
      <w14:ligatures w14:val="standardContextual"/>
      <w14:numForm w14:val="oldStyle"/>
      <w14:numSpacing w14:val="proportional"/>
      <w14:cntxtAlts/>
    </w:rPr>
  </w:style>
  <w:style w:type="paragraph" w:styleId="Platteteksteersteinspringing">
    <w:name w:val="Body Text First Indent"/>
    <w:basedOn w:val="Plattetekst"/>
    <w:link w:val="PlatteteksteersteinspringingChar"/>
    <w:uiPriority w:val="99"/>
    <w:semiHidden/>
    <w:unhideWhenUsed/>
    <w:rsid w:val="00572222"/>
    <w:pPr>
      <w:spacing w:after="300"/>
      <w:ind w:firstLine="360"/>
    </w:pPr>
  </w:style>
  <w:style w:type="character" w:customStyle="1" w:styleId="PlatteteksteersteinspringingChar">
    <w:name w:val="Platte tekst eerste inspringing Char"/>
    <w:basedOn w:val="PlattetekstChar"/>
    <w:link w:val="Platteteksteersteinspringing"/>
    <w:uiPriority w:val="99"/>
    <w:semiHidden/>
    <w:rsid w:val="00572222"/>
    <w:rPr>
      <w:kern w:val="16"/>
      <w:sz w:val="22"/>
      <w14:ligatures w14:val="standardContextual"/>
      <w14:numForm w14:val="oldStyle"/>
      <w14:numSpacing w14:val="proportional"/>
      <w14:cntxtAlts/>
    </w:rPr>
  </w:style>
  <w:style w:type="paragraph" w:styleId="Plattetekstinspringen">
    <w:name w:val="Body Text Indent"/>
    <w:basedOn w:val="Standaard"/>
    <w:link w:val="PlattetekstinspringenChar"/>
    <w:uiPriority w:val="99"/>
    <w:semiHidden/>
    <w:unhideWhenUsed/>
    <w:rsid w:val="00572222"/>
    <w:pPr>
      <w:spacing w:after="120"/>
      <w:ind w:left="360"/>
    </w:pPr>
  </w:style>
  <w:style w:type="character" w:customStyle="1" w:styleId="PlattetekstinspringenChar">
    <w:name w:val="Platte tekst inspringen Char"/>
    <w:basedOn w:val="Standaardalinea-lettertype"/>
    <w:link w:val="Plattetekstinspringen"/>
    <w:uiPriority w:val="99"/>
    <w:semiHidden/>
    <w:rsid w:val="00572222"/>
    <w:rPr>
      <w:kern w:val="16"/>
      <w:sz w:val="22"/>
      <w14:ligatures w14:val="standardContextual"/>
      <w14:numForm w14:val="oldStyle"/>
      <w14:numSpacing w14:val="proportional"/>
      <w14:cntxtAlts/>
    </w:rPr>
  </w:style>
  <w:style w:type="paragraph" w:styleId="Platteteksteersteinspringing2">
    <w:name w:val="Body Text First Indent 2"/>
    <w:basedOn w:val="Plattetekstinspringen"/>
    <w:link w:val="Platteteksteersteinspringing2Char"/>
    <w:uiPriority w:val="99"/>
    <w:semiHidden/>
    <w:unhideWhenUsed/>
    <w:rsid w:val="00572222"/>
    <w:pPr>
      <w:spacing w:after="300"/>
      <w:ind w:firstLine="360"/>
    </w:pPr>
  </w:style>
  <w:style w:type="character" w:customStyle="1" w:styleId="Platteteksteersteinspringing2Char">
    <w:name w:val="Platte tekst eerste inspringing 2 Char"/>
    <w:basedOn w:val="PlattetekstinspringenChar"/>
    <w:link w:val="Platteteksteersteinspringing2"/>
    <w:uiPriority w:val="99"/>
    <w:semiHidden/>
    <w:rsid w:val="00572222"/>
    <w:rPr>
      <w:kern w:val="16"/>
      <w:sz w:val="22"/>
      <w14:ligatures w14:val="standardContextual"/>
      <w14:numForm w14:val="oldStyle"/>
      <w14:numSpacing w14:val="proportional"/>
      <w14:cntxtAlts/>
    </w:rPr>
  </w:style>
  <w:style w:type="paragraph" w:styleId="Plattetekstinspringen2">
    <w:name w:val="Body Text Indent 2"/>
    <w:basedOn w:val="Standaard"/>
    <w:link w:val="Plattetekstinspringen2Char"/>
    <w:uiPriority w:val="99"/>
    <w:semiHidden/>
    <w:unhideWhenUsed/>
    <w:rsid w:val="00572222"/>
    <w:pPr>
      <w:spacing w:after="120" w:line="480" w:lineRule="auto"/>
      <w:ind w:left="360"/>
    </w:pPr>
  </w:style>
  <w:style w:type="character" w:customStyle="1" w:styleId="Plattetekstinspringen2Char">
    <w:name w:val="Platte tekst inspringen 2 Char"/>
    <w:basedOn w:val="Standaardalinea-lettertype"/>
    <w:link w:val="Plattetekstinspringen2"/>
    <w:uiPriority w:val="99"/>
    <w:semiHidden/>
    <w:rsid w:val="00572222"/>
    <w:rPr>
      <w:kern w:val="16"/>
      <w:sz w:val="22"/>
      <w14:ligatures w14:val="standardContextual"/>
      <w14:numForm w14:val="oldStyle"/>
      <w14:numSpacing w14:val="proportional"/>
      <w14:cntxtAlts/>
    </w:rPr>
  </w:style>
  <w:style w:type="paragraph" w:styleId="Plattetekstinspringen3">
    <w:name w:val="Body Text Indent 3"/>
    <w:basedOn w:val="Standaard"/>
    <w:link w:val="Plattetekstinspringen3Char"/>
    <w:uiPriority w:val="99"/>
    <w:semiHidden/>
    <w:unhideWhenUsed/>
    <w:rsid w:val="00572222"/>
    <w:pPr>
      <w:spacing w:after="120"/>
      <w:ind w:left="360"/>
    </w:pPr>
    <w:rPr>
      <w:szCs w:val="16"/>
    </w:rPr>
  </w:style>
  <w:style w:type="character" w:customStyle="1" w:styleId="Plattetekstinspringen3Char">
    <w:name w:val="Platte tekst inspringen 3 Char"/>
    <w:basedOn w:val="Standaardalinea-lettertype"/>
    <w:link w:val="Plattetekstinspringen3"/>
    <w:uiPriority w:val="99"/>
    <w:semiHidden/>
    <w:rsid w:val="00572222"/>
    <w:rPr>
      <w:kern w:val="16"/>
      <w:sz w:val="22"/>
      <w:szCs w:val="16"/>
      <w14:ligatures w14:val="standardContextual"/>
      <w14:numForm w14:val="oldStyle"/>
      <w14:numSpacing w14:val="proportional"/>
      <w14:cntxtAlts/>
    </w:rPr>
  </w:style>
  <w:style w:type="character" w:styleId="Titelvanboek">
    <w:name w:val="Book Title"/>
    <w:basedOn w:val="Standaardalinea-lettertype"/>
    <w:uiPriority w:val="33"/>
    <w:semiHidden/>
    <w:qFormat/>
    <w:rsid w:val="00572222"/>
    <w:rPr>
      <w:b/>
      <w:bCs/>
      <w:i/>
      <w:iCs/>
      <w:spacing w:val="5"/>
      <w:sz w:val="22"/>
    </w:rPr>
  </w:style>
  <w:style w:type="paragraph" w:styleId="Bijschrift">
    <w:name w:val="caption"/>
    <w:basedOn w:val="Standaard"/>
    <w:next w:val="Standaard"/>
    <w:uiPriority w:val="35"/>
    <w:semiHidden/>
    <w:unhideWhenUsed/>
    <w:qFormat/>
    <w:rsid w:val="00572222"/>
    <w:pPr>
      <w:spacing w:after="200" w:line="240" w:lineRule="auto"/>
    </w:pPr>
    <w:rPr>
      <w:i/>
      <w:iCs/>
      <w:color w:val="2C3644" w:themeColor="text2"/>
      <w:szCs w:val="18"/>
    </w:rPr>
  </w:style>
  <w:style w:type="table" w:styleId="Kleurrijkraster">
    <w:name w:val="Colorful Grid"/>
    <w:basedOn w:val="Standaardtabe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3FAD2" w:themeFill="accent1" w:themeFillTint="33"/>
    </w:tcPr>
    <w:tblStylePr w:type="firstRow">
      <w:rPr>
        <w:b/>
        <w:bCs/>
      </w:rPr>
      <w:tblPr/>
      <w:tcPr>
        <w:shd w:val="clear" w:color="auto" w:fill="E7F6A5" w:themeFill="accent1" w:themeFillTint="66"/>
      </w:tcPr>
    </w:tblStylePr>
    <w:tblStylePr w:type="lastRow">
      <w:rPr>
        <w:b/>
        <w:bCs/>
        <w:color w:val="000000" w:themeColor="text1"/>
      </w:rPr>
      <w:tblPr/>
      <w:tcPr>
        <w:shd w:val="clear" w:color="auto" w:fill="E7F6A5" w:themeFill="accent1" w:themeFillTint="66"/>
      </w:tcPr>
    </w:tblStylePr>
    <w:tblStylePr w:type="firstCol">
      <w:rPr>
        <w:color w:val="FFFFFF" w:themeColor="background1"/>
      </w:rPr>
      <w:tblPr/>
      <w:tcPr>
        <w:shd w:val="clear" w:color="auto" w:fill="95B511" w:themeFill="accent1" w:themeFillShade="BF"/>
      </w:tcPr>
    </w:tblStylePr>
    <w:tblStylePr w:type="lastCol">
      <w:rPr>
        <w:color w:val="FFFFFF" w:themeColor="background1"/>
      </w:rPr>
      <w:tblPr/>
      <w:tcPr>
        <w:shd w:val="clear" w:color="auto" w:fill="95B511" w:themeFill="accent1" w:themeFillShade="BF"/>
      </w:tcPr>
    </w:tblStylePr>
    <w:tblStylePr w:type="band1Vert">
      <w:tblPr/>
      <w:tcPr>
        <w:shd w:val="clear" w:color="auto" w:fill="E1F48F" w:themeFill="accent1" w:themeFillTint="7F"/>
      </w:tcPr>
    </w:tblStylePr>
    <w:tblStylePr w:type="band1Horz">
      <w:tblPr/>
      <w:tcPr>
        <w:shd w:val="clear" w:color="auto" w:fill="E1F48F" w:themeFill="accent1" w:themeFillTint="7F"/>
      </w:tcPr>
    </w:tblStylePr>
  </w:style>
  <w:style w:type="table" w:styleId="Kleurrijkraster-accent2">
    <w:name w:val="Colorful Grid Accent 2"/>
    <w:basedOn w:val="Standaardtabe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FFCC5" w:themeFill="accent2" w:themeFillTint="33"/>
    </w:tcPr>
    <w:tblStylePr w:type="firstRow">
      <w:rPr>
        <w:b/>
        <w:bCs/>
      </w:rPr>
      <w:tblPr/>
      <w:tcPr>
        <w:shd w:val="clear" w:color="auto" w:fill="E0FA8B" w:themeFill="accent2" w:themeFillTint="66"/>
      </w:tcPr>
    </w:tblStylePr>
    <w:tblStylePr w:type="lastRow">
      <w:rPr>
        <w:b/>
        <w:bCs/>
        <w:color w:val="000000" w:themeColor="text1"/>
      </w:rPr>
      <w:tblPr/>
      <w:tcPr>
        <w:shd w:val="clear" w:color="auto" w:fill="E0FA8B" w:themeFill="accent2" w:themeFillTint="66"/>
      </w:tcPr>
    </w:tblStylePr>
    <w:tblStylePr w:type="firstCol">
      <w:rPr>
        <w:color w:val="FFFFFF" w:themeColor="background1"/>
      </w:rPr>
      <w:tblPr/>
      <w:tcPr>
        <w:shd w:val="clear" w:color="auto" w:fill="749706" w:themeFill="accent2" w:themeFillShade="BF"/>
      </w:tcPr>
    </w:tblStylePr>
    <w:tblStylePr w:type="lastCol">
      <w:rPr>
        <w:color w:val="FFFFFF" w:themeColor="background1"/>
      </w:rPr>
      <w:tblPr/>
      <w:tcPr>
        <w:shd w:val="clear" w:color="auto" w:fill="749706" w:themeFill="accent2" w:themeFillShade="BF"/>
      </w:tcPr>
    </w:tblStylePr>
    <w:tblStylePr w:type="band1Vert">
      <w:tblPr/>
      <w:tcPr>
        <w:shd w:val="clear" w:color="auto" w:fill="D8F96F" w:themeFill="accent2" w:themeFillTint="7F"/>
      </w:tcPr>
    </w:tblStylePr>
    <w:tblStylePr w:type="band1Horz">
      <w:tblPr/>
      <w:tcPr>
        <w:shd w:val="clear" w:color="auto" w:fill="D8F96F" w:themeFill="accent2" w:themeFillTint="7F"/>
      </w:tcPr>
    </w:tblStylePr>
  </w:style>
  <w:style w:type="table" w:styleId="Kleurrijkraster-accent3">
    <w:name w:val="Colorful Grid Accent 3"/>
    <w:basedOn w:val="Standaardtabe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2F9F1" w:themeFill="accent3" w:themeFillTint="33"/>
    </w:tcPr>
    <w:tblStylePr w:type="firstRow">
      <w:rPr>
        <w:b/>
        <w:bCs/>
      </w:rPr>
      <w:tblPr/>
      <w:tcPr>
        <w:shd w:val="clear" w:color="auto" w:fill="86F3E3" w:themeFill="accent3" w:themeFillTint="66"/>
      </w:tcPr>
    </w:tblStylePr>
    <w:tblStylePr w:type="lastRow">
      <w:rPr>
        <w:b/>
        <w:bCs/>
        <w:color w:val="000000" w:themeColor="text1"/>
      </w:rPr>
      <w:tblPr/>
      <w:tcPr>
        <w:shd w:val="clear" w:color="auto" w:fill="86F3E3" w:themeFill="accent3" w:themeFillTint="66"/>
      </w:tcPr>
    </w:tblStylePr>
    <w:tblStylePr w:type="firstCol">
      <w:rPr>
        <w:color w:val="FFFFFF" w:themeColor="background1"/>
      </w:rPr>
      <w:tblPr/>
      <w:tcPr>
        <w:shd w:val="clear" w:color="auto" w:fill="0C7A6A" w:themeFill="accent3" w:themeFillShade="BF"/>
      </w:tcPr>
    </w:tblStylePr>
    <w:tblStylePr w:type="lastCol">
      <w:rPr>
        <w:color w:val="FFFFFF" w:themeColor="background1"/>
      </w:rPr>
      <w:tblPr/>
      <w:tcPr>
        <w:shd w:val="clear" w:color="auto" w:fill="0C7A6A" w:themeFill="accent3" w:themeFillShade="BF"/>
      </w:tcPr>
    </w:tblStylePr>
    <w:tblStylePr w:type="band1Vert">
      <w:tblPr/>
      <w:tcPr>
        <w:shd w:val="clear" w:color="auto" w:fill="68F0DC" w:themeFill="accent3" w:themeFillTint="7F"/>
      </w:tcPr>
    </w:tblStylePr>
    <w:tblStylePr w:type="band1Horz">
      <w:tblPr/>
      <w:tcPr>
        <w:shd w:val="clear" w:color="auto" w:fill="68F0DC" w:themeFill="accent3" w:themeFillTint="7F"/>
      </w:tcPr>
    </w:tblStylePr>
  </w:style>
  <w:style w:type="table" w:styleId="Kleurrijkraster-accent4">
    <w:name w:val="Colorful Grid Accent 4"/>
    <w:basedOn w:val="Standaardtabe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AF8F0" w:themeFill="accent4" w:themeFillTint="33"/>
    </w:tcPr>
    <w:tblStylePr w:type="firstRow">
      <w:rPr>
        <w:b/>
        <w:bCs/>
      </w:rPr>
      <w:tblPr/>
      <w:tcPr>
        <w:shd w:val="clear" w:color="auto" w:fill="95F2E2" w:themeFill="accent4" w:themeFillTint="66"/>
      </w:tcPr>
    </w:tblStylePr>
    <w:tblStylePr w:type="lastRow">
      <w:rPr>
        <w:b/>
        <w:bCs/>
        <w:color w:val="000000" w:themeColor="text1"/>
      </w:rPr>
      <w:tblPr/>
      <w:tcPr>
        <w:shd w:val="clear" w:color="auto" w:fill="95F2E2" w:themeFill="accent4" w:themeFillTint="66"/>
      </w:tcPr>
    </w:tblStylePr>
    <w:tblStylePr w:type="firstCol">
      <w:rPr>
        <w:color w:val="FFFFFF" w:themeColor="background1"/>
      </w:rPr>
      <w:tblPr/>
      <w:tcPr>
        <w:shd w:val="clear" w:color="auto" w:fill="118F79" w:themeFill="accent4" w:themeFillShade="BF"/>
      </w:tcPr>
    </w:tblStylePr>
    <w:tblStylePr w:type="lastCol">
      <w:rPr>
        <w:color w:val="FFFFFF" w:themeColor="background1"/>
      </w:rPr>
      <w:tblPr/>
      <w:tcPr>
        <w:shd w:val="clear" w:color="auto" w:fill="118F79" w:themeFill="accent4" w:themeFillShade="BF"/>
      </w:tcPr>
    </w:tblStylePr>
    <w:tblStylePr w:type="band1Vert">
      <w:tblPr/>
      <w:tcPr>
        <w:shd w:val="clear" w:color="auto" w:fill="7BEFDB" w:themeFill="accent4" w:themeFillTint="7F"/>
      </w:tcPr>
    </w:tblStylePr>
    <w:tblStylePr w:type="band1Horz">
      <w:tblPr/>
      <w:tcPr>
        <w:shd w:val="clear" w:color="auto" w:fill="7BEFDB" w:themeFill="accent4" w:themeFillTint="7F"/>
      </w:tcPr>
    </w:tblStylePr>
  </w:style>
  <w:style w:type="table" w:styleId="Kleurrijkraster-accent5">
    <w:name w:val="Colorful Grid Accent 5"/>
    <w:basedOn w:val="Standaardtabe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ADFBEF" w:themeFill="accent5" w:themeFillTint="33"/>
    </w:tcPr>
    <w:tblStylePr w:type="firstRow">
      <w:rPr>
        <w:b/>
        <w:bCs/>
      </w:rPr>
      <w:tblPr/>
      <w:tcPr>
        <w:shd w:val="clear" w:color="auto" w:fill="5CF6DF" w:themeFill="accent5" w:themeFillTint="66"/>
      </w:tcPr>
    </w:tblStylePr>
    <w:tblStylePr w:type="lastRow">
      <w:rPr>
        <w:b/>
        <w:bCs/>
        <w:color w:val="000000" w:themeColor="text1"/>
      </w:rPr>
      <w:tblPr/>
      <w:tcPr>
        <w:shd w:val="clear" w:color="auto" w:fill="5CF6DF" w:themeFill="accent5" w:themeFillTint="66"/>
      </w:tcPr>
    </w:tblStylePr>
    <w:tblStylePr w:type="firstCol">
      <w:rPr>
        <w:color w:val="FFFFFF" w:themeColor="background1"/>
      </w:rPr>
      <w:tblPr/>
      <w:tcPr>
        <w:shd w:val="clear" w:color="auto" w:fill="033B32" w:themeFill="accent5" w:themeFillShade="BF"/>
      </w:tcPr>
    </w:tblStylePr>
    <w:tblStylePr w:type="lastCol">
      <w:rPr>
        <w:color w:val="FFFFFF" w:themeColor="background1"/>
      </w:rPr>
      <w:tblPr/>
      <w:tcPr>
        <w:shd w:val="clear" w:color="auto" w:fill="033B32" w:themeFill="accent5" w:themeFillShade="BF"/>
      </w:tcPr>
    </w:tblStylePr>
    <w:tblStylePr w:type="band1Vert">
      <w:tblPr/>
      <w:tcPr>
        <w:shd w:val="clear" w:color="auto" w:fill="34F4D8" w:themeFill="accent5" w:themeFillTint="7F"/>
      </w:tcPr>
    </w:tblStylePr>
    <w:tblStylePr w:type="band1Horz">
      <w:tblPr/>
      <w:tcPr>
        <w:shd w:val="clear" w:color="auto" w:fill="34F4D8" w:themeFill="accent5" w:themeFillTint="7F"/>
      </w:tcPr>
    </w:tblStylePr>
  </w:style>
  <w:style w:type="table" w:styleId="Kleurrijkraster-accent6">
    <w:name w:val="Colorful Grid Accent 6"/>
    <w:basedOn w:val="Standaardtabe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ED5DF" w:themeFill="accent6" w:themeFillTint="33"/>
    </w:tcPr>
    <w:tblStylePr w:type="firstRow">
      <w:rPr>
        <w:b/>
        <w:bCs/>
      </w:rPr>
      <w:tblPr/>
      <w:tcPr>
        <w:shd w:val="clear" w:color="auto" w:fill="9EACC0" w:themeFill="accent6" w:themeFillTint="66"/>
      </w:tcPr>
    </w:tblStylePr>
    <w:tblStylePr w:type="lastRow">
      <w:rPr>
        <w:b/>
        <w:bCs/>
        <w:color w:val="000000" w:themeColor="text1"/>
      </w:rPr>
      <w:tblPr/>
      <w:tcPr>
        <w:shd w:val="clear" w:color="auto" w:fill="9EACC0" w:themeFill="accent6" w:themeFillTint="66"/>
      </w:tcPr>
    </w:tblStylePr>
    <w:tblStylePr w:type="firstCol">
      <w:rPr>
        <w:color w:val="FFFFFF" w:themeColor="background1"/>
      </w:rPr>
      <w:tblPr/>
      <w:tcPr>
        <w:shd w:val="clear" w:color="auto" w:fill="212832" w:themeFill="accent6" w:themeFillShade="BF"/>
      </w:tcPr>
    </w:tblStylePr>
    <w:tblStylePr w:type="lastCol">
      <w:rPr>
        <w:color w:val="FFFFFF" w:themeColor="background1"/>
      </w:rPr>
      <w:tblPr/>
      <w:tcPr>
        <w:shd w:val="clear" w:color="auto" w:fill="212832" w:themeFill="accent6" w:themeFillShade="BF"/>
      </w:tcPr>
    </w:tblStylePr>
    <w:tblStylePr w:type="band1Vert">
      <w:tblPr/>
      <w:tcPr>
        <w:shd w:val="clear" w:color="auto" w:fill="8698B1" w:themeFill="accent6" w:themeFillTint="7F"/>
      </w:tcPr>
    </w:tblStylePr>
    <w:tblStylePr w:type="band1Horz">
      <w:tblPr/>
      <w:tcPr>
        <w:shd w:val="clear" w:color="auto" w:fill="8698B1" w:themeFill="accent6" w:themeFillTint="7F"/>
      </w:tcPr>
    </w:tblStylePr>
  </w:style>
  <w:style w:type="table" w:styleId="Kleurrijkelijst">
    <w:name w:val="Colorful List"/>
    <w:basedOn w:val="Standaardtabel"/>
    <w:uiPriority w:val="72"/>
    <w:semiHidden/>
    <w:unhideWhenUsed/>
    <w:rsid w:val="0057222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7CA206" w:themeFill="accent2" w:themeFillShade="CC"/>
      </w:tcPr>
    </w:tblStylePr>
    <w:tblStylePr w:type="lastRow">
      <w:rPr>
        <w:b/>
        <w:bCs/>
        <w:color w:val="7CA20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semiHidden/>
    <w:unhideWhenUsed/>
    <w:rsid w:val="00572222"/>
    <w:pPr>
      <w:spacing w:after="0" w:line="240" w:lineRule="auto"/>
    </w:pPr>
    <w:rPr>
      <w:color w:val="000000" w:themeColor="text1"/>
    </w:rPr>
    <w:tblPr>
      <w:tblStyleRowBandSize w:val="1"/>
      <w:tblStyleColBandSize w:val="1"/>
    </w:tblPr>
    <w:tcPr>
      <w:shd w:val="clear" w:color="auto" w:fill="F9FDE8" w:themeFill="accent1" w:themeFillTint="19"/>
    </w:tcPr>
    <w:tblStylePr w:type="firstRow">
      <w:rPr>
        <w:b/>
        <w:bCs/>
        <w:color w:val="FFFFFF" w:themeColor="background1"/>
      </w:rPr>
      <w:tblPr/>
      <w:tcPr>
        <w:tcBorders>
          <w:bottom w:val="single" w:sz="12" w:space="0" w:color="FFFFFF" w:themeColor="background1"/>
        </w:tcBorders>
        <w:shd w:val="clear" w:color="auto" w:fill="7CA206" w:themeFill="accent2" w:themeFillShade="CC"/>
      </w:tcPr>
    </w:tblStylePr>
    <w:tblStylePr w:type="lastRow">
      <w:rPr>
        <w:b/>
        <w:bCs/>
        <w:color w:val="7CA20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0F9C7" w:themeFill="accent1" w:themeFillTint="3F"/>
      </w:tcPr>
    </w:tblStylePr>
    <w:tblStylePr w:type="band1Horz">
      <w:tblPr/>
      <w:tcPr>
        <w:shd w:val="clear" w:color="auto" w:fill="F3FAD2" w:themeFill="accent1" w:themeFillTint="33"/>
      </w:tcPr>
    </w:tblStylePr>
  </w:style>
  <w:style w:type="table" w:styleId="Kleurrijkelijst-accent2">
    <w:name w:val="Colorful List Accent 2"/>
    <w:basedOn w:val="Standaardtabel"/>
    <w:uiPriority w:val="72"/>
    <w:semiHidden/>
    <w:unhideWhenUsed/>
    <w:rsid w:val="00572222"/>
    <w:pPr>
      <w:spacing w:after="0" w:line="240" w:lineRule="auto"/>
    </w:pPr>
    <w:rPr>
      <w:color w:val="000000" w:themeColor="text1"/>
    </w:rPr>
    <w:tblPr>
      <w:tblStyleRowBandSize w:val="1"/>
      <w:tblStyleColBandSize w:val="1"/>
    </w:tblPr>
    <w:tcPr>
      <w:shd w:val="clear" w:color="auto" w:fill="F7FEE2" w:themeFill="accent2" w:themeFillTint="19"/>
    </w:tcPr>
    <w:tblStylePr w:type="firstRow">
      <w:rPr>
        <w:b/>
        <w:bCs/>
        <w:color w:val="FFFFFF" w:themeColor="background1"/>
      </w:rPr>
      <w:tblPr/>
      <w:tcPr>
        <w:tcBorders>
          <w:bottom w:val="single" w:sz="12" w:space="0" w:color="FFFFFF" w:themeColor="background1"/>
        </w:tcBorders>
        <w:shd w:val="clear" w:color="auto" w:fill="7CA206" w:themeFill="accent2" w:themeFillShade="CC"/>
      </w:tcPr>
    </w:tblStylePr>
    <w:tblStylePr w:type="lastRow">
      <w:rPr>
        <w:b/>
        <w:bCs/>
        <w:color w:val="7CA20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CB7" w:themeFill="accent2" w:themeFillTint="3F"/>
      </w:tcPr>
    </w:tblStylePr>
    <w:tblStylePr w:type="band1Horz">
      <w:tblPr/>
      <w:tcPr>
        <w:shd w:val="clear" w:color="auto" w:fill="EFFCC5" w:themeFill="accent2" w:themeFillTint="33"/>
      </w:tcPr>
    </w:tblStylePr>
  </w:style>
  <w:style w:type="table" w:styleId="Kleurrijkelijst-accent3">
    <w:name w:val="Colorful List Accent 3"/>
    <w:basedOn w:val="Standaardtabel"/>
    <w:uiPriority w:val="72"/>
    <w:semiHidden/>
    <w:unhideWhenUsed/>
    <w:rsid w:val="00572222"/>
    <w:pPr>
      <w:spacing w:after="0" w:line="240" w:lineRule="auto"/>
    </w:pPr>
    <w:rPr>
      <w:color w:val="000000" w:themeColor="text1"/>
    </w:rPr>
    <w:tblPr>
      <w:tblStyleRowBandSize w:val="1"/>
      <w:tblStyleColBandSize w:val="1"/>
    </w:tblPr>
    <w:tcPr>
      <w:shd w:val="clear" w:color="auto" w:fill="E1FCF8" w:themeFill="accent3" w:themeFillTint="19"/>
    </w:tcPr>
    <w:tblStylePr w:type="firstRow">
      <w:rPr>
        <w:b/>
        <w:bCs/>
        <w:color w:val="FFFFFF" w:themeColor="background1"/>
      </w:rPr>
      <w:tblPr/>
      <w:tcPr>
        <w:tcBorders>
          <w:bottom w:val="single" w:sz="12" w:space="0" w:color="FFFFFF" w:themeColor="background1"/>
        </w:tcBorders>
        <w:shd w:val="clear" w:color="auto" w:fill="129982" w:themeFill="accent4" w:themeFillShade="CC"/>
      </w:tcPr>
    </w:tblStylePr>
    <w:tblStylePr w:type="lastRow">
      <w:rPr>
        <w:b/>
        <w:bCs/>
        <w:color w:val="1299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4F7ED" w:themeFill="accent3" w:themeFillTint="3F"/>
      </w:tcPr>
    </w:tblStylePr>
    <w:tblStylePr w:type="band1Horz">
      <w:tblPr/>
      <w:tcPr>
        <w:shd w:val="clear" w:color="auto" w:fill="C2F9F1" w:themeFill="accent3" w:themeFillTint="33"/>
      </w:tcPr>
    </w:tblStylePr>
  </w:style>
  <w:style w:type="table" w:styleId="Kleurrijkelijst-accent4">
    <w:name w:val="Colorful List Accent 4"/>
    <w:basedOn w:val="Standaardtabel"/>
    <w:uiPriority w:val="72"/>
    <w:semiHidden/>
    <w:unhideWhenUsed/>
    <w:rsid w:val="00572222"/>
    <w:pPr>
      <w:spacing w:after="0" w:line="240" w:lineRule="auto"/>
    </w:pPr>
    <w:rPr>
      <w:color w:val="000000" w:themeColor="text1"/>
    </w:rPr>
    <w:tblPr>
      <w:tblStyleRowBandSize w:val="1"/>
      <w:tblStyleColBandSize w:val="1"/>
    </w:tblPr>
    <w:tcPr>
      <w:shd w:val="clear" w:color="auto" w:fill="E5FCF8" w:themeFill="accent4" w:themeFillTint="19"/>
    </w:tcPr>
    <w:tblStylePr w:type="firstRow">
      <w:rPr>
        <w:b/>
        <w:bCs/>
        <w:color w:val="FFFFFF" w:themeColor="background1"/>
      </w:rPr>
      <w:tblPr/>
      <w:tcPr>
        <w:tcBorders>
          <w:bottom w:val="single" w:sz="12" w:space="0" w:color="FFFFFF" w:themeColor="background1"/>
        </w:tcBorders>
        <w:shd w:val="clear" w:color="auto" w:fill="0C8371" w:themeFill="accent3" w:themeFillShade="CC"/>
      </w:tcPr>
    </w:tblStylePr>
    <w:tblStylePr w:type="lastRow">
      <w:rPr>
        <w:b/>
        <w:bCs/>
        <w:color w:val="0C837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DF7ED" w:themeFill="accent4" w:themeFillTint="3F"/>
      </w:tcPr>
    </w:tblStylePr>
    <w:tblStylePr w:type="band1Horz">
      <w:tblPr/>
      <w:tcPr>
        <w:shd w:val="clear" w:color="auto" w:fill="CAF8F0" w:themeFill="accent4" w:themeFillTint="33"/>
      </w:tcPr>
    </w:tblStylePr>
  </w:style>
  <w:style w:type="table" w:styleId="Kleurrijkelijst-accent5">
    <w:name w:val="Colorful List Accent 5"/>
    <w:basedOn w:val="Standaardtabel"/>
    <w:uiPriority w:val="72"/>
    <w:semiHidden/>
    <w:unhideWhenUsed/>
    <w:rsid w:val="00572222"/>
    <w:pPr>
      <w:spacing w:after="0" w:line="240" w:lineRule="auto"/>
    </w:pPr>
    <w:rPr>
      <w:color w:val="000000" w:themeColor="text1"/>
    </w:rPr>
    <w:tblPr>
      <w:tblStyleRowBandSize w:val="1"/>
      <w:tblStyleColBandSize w:val="1"/>
    </w:tblPr>
    <w:tcPr>
      <w:shd w:val="clear" w:color="auto" w:fill="D7FDF7" w:themeFill="accent5" w:themeFillTint="19"/>
    </w:tcPr>
    <w:tblStylePr w:type="firstRow">
      <w:rPr>
        <w:b/>
        <w:bCs/>
        <w:color w:val="FFFFFF" w:themeColor="background1"/>
      </w:rPr>
      <w:tblPr/>
      <w:tcPr>
        <w:tcBorders>
          <w:bottom w:val="single" w:sz="12" w:space="0" w:color="FFFFFF" w:themeColor="background1"/>
        </w:tcBorders>
        <w:shd w:val="clear" w:color="auto" w:fill="232B36" w:themeFill="accent6" w:themeFillShade="CC"/>
      </w:tcPr>
    </w:tblStylePr>
    <w:tblStylePr w:type="lastRow">
      <w:rPr>
        <w:b/>
        <w:bCs/>
        <w:color w:val="232B36"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AFAEB" w:themeFill="accent5" w:themeFillTint="3F"/>
      </w:tcPr>
    </w:tblStylePr>
    <w:tblStylePr w:type="band1Horz">
      <w:tblPr/>
      <w:tcPr>
        <w:shd w:val="clear" w:color="auto" w:fill="ADFBEF" w:themeFill="accent5" w:themeFillTint="33"/>
      </w:tcPr>
    </w:tblStylePr>
  </w:style>
  <w:style w:type="table" w:styleId="Kleurrijkelijst-accent6">
    <w:name w:val="Colorful List Accent 6"/>
    <w:basedOn w:val="Standaardtabel"/>
    <w:uiPriority w:val="72"/>
    <w:semiHidden/>
    <w:unhideWhenUsed/>
    <w:rsid w:val="00572222"/>
    <w:pPr>
      <w:spacing w:after="0" w:line="240" w:lineRule="auto"/>
    </w:pPr>
    <w:rPr>
      <w:color w:val="000000" w:themeColor="text1"/>
    </w:rPr>
    <w:tblPr>
      <w:tblStyleRowBandSize w:val="1"/>
      <w:tblStyleColBandSize w:val="1"/>
    </w:tblPr>
    <w:tcPr>
      <w:shd w:val="clear" w:color="auto" w:fill="E7EAEF" w:themeFill="accent6" w:themeFillTint="19"/>
    </w:tcPr>
    <w:tblStylePr w:type="firstRow">
      <w:rPr>
        <w:b/>
        <w:bCs/>
        <w:color w:val="FFFFFF" w:themeColor="background1"/>
      </w:rPr>
      <w:tblPr/>
      <w:tcPr>
        <w:tcBorders>
          <w:bottom w:val="single" w:sz="12" w:space="0" w:color="FFFFFF" w:themeColor="background1"/>
        </w:tcBorders>
        <w:shd w:val="clear" w:color="auto" w:fill="033F36" w:themeFill="accent5" w:themeFillShade="CC"/>
      </w:tcPr>
    </w:tblStylePr>
    <w:tblStylePr w:type="lastRow">
      <w:rPr>
        <w:b/>
        <w:bCs/>
        <w:color w:val="033F36"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3CCD8" w:themeFill="accent6" w:themeFillTint="3F"/>
      </w:tcPr>
    </w:tblStylePr>
    <w:tblStylePr w:type="band1Horz">
      <w:tblPr/>
      <w:tcPr>
        <w:shd w:val="clear" w:color="auto" w:fill="CED5DF" w:themeFill="accent6" w:themeFillTint="33"/>
      </w:tcPr>
    </w:tblStylePr>
  </w:style>
  <w:style w:type="table" w:styleId="Kleurrijkearcering">
    <w:name w:val="Colorful Shading"/>
    <w:basedOn w:val="Standaardtabel"/>
    <w:uiPriority w:val="71"/>
    <w:semiHidden/>
    <w:unhideWhenUsed/>
    <w:rsid w:val="00572222"/>
    <w:pPr>
      <w:spacing w:after="0" w:line="240" w:lineRule="auto"/>
    </w:pPr>
    <w:rPr>
      <w:color w:val="000000" w:themeColor="text1"/>
    </w:rPr>
    <w:tblPr>
      <w:tblStyleRowBandSize w:val="1"/>
      <w:tblStyleColBandSize w:val="1"/>
      <w:tblBorders>
        <w:top w:val="single" w:sz="24" w:space="0" w:color="9DCB08"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9DCB0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semiHidden/>
    <w:unhideWhenUsed/>
    <w:rsid w:val="00572222"/>
    <w:pPr>
      <w:spacing w:after="0" w:line="240" w:lineRule="auto"/>
    </w:pPr>
    <w:rPr>
      <w:color w:val="000000" w:themeColor="text1"/>
    </w:rPr>
    <w:tblPr>
      <w:tblStyleRowBandSize w:val="1"/>
      <w:tblStyleColBandSize w:val="1"/>
      <w:tblBorders>
        <w:top w:val="single" w:sz="24" w:space="0" w:color="9DCB08" w:themeColor="accent2"/>
        <w:left w:val="single" w:sz="4" w:space="0" w:color="C3EA1F" w:themeColor="accent1"/>
        <w:bottom w:val="single" w:sz="4" w:space="0" w:color="C3EA1F" w:themeColor="accent1"/>
        <w:right w:val="single" w:sz="4" w:space="0" w:color="C3EA1F" w:themeColor="accent1"/>
        <w:insideH w:val="single" w:sz="4" w:space="0" w:color="FFFFFF" w:themeColor="background1"/>
        <w:insideV w:val="single" w:sz="4" w:space="0" w:color="FFFFFF" w:themeColor="background1"/>
      </w:tblBorders>
    </w:tblPr>
    <w:tcPr>
      <w:shd w:val="clear" w:color="auto" w:fill="F9FDE8" w:themeFill="accent1" w:themeFillTint="19"/>
    </w:tcPr>
    <w:tblStylePr w:type="firstRow">
      <w:rPr>
        <w:b/>
        <w:bCs/>
      </w:rPr>
      <w:tblPr/>
      <w:tcPr>
        <w:tcBorders>
          <w:top w:val="nil"/>
          <w:left w:val="nil"/>
          <w:bottom w:val="single" w:sz="24" w:space="0" w:color="9DCB0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8910D" w:themeFill="accent1" w:themeFillShade="99"/>
      </w:tcPr>
    </w:tblStylePr>
    <w:tblStylePr w:type="firstCol">
      <w:rPr>
        <w:color w:val="FFFFFF" w:themeColor="background1"/>
      </w:rPr>
      <w:tblPr/>
      <w:tcPr>
        <w:tcBorders>
          <w:top w:val="nil"/>
          <w:left w:val="nil"/>
          <w:bottom w:val="nil"/>
          <w:right w:val="nil"/>
          <w:insideH w:val="single" w:sz="4" w:space="0" w:color="78910D" w:themeColor="accent1" w:themeShade="99"/>
          <w:insideV w:val="nil"/>
        </w:tcBorders>
        <w:shd w:val="clear" w:color="auto" w:fill="78910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8910D" w:themeFill="accent1" w:themeFillShade="99"/>
      </w:tcPr>
    </w:tblStylePr>
    <w:tblStylePr w:type="band1Vert">
      <w:tblPr/>
      <w:tcPr>
        <w:shd w:val="clear" w:color="auto" w:fill="E7F6A5" w:themeFill="accent1" w:themeFillTint="66"/>
      </w:tcPr>
    </w:tblStylePr>
    <w:tblStylePr w:type="band1Horz">
      <w:tblPr/>
      <w:tcPr>
        <w:shd w:val="clear" w:color="auto" w:fill="E1F48F"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semiHidden/>
    <w:unhideWhenUsed/>
    <w:rsid w:val="00572222"/>
    <w:pPr>
      <w:spacing w:after="0" w:line="240" w:lineRule="auto"/>
    </w:pPr>
    <w:rPr>
      <w:color w:val="000000" w:themeColor="text1"/>
    </w:rPr>
    <w:tblPr>
      <w:tblStyleRowBandSize w:val="1"/>
      <w:tblStyleColBandSize w:val="1"/>
      <w:tblBorders>
        <w:top w:val="single" w:sz="24" w:space="0" w:color="9DCB08" w:themeColor="accent2"/>
        <w:left w:val="single" w:sz="4" w:space="0" w:color="9DCB08" w:themeColor="accent2"/>
        <w:bottom w:val="single" w:sz="4" w:space="0" w:color="9DCB08" w:themeColor="accent2"/>
        <w:right w:val="single" w:sz="4" w:space="0" w:color="9DCB08" w:themeColor="accent2"/>
        <w:insideH w:val="single" w:sz="4" w:space="0" w:color="FFFFFF" w:themeColor="background1"/>
        <w:insideV w:val="single" w:sz="4" w:space="0" w:color="FFFFFF" w:themeColor="background1"/>
      </w:tblBorders>
    </w:tblPr>
    <w:tcPr>
      <w:shd w:val="clear" w:color="auto" w:fill="F7FEE2" w:themeFill="accent2" w:themeFillTint="19"/>
    </w:tcPr>
    <w:tblStylePr w:type="firstRow">
      <w:rPr>
        <w:b/>
        <w:bCs/>
      </w:rPr>
      <w:tblPr/>
      <w:tcPr>
        <w:tcBorders>
          <w:top w:val="nil"/>
          <w:left w:val="nil"/>
          <w:bottom w:val="single" w:sz="24" w:space="0" w:color="9DCB0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7904" w:themeFill="accent2" w:themeFillShade="99"/>
      </w:tcPr>
    </w:tblStylePr>
    <w:tblStylePr w:type="firstCol">
      <w:rPr>
        <w:color w:val="FFFFFF" w:themeColor="background1"/>
      </w:rPr>
      <w:tblPr/>
      <w:tcPr>
        <w:tcBorders>
          <w:top w:val="nil"/>
          <w:left w:val="nil"/>
          <w:bottom w:val="nil"/>
          <w:right w:val="nil"/>
          <w:insideH w:val="single" w:sz="4" w:space="0" w:color="5D7904" w:themeColor="accent2" w:themeShade="99"/>
          <w:insideV w:val="nil"/>
        </w:tcBorders>
        <w:shd w:val="clear" w:color="auto" w:fill="5D7904"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D7904" w:themeFill="accent2" w:themeFillShade="99"/>
      </w:tcPr>
    </w:tblStylePr>
    <w:tblStylePr w:type="band1Vert">
      <w:tblPr/>
      <w:tcPr>
        <w:shd w:val="clear" w:color="auto" w:fill="E0FA8B" w:themeFill="accent2" w:themeFillTint="66"/>
      </w:tcPr>
    </w:tblStylePr>
    <w:tblStylePr w:type="band1Horz">
      <w:tblPr/>
      <w:tcPr>
        <w:shd w:val="clear" w:color="auto" w:fill="D8F96F"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semiHidden/>
    <w:unhideWhenUsed/>
    <w:rsid w:val="00572222"/>
    <w:pPr>
      <w:spacing w:after="0" w:line="240" w:lineRule="auto"/>
    </w:pPr>
    <w:rPr>
      <w:color w:val="000000" w:themeColor="text1"/>
    </w:rPr>
    <w:tblPr>
      <w:tblStyleRowBandSize w:val="1"/>
      <w:tblStyleColBandSize w:val="1"/>
      <w:tblBorders>
        <w:top w:val="single" w:sz="24" w:space="0" w:color="17C0A3" w:themeColor="accent4"/>
        <w:left w:val="single" w:sz="4" w:space="0" w:color="10A48E" w:themeColor="accent3"/>
        <w:bottom w:val="single" w:sz="4" w:space="0" w:color="10A48E" w:themeColor="accent3"/>
        <w:right w:val="single" w:sz="4" w:space="0" w:color="10A48E" w:themeColor="accent3"/>
        <w:insideH w:val="single" w:sz="4" w:space="0" w:color="FFFFFF" w:themeColor="background1"/>
        <w:insideV w:val="single" w:sz="4" w:space="0" w:color="FFFFFF" w:themeColor="background1"/>
      </w:tblBorders>
    </w:tblPr>
    <w:tcPr>
      <w:shd w:val="clear" w:color="auto" w:fill="E1FCF8" w:themeFill="accent3" w:themeFillTint="19"/>
    </w:tcPr>
    <w:tblStylePr w:type="firstRow">
      <w:rPr>
        <w:b/>
        <w:bCs/>
      </w:rPr>
      <w:tblPr/>
      <w:tcPr>
        <w:tcBorders>
          <w:top w:val="nil"/>
          <w:left w:val="nil"/>
          <w:bottom w:val="single" w:sz="24" w:space="0" w:color="17C0A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96255" w:themeFill="accent3" w:themeFillShade="99"/>
      </w:tcPr>
    </w:tblStylePr>
    <w:tblStylePr w:type="firstCol">
      <w:rPr>
        <w:color w:val="FFFFFF" w:themeColor="background1"/>
      </w:rPr>
      <w:tblPr/>
      <w:tcPr>
        <w:tcBorders>
          <w:top w:val="nil"/>
          <w:left w:val="nil"/>
          <w:bottom w:val="nil"/>
          <w:right w:val="nil"/>
          <w:insideH w:val="single" w:sz="4" w:space="0" w:color="096255" w:themeColor="accent3" w:themeShade="99"/>
          <w:insideV w:val="nil"/>
        </w:tcBorders>
        <w:shd w:val="clear" w:color="auto" w:fill="09625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96255" w:themeFill="accent3" w:themeFillShade="99"/>
      </w:tcPr>
    </w:tblStylePr>
    <w:tblStylePr w:type="band1Vert">
      <w:tblPr/>
      <w:tcPr>
        <w:shd w:val="clear" w:color="auto" w:fill="86F3E3" w:themeFill="accent3" w:themeFillTint="66"/>
      </w:tcPr>
    </w:tblStylePr>
    <w:tblStylePr w:type="band1Horz">
      <w:tblPr/>
      <w:tcPr>
        <w:shd w:val="clear" w:color="auto" w:fill="68F0DC" w:themeFill="accent3" w:themeFillTint="7F"/>
      </w:tcPr>
    </w:tblStylePr>
  </w:style>
  <w:style w:type="table" w:styleId="Kleurrijkearcering-accent4">
    <w:name w:val="Colorful Shading Accent 4"/>
    <w:basedOn w:val="Standaardtabel"/>
    <w:uiPriority w:val="71"/>
    <w:semiHidden/>
    <w:unhideWhenUsed/>
    <w:rsid w:val="00572222"/>
    <w:pPr>
      <w:spacing w:after="0" w:line="240" w:lineRule="auto"/>
    </w:pPr>
    <w:rPr>
      <w:color w:val="000000" w:themeColor="text1"/>
    </w:rPr>
    <w:tblPr>
      <w:tblStyleRowBandSize w:val="1"/>
      <w:tblStyleColBandSize w:val="1"/>
      <w:tblBorders>
        <w:top w:val="single" w:sz="24" w:space="0" w:color="10A48E" w:themeColor="accent3"/>
        <w:left w:val="single" w:sz="4" w:space="0" w:color="17C0A3" w:themeColor="accent4"/>
        <w:bottom w:val="single" w:sz="4" w:space="0" w:color="17C0A3" w:themeColor="accent4"/>
        <w:right w:val="single" w:sz="4" w:space="0" w:color="17C0A3" w:themeColor="accent4"/>
        <w:insideH w:val="single" w:sz="4" w:space="0" w:color="FFFFFF" w:themeColor="background1"/>
        <w:insideV w:val="single" w:sz="4" w:space="0" w:color="FFFFFF" w:themeColor="background1"/>
      </w:tblBorders>
    </w:tblPr>
    <w:tcPr>
      <w:shd w:val="clear" w:color="auto" w:fill="E5FCF8" w:themeFill="accent4" w:themeFillTint="19"/>
    </w:tcPr>
    <w:tblStylePr w:type="firstRow">
      <w:rPr>
        <w:b/>
        <w:bCs/>
      </w:rPr>
      <w:tblPr/>
      <w:tcPr>
        <w:tcBorders>
          <w:top w:val="nil"/>
          <w:left w:val="nil"/>
          <w:bottom w:val="single" w:sz="24" w:space="0" w:color="10A48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D7361" w:themeFill="accent4" w:themeFillShade="99"/>
      </w:tcPr>
    </w:tblStylePr>
    <w:tblStylePr w:type="firstCol">
      <w:rPr>
        <w:color w:val="FFFFFF" w:themeColor="background1"/>
      </w:rPr>
      <w:tblPr/>
      <w:tcPr>
        <w:tcBorders>
          <w:top w:val="nil"/>
          <w:left w:val="nil"/>
          <w:bottom w:val="nil"/>
          <w:right w:val="nil"/>
          <w:insideH w:val="single" w:sz="4" w:space="0" w:color="0D7361" w:themeColor="accent4" w:themeShade="99"/>
          <w:insideV w:val="nil"/>
        </w:tcBorders>
        <w:shd w:val="clear" w:color="auto" w:fill="0D7361"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D7361" w:themeFill="accent4" w:themeFillShade="99"/>
      </w:tcPr>
    </w:tblStylePr>
    <w:tblStylePr w:type="band1Vert">
      <w:tblPr/>
      <w:tcPr>
        <w:shd w:val="clear" w:color="auto" w:fill="95F2E2" w:themeFill="accent4" w:themeFillTint="66"/>
      </w:tcPr>
    </w:tblStylePr>
    <w:tblStylePr w:type="band1Horz">
      <w:tblPr/>
      <w:tcPr>
        <w:shd w:val="clear" w:color="auto" w:fill="7BEFDB"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semiHidden/>
    <w:unhideWhenUsed/>
    <w:rsid w:val="00572222"/>
    <w:pPr>
      <w:spacing w:after="0" w:line="240" w:lineRule="auto"/>
    </w:pPr>
    <w:rPr>
      <w:color w:val="000000" w:themeColor="text1"/>
    </w:rPr>
    <w:tblPr>
      <w:tblStyleRowBandSize w:val="1"/>
      <w:tblStyleColBandSize w:val="1"/>
      <w:tblBorders>
        <w:top w:val="single" w:sz="24" w:space="0" w:color="2C3644" w:themeColor="accent6"/>
        <w:left w:val="single" w:sz="4" w:space="0" w:color="044F44" w:themeColor="accent5"/>
        <w:bottom w:val="single" w:sz="4" w:space="0" w:color="044F44" w:themeColor="accent5"/>
        <w:right w:val="single" w:sz="4" w:space="0" w:color="044F44" w:themeColor="accent5"/>
        <w:insideH w:val="single" w:sz="4" w:space="0" w:color="FFFFFF" w:themeColor="background1"/>
        <w:insideV w:val="single" w:sz="4" w:space="0" w:color="FFFFFF" w:themeColor="background1"/>
      </w:tblBorders>
    </w:tblPr>
    <w:tcPr>
      <w:shd w:val="clear" w:color="auto" w:fill="D7FDF7" w:themeFill="accent5" w:themeFillTint="19"/>
    </w:tcPr>
    <w:tblStylePr w:type="firstRow">
      <w:rPr>
        <w:b/>
        <w:bCs/>
      </w:rPr>
      <w:tblPr/>
      <w:tcPr>
        <w:tcBorders>
          <w:top w:val="nil"/>
          <w:left w:val="nil"/>
          <w:bottom w:val="single" w:sz="24" w:space="0" w:color="2C364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22F28" w:themeFill="accent5" w:themeFillShade="99"/>
      </w:tcPr>
    </w:tblStylePr>
    <w:tblStylePr w:type="firstCol">
      <w:rPr>
        <w:color w:val="FFFFFF" w:themeColor="background1"/>
      </w:rPr>
      <w:tblPr/>
      <w:tcPr>
        <w:tcBorders>
          <w:top w:val="nil"/>
          <w:left w:val="nil"/>
          <w:bottom w:val="nil"/>
          <w:right w:val="nil"/>
          <w:insideH w:val="single" w:sz="4" w:space="0" w:color="022F28" w:themeColor="accent5" w:themeShade="99"/>
          <w:insideV w:val="nil"/>
        </w:tcBorders>
        <w:shd w:val="clear" w:color="auto" w:fill="022F2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22F28" w:themeFill="accent5" w:themeFillShade="99"/>
      </w:tcPr>
    </w:tblStylePr>
    <w:tblStylePr w:type="band1Vert">
      <w:tblPr/>
      <w:tcPr>
        <w:shd w:val="clear" w:color="auto" w:fill="5CF6DF" w:themeFill="accent5" w:themeFillTint="66"/>
      </w:tcPr>
    </w:tblStylePr>
    <w:tblStylePr w:type="band1Horz">
      <w:tblPr/>
      <w:tcPr>
        <w:shd w:val="clear" w:color="auto" w:fill="34F4D8"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semiHidden/>
    <w:unhideWhenUsed/>
    <w:rsid w:val="00572222"/>
    <w:pPr>
      <w:spacing w:after="0" w:line="240" w:lineRule="auto"/>
    </w:pPr>
    <w:rPr>
      <w:color w:val="000000" w:themeColor="text1"/>
    </w:rPr>
    <w:tblPr>
      <w:tblStyleRowBandSize w:val="1"/>
      <w:tblStyleColBandSize w:val="1"/>
      <w:tblBorders>
        <w:top w:val="single" w:sz="24" w:space="0" w:color="044F44" w:themeColor="accent5"/>
        <w:left w:val="single" w:sz="4" w:space="0" w:color="2C3644" w:themeColor="accent6"/>
        <w:bottom w:val="single" w:sz="4" w:space="0" w:color="2C3644" w:themeColor="accent6"/>
        <w:right w:val="single" w:sz="4" w:space="0" w:color="2C3644" w:themeColor="accent6"/>
        <w:insideH w:val="single" w:sz="4" w:space="0" w:color="FFFFFF" w:themeColor="background1"/>
        <w:insideV w:val="single" w:sz="4" w:space="0" w:color="FFFFFF" w:themeColor="background1"/>
      </w:tblBorders>
    </w:tblPr>
    <w:tcPr>
      <w:shd w:val="clear" w:color="auto" w:fill="E7EAEF" w:themeFill="accent6" w:themeFillTint="19"/>
    </w:tcPr>
    <w:tblStylePr w:type="firstRow">
      <w:rPr>
        <w:b/>
        <w:bCs/>
      </w:rPr>
      <w:tblPr/>
      <w:tcPr>
        <w:tcBorders>
          <w:top w:val="nil"/>
          <w:left w:val="nil"/>
          <w:bottom w:val="single" w:sz="24" w:space="0" w:color="044F4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A2028" w:themeFill="accent6" w:themeFillShade="99"/>
      </w:tcPr>
    </w:tblStylePr>
    <w:tblStylePr w:type="firstCol">
      <w:rPr>
        <w:color w:val="FFFFFF" w:themeColor="background1"/>
      </w:rPr>
      <w:tblPr/>
      <w:tcPr>
        <w:tcBorders>
          <w:top w:val="nil"/>
          <w:left w:val="nil"/>
          <w:bottom w:val="nil"/>
          <w:right w:val="nil"/>
          <w:insideH w:val="single" w:sz="4" w:space="0" w:color="1A2028" w:themeColor="accent6" w:themeShade="99"/>
          <w:insideV w:val="nil"/>
        </w:tcBorders>
        <w:shd w:val="clear" w:color="auto" w:fill="1A202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1A2028" w:themeFill="accent6" w:themeFillShade="99"/>
      </w:tcPr>
    </w:tblStylePr>
    <w:tblStylePr w:type="band1Vert">
      <w:tblPr/>
      <w:tcPr>
        <w:shd w:val="clear" w:color="auto" w:fill="9EACC0" w:themeFill="accent6" w:themeFillTint="66"/>
      </w:tcPr>
    </w:tblStylePr>
    <w:tblStylePr w:type="band1Horz">
      <w:tblPr/>
      <w:tcPr>
        <w:shd w:val="clear" w:color="auto" w:fill="8698B1" w:themeFill="accent6" w:themeFillTint="7F"/>
      </w:tcPr>
    </w:tblStylePr>
    <w:tblStylePr w:type="neCell">
      <w:rPr>
        <w:color w:val="000000" w:themeColor="text1"/>
      </w:rPr>
    </w:tblStylePr>
    <w:tblStylePr w:type="nwCell">
      <w:rPr>
        <w:color w:val="000000" w:themeColor="text1"/>
      </w:rPr>
    </w:tblStylePr>
  </w:style>
  <w:style w:type="character" w:styleId="Verwijzingopmerking">
    <w:name w:val="annotation reference"/>
    <w:basedOn w:val="Standaardalinea-lettertype"/>
    <w:uiPriority w:val="99"/>
    <w:semiHidden/>
    <w:unhideWhenUsed/>
    <w:rsid w:val="00572222"/>
    <w:rPr>
      <w:sz w:val="22"/>
      <w:szCs w:val="16"/>
    </w:rPr>
  </w:style>
  <w:style w:type="paragraph" w:styleId="Tekstopmerking">
    <w:name w:val="annotation text"/>
    <w:basedOn w:val="Standaard"/>
    <w:link w:val="TekstopmerkingChar"/>
    <w:uiPriority w:val="99"/>
    <w:semiHidden/>
    <w:unhideWhenUsed/>
    <w:rsid w:val="00572222"/>
    <w:pPr>
      <w:spacing w:line="240" w:lineRule="auto"/>
    </w:pPr>
  </w:style>
  <w:style w:type="character" w:customStyle="1" w:styleId="TekstopmerkingChar">
    <w:name w:val="Tekst opmerking Char"/>
    <w:basedOn w:val="Standaardalinea-lettertype"/>
    <w:link w:val="Tekstopmerking"/>
    <w:uiPriority w:val="99"/>
    <w:semiHidden/>
    <w:rsid w:val="00572222"/>
    <w:rPr>
      <w:kern w:val="16"/>
      <w:sz w:val="22"/>
      <w14:ligatures w14:val="standardContextual"/>
      <w14:numForm w14:val="oldStyle"/>
      <w14:numSpacing w14:val="proportional"/>
      <w14:cntxtAlts/>
    </w:rPr>
  </w:style>
  <w:style w:type="paragraph" w:styleId="Onderwerpvanopmerking">
    <w:name w:val="annotation subject"/>
    <w:basedOn w:val="Tekstopmerking"/>
    <w:next w:val="Tekstopmerking"/>
    <w:link w:val="OnderwerpvanopmerkingChar"/>
    <w:uiPriority w:val="99"/>
    <w:semiHidden/>
    <w:unhideWhenUsed/>
    <w:rsid w:val="00572222"/>
    <w:rPr>
      <w:b/>
      <w:bCs/>
    </w:rPr>
  </w:style>
  <w:style w:type="character" w:customStyle="1" w:styleId="OnderwerpvanopmerkingChar">
    <w:name w:val="Onderwerp van opmerking Char"/>
    <w:basedOn w:val="TekstopmerkingChar"/>
    <w:link w:val="Onderwerpvanopmerking"/>
    <w:uiPriority w:val="99"/>
    <w:semiHidden/>
    <w:rsid w:val="00572222"/>
    <w:rPr>
      <w:b/>
      <w:bCs/>
      <w:kern w:val="16"/>
      <w:sz w:val="22"/>
      <w14:ligatures w14:val="standardContextual"/>
      <w14:numForm w14:val="oldStyle"/>
      <w14:numSpacing w14:val="proportional"/>
      <w14:cntxtAlts/>
    </w:rPr>
  </w:style>
  <w:style w:type="table" w:styleId="Donkerelijst">
    <w:name w:val="Dark List"/>
    <w:basedOn w:val="Standaardtabel"/>
    <w:uiPriority w:val="70"/>
    <w:semiHidden/>
    <w:unhideWhenUsed/>
    <w:rsid w:val="0057222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semiHidden/>
    <w:unhideWhenUsed/>
    <w:rsid w:val="00572222"/>
    <w:pPr>
      <w:spacing w:after="0" w:line="240" w:lineRule="auto"/>
    </w:pPr>
    <w:rPr>
      <w:color w:val="FFFFFF" w:themeColor="background1"/>
    </w:rPr>
    <w:tblPr>
      <w:tblStyleRowBandSize w:val="1"/>
      <w:tblStyleColBandSize w:val="1"/>
    </w:tblPr>
    <w:tcPr>
      <w:shd w:val="clear" w:color="auto" w:fill="C3EA1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3780B"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95B51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95B511" w:themeFill="accent1" w:themeFillShade="BF"/>
      </w:tcPr>
    </w:tblStylePr>
    <w:tblStylePr w:type="band1Vert">
      <w:tblPr/>
      <w:tcPr>
        <w:tcBorders>
          <w:top w:val="nil"/>
          <w:left w:val="nil"/>
          <w:bottom w:val="nil"/>
          <w:right w:val="nil"/>
          <w:insideH w:val="nil"/>
          <w:insideV w:val="nil"/>
        </w:tcBorders>
        <w:shd w:val="clear" w:color="auto" w:fill="95B511" w:themeFill="accent1" w:themeFillShade="BF"/>
      </w:tcPr>
    </w:tblStylePr>
    <w:tblStylePr w:type="band1Horz">
      <w:tblPr/>
      <w:tcPr>
        <w:tcBorders>
          <w:top w:val="nil"/>
          <w:left w:val="nil"/>
          <w:bottom w:val="nil"/>
          <w:right w:val="nil"/>
          <w:insideH w:val="nil"/>
          <w:insideV w:val="nil"/>
        </w:tcBorders>
        <w:shd w:val="clear" w:color="auto" w:fill="95B511" w:themeFill="accent1" w:themeFillShade="BF"/>
      </w:tcPr>
    </w:tblStylePr>
  </w:style>
  <w:style w:type="table" w:styleId="Donkerelijst-accent2">
    <w:name w:val="Dark List Accent 2"/>
    <w:basedOn w:val="Standaardtabel"/>
    <w:uiPriority w:val="70"/>
    <w:semiHidden/>
    <w:unhideWhenUsed/>
    <w:rsid w:val="00572222"/>
    <w:pPr>
      <w:spacing w:after="0" w:line="240" w:lineRule="auto"/>
    </w:pPr>
    <w:rPr>
      <w:color w:val="FFFFFF" w:themeColor="background1"/>
    </w:rPr>
    <w:tblPr>
      <w:tblStyleRowBandSize w:val="1"/>
      <w:tblStyleColBandSize w:val="1"/>
    </w:tblPr>
    <w:tcPr>
      <w:shd w:val="clear" w:color="auto" w:fill="9DCB08"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40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74970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749706" w:themeFill="accent2" w:themeFillShade="BF"/>
      </w:tcPr>
    </w:tblStylePr>
    <w:tblStylePr w:type="band1Vert">
      <w:tblPr/>
      <w:tcPr>
        <w:tcBorders>
          <w:top w:val="nil"/>
          <w:left w:val="nil"/>
          <w:bottom w:val="nil"/>
          <w:right w:val="nil"/>
          <w:insideH w:val="nil"/>
          <w:insideV w:val="nil"/>
        </w:tcBorders>
        <w:shd w:val="clear" w:color="auto" w:fill="749706" w:themeFill="accent2" w:themeFillShade="BF"/>
      </w:tcPr>
    </w:tblStylePr>
    <w:tblStylePr w:type="band1Horz">
      <w:tblPr/>
      <w:tcPr>
        <w:tcBorders>
          <w:top w:val="nil"/>
          <w:left w:val="nil"/>
          <w:bottom w:val="nil"/>
          <w:right w:val="nil"/>
          <w:insideH w:val="nil"/>
          <w:insideV w:val="nil"/>
        </w:tcBorders>
        <w:shd w:val="clear" w:color="auto" w:fill="749706" w:themeFill="accent2" w:themeFillShade="BF"/>
      </w:tcPr>
    </w:tblStylePr>
  </w:style>
  <w:style w:type="table" w:styleId="Donkerelijst-accent3">
    <w:name w:val="Dark List Accent 3"/>
    <w:basedOn w:val="Standaardtabel"/>
    <w:uiPriority w:val="70"/>
    <w:semiHidden/>
    <w:unhideWhenUsed/>
    <w:rsid w:val="00572222"/>
    <w:pPr>
      <w:spacing w:after="0" w:line="240" w:lineRule="auto"/>
    </w:pPr>
    <w:rPr>
      <w:color w:val="FFFFFF" w:themeColor="background1"/>
    </w:rPr>
    <w:tblPr>
      <w:tblStyleRowBandSize w:val="1"/>
      <w:tblStyleColBandSize w:val="1"/>
    </w:tblPr>
    <w:tcPr>
      <w:shd w:val="clear" w:color="auto" w:fill="10A48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8514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C7A6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C7A6A" w:themeFill="accent3" w:themeFillShade="BF"/>
      </w:tcPr>
    </w:tblStylePr>
    <w:tblStylePr w:type="band1Vert">
      <w:tblPr/>
      <w:tcPr>
        <w:tcBorders>
          <w:top w:val="nil"/>
          <w:left w:val="nil"/>
          <w:bottom w:val="nil"/>
          <w:right w:val="nil"/>
          <w:insideH w:val="nil"/>
          <w:insideV w:val="nil"/>
        </w:tcBorders>
        <w:shd w:val="clear" w:color="auto" w:fill="0C7A6A" w:themeFill="accent3" w:themeFillShade="BF"/>
      </w:tcPr>
    </w:tblStylePr>
    <w:tblStylePr w:type="band1Horz">
      <w:tblPr/>
      <w:tcPr>
        <w:tcBorders>
          <w:top w:val="nil"/>
          <w:left w:val="nil"/>
          <w:bottom w:val="nil"/>
          <w:right w:val="nil"/>
          <w:insideH w:val="nil"/>
          <w:insideV w:val="nil"/>
        </w:tcBorders>
        <w:shd w:val="clear" w:color="auto" w:fill="0C7A6A" w:themeFill="accent3" w:themeFillShade="BF"/>
      </w:tcPr>
    </w:tblStylePr>
  </w:style>
  <w:style w:type="table" w:styleId="Donkerelijst-accent4">
    <w:name w:val="Dark List Accent 4"/>
    <w:basedOn w:val="Standaardtabel"/>
    <w:uiPriority w:val="70"/>
    <w:semiHidden/>
    <w:unhideWhenUsed/>
    <w:rsid w:val="00572222"/>
    <w:pPr>
      <w:spacing w:after="0" w:line="240" w:lineRule="auto"/>
    </w:pPr>
    <w:rPr>
      <w:color w:val="FFFFFF" w:themeColor="background1"/>
    </w:rPr>
    <w:tblPr>
      <w:tblStyleRowBandSize w:val="1"/>
      <w:tblStyleColBandSize w:val="1"/>
    </w:tblPr>
    <w:tcPr>
      <w:shd w:val="clear" w:color="auto" w:fill="17C0A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B5F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118F79"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118F79" w:themeFill="accent4" w:themeFillShade="BF"/>
      </w:tcPr>
    </w:tblStylePr>
    <w:tblStylePr w:type="band1Vert">
      <w:tblPr/>
      <w:tcPr>
        <w:tcBorders>
          <w:top w:val="nil"/>
          <w:left w:val="nil"/>
          <w:bottom w:val="nil"/>
          <w:right w:val="nil"/>
          <w:insideH w:val="nil"/>
          <w:insideV w:val="nil"/>
        </w:tcBorders>
        <w:shd w:val="clear" w:color="auto" w:fill="118F79" w:themeFill="accent4" w:themeFillShade="BF"/>
      </w:tcPr>
    </w:tblStylePr>
    <w:tblStylePr w:type="band1Horz">
      <w:tblPr/>
      <w:tcPr>
        <w:tcBorders>
          <w:top w:val="nil"/>
          <w:left w:val="nil"/>
          <w:bottom w:val="nil"/>
          <w:right w:val="nil"/>
          <w:insideH w:val="nil"/>
          <w:insideV w:val="nil"/>
        </w:tcBorders>
        <w:shd w:val="clear" w:color="auto" w:fill="118F79" w:themeFill="accent4" w:themeFillShade="BF"/>
      </w:tcPr>
    </w:tblStylePr>
  </w:style>
  <w:style w:type="table" w:styleId="Donkerelijst-accent5">
    <w:name w:val="Dark List Accent 5"/>
    <w:basedOn w:val="Standaardtabel"/>
    <w:uiPriority w:val="70"/>
    <w:semiHidden/>
    <w:unhideWhenUsed/>
    <w:rsid w:val="00572222"/>
    <w:pPr>
      <w:spacing w:after="0" w:line="240" w:lineRule="auto"/>
    </w:pPr>
    <w:rPr>
      <w:color w:val="FFFFFF" w:themeColor="background1"/>
    </w:rPr>
    <w:tblPr>
      <w:tblStyleRowBandSize w:val="1"/>
      <w:tblStyleColBandSize w:val="1"/>
    </w:tblPr>
    <w:tcPr>
      <w:shd w:val="clear" w:color="auto" w:fill="044F4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2272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33B3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33B32" w:themeFill="accent5" w:themeFillShade="BF"/>
      </w:tcPr>
    </w:tblStylePr>
    <w:tblStylePr w:type="band1Vert">
      <w:tblPr/>
      <w:tcPr>
        <w:tcBorders>
          <w:top w:val="nil"/>
          <w:left w:val="nil"/>
          <w:bottom w:val="nil"/>
          <w:right w:val="nil"/>
          <w:insideH w:val="nil"/>
          <w:insideV w:val="nil"/>
        </w:tcBorders>
        <w:shd w:val="clear" w:color="auto" w:fill="033B32" w:themeFill="accent5" w:themeFillShade="BF"/>
      </w:tcPr>
    </w:tblStylePr>
    <w:tblStylePr w:type="band1Horz">
      <w:tblPr/>
      <w:tcPr>
        <w:tcBorders>
          <w:top w:val="nil"/>
          <w:left w:val="nil"/>
          <w:bottom w:val="nil"/>
          <w:right w:val="nil"/>
          <w:insideH w:val="nil"/>
          <w:insideV w:val="nil"/>
        </w:tcBorders>
        <w:shd w:val="clear" w:color="auto" w:fill="033B32" w:themeFill="accent5" w:themeFillShade="BF"/>
      </w:tcPr>
    </w:tblStylePr>
  </w:style>
  <w:style w:type="table" w:styleId="Donkerelijst-accent6">
    <w:name w:val="Dark List Accent 6"/>
    <w:basedOn w:val="Standaardtabel"/>
    <w:uiPriority w:val="70"/>
    <w:semiHidden/>
    <w:unhideWhenUsed/>
    <w:rsid w:val="00572222"/>
    <w:pPr>
      <w:spacing w:after="0" w:line="240" w:lineRule="auto"/>
    </w:pPr>
    <w:rPr>
      <w:color w:val="FFFFFF" w:themeColor="background1"/>
    </w:rPr>
    <w:tblPr>
      <w:tblStyleRowBandSize w:val="1"/>
      <w:tblStyleColBandSize w:val="1"/>
    </w:tblPr>
    <w:tcPr>
      <w:shd w:val="clear" w:color="auto" w:fill="2C364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61A2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212832"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212832" w:themeFill="accent6" w:themeFillShade="BF"/>
      </w:tcPr>
    </w:tblStylePr>
    <w:tblStylePr w:type="band1Vert">
      <w:tblPr/>
      <w:tcPr>
        <w:tcBorders>
          <w:top w:val="nil"/>
          <w:left w:val="nil"/>
          <w:bottom w:val="nil"/>
          <w:right w:val="nil"/>
          <w:insideH w:val="nil"/>
          <w:insideV w:val="nil"/>
        </w:tcBorders>
        <w:shd w:val="clear" w:color="auto" w:fill="212832" w:themeFill="accent6" w:themeFillShade="BF"/>
      </w:tcPr>
    </w:tblStylePr>
    <w:tblStylePr w:type="band1Horz">
      <w:tblPr/>
      <w:tcPr>
        <w:tcBorders>
          <w:top w:val="nil"/>
          <w:left w:val="nil"/>
          <w:bottom w:val="nil"/>
          <w:right w:val="nil"/>
          <w:insideH w:val="nil"/>
          <w:insideV w:val="nil"/>
        </w:tcBorders>
        <w:shd w:val="clear" w:color="auto" w:fill="212832" w:themeFill="accent6" w:themeFillShade="BF"/>
      </w:tcPr>
    </w:tblStylePr>
  </w:style>
  <w:style w:type="paragraph" w:styleId="Documentstructuur">
    <w:name w:val="Document Map"/>
    <w:basedOn w:val="Standaard"/>
    <w:link w:val="DocumentstructuurChar"/>
    <w:uiPriority w:val="99"/>
    <w:semiHidden/>
    <w:unhideWhenUsed/>
    <w:rsid w:val="00572222"/>
    <w:pPr>
      <w:spacing w:after="0" w:line="240" w:lineRule="auto"/>
    </w:pPr>
    <w:rPr>
      <w:rFonts w:ascii="Segoe UI" w:hAnsi="Segoe UI" w:cs="Segoe UI"/>
      <w:szCs w:val="16"/>
    </w:rPr>
  </w:style>
  <w:style w:type="character" w:customStyle="1" w:styleId="DocumentstructuurChar">
    <w:name w:val="Documentstructuur Char"/>
    <w:basedOn w:val="Standaardalinea-lettertype"/>
    <w:link w:val="Documentstructuur"/>
    <w:uiPriority w:val="99"/>
    <w:semiHidden/>
    <w:rsid w:val="00572222"/>
    <w:rPr>
      <w:rFonts w:ascii="Segoe UI" w:hAnsi="Segoe UI" w:cs="Segoe UI"/>
      <w:kern w:val="16"/>
      <w:sz w:val="22"/>
      <w:szCs w:val="16"/>
      <w14:ligatures w14:val="standardContextual"/>
      <w14:numForm w14:val="oldStyle"/>
      <w14:numSpacing w14:val="proportional"/>
      <w14:cntxtAlts/>
    </w:rPr>
  </w:style>
  <w:style w:type="paragraph" w:styleId="E-mailhandtekening">
    <w:name w:val="E-mail Signature"/>
    <w:basedOn w:val="Standaard"/>
    <w:link w:val="E-mailhandtekeningChar"/>
    <w:uiPriority w:val="99"/>
    <w:semiHidden/>
    <w:unhideWhenUsed/>
    <w:rsid w:val="00572222"/>
    <w:pPr>
      <w:spacing w:after="0" w:line="240" w:lineRule="auto"/>
    </w:pPr>
  </w:style>
  <w:style w:type="character" w:customStyle="1" w:styleId="E-mailhandtekeningChar">
    <w:name w:val="E-mailhandtekening Char"/>
    <w:basedOn w:val="Standaardalinea-lettertype"/>
    <w:link w:val="E-mailhandtekening"/>
    <w:uiPriority w:val="99"/>
    <w:semiHidden/>
    <w:rsid w:val="00572222"/>
    <w:rPr>
      <w:kern w:val="16"/>
      <w:sz w:val="22"/>
      <w14:ligatures w14:val="standardContextual"/>
      <w14:numForm w14:val="oldStyle"/>
      <w14:numSpacing w14:val="proportional"/>
      <w14:cntxtAlts/>
    </w:rPr>
  </w:style>
  <w:style w:type="character" w:styleId="Nadruk">
    <w:name w:val="Emphasis"/>
    <w:basedOn w:val="Standaardalinea-lettertype"/>
    <w:uiPriority w:val="20"/>
    <w:semiHidden/>
    <w:qFormat/>
    <w:rsid w:val="00572222"/>
    <w:rPr>
      <w:i/>
      <w:iCs/>
      <w:sz w:val="22"/>
    </w:rPr>
  </w:style>
  <w:style w:type="character" w:styleId="Eindnootmarkering">
    <w:name w:val="endnote reference"/>
    <w:basedOn w:val="Standaardalinea-lettertype"/>
    <w:uiPriority w:val="99"/>
    <w:semiHidden/>
    <w:unhideWhenUsed/>
    <w:rsid w:val="00572222"/>
    <w:rPr>
      <w:sz w:val="22"/>
      <w:vertAlign w:val="superscript"/>
    </w:rPr>
  </w:style>
  <w:style w:type="paragraph" w:styleId="Eindnoottekst">
    <w:name w:val="endnote text"/>
    <w:basedOn w:val="Standaard"/>
    <w:link w:val="EindnoottekstChar"/>
    <w:uiPriority w:val="99"/>
    <w:semiHidden/>
    <w:unhideWhenUsed/>
    <w:rsid w:val="00572222"/>
    <w:pPr>
      <w:spacing w:after="0" w:line="240" w:lineRule="auto"/>
    </w:pPr>
  </w:style>
  <w:style w:type="character" w:customStyle="1" w:styleId="EindnoottekstChar">
    <w:name w:val="Eindnoottekst Char"/>
    <w:basedOn w:val="Standaardalinea-lettertype"/>
    <w:link w:val="Eindnoottekst"/>
    <w:uiPriority w:val="99"/>
    <w:semiHidden/>
    <w:rsid w:val="00572222"/>
    <w:rPr>
      <w:kern w:val="16"/>
      <w:sz w:val="22"/>
      <w14:ligatures w14:val="standardContextual"/>
      <w14:numForm w14:val="oldStyle"/>
      <w14:numSpacing w14:val="proportional"/>
      <w14:cntxtAlts/>
    </w:rPr>
  </w:style>
  <w:style w:type="paragraph" w:styleId="Adresenvelop">
    <w:name w:val="envelope address"/>
    <w:basedOn w:val="Standaard"/>
    <w:uiPriority w:val="99"/>
    <w:semiHidden/>
    <w:unhideWhenUsed/>
    <w:rsid w:val="0057222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zender">
    <w:name w:val="envelope return"/>
    <w:basedOn w:val="Standaard"/>
    <w:uiPriority w:val="99"/>
    <w:semiHidden/>
    <w:unhideWhenUsed/>
    <w:rsid w:val="00572222"/>
    <w:pPr>
      <w:spacing w:after="0" w:line="240" w:lineRule="auto"/>
    </w:pPr>
    <w:rPr>
      <w:rFonts w:asciiTheme="majorHAnsi" w:eastAsiaTheme="majorEastAsia" w:hAnsiTheme="majorHAnsi" w:cstheme="majorBidi"/>
    </w:rPr>
  </w:style>
  <w:style w:type="character" w:styleId="GevolgdeHyperlink">
    <w:name w:val="FollowedHyperlink"/>
    <w:basedOn w:val="Standaardalinea-lettertype"/>
    <w:uiPriority w:val="99"/>
    <w:semiHidden/>
    <w:unhideWhenUsed/>
    <w:rsid w:val="000F51EC"/>
    <w:rPr>
      <w:color w:val="4E6504" w:themeColor="accent2" w:themeShade="80"/>
      <w:sz w:val="22"/>
      <w:u w:val="single"/>
    </w:rPr>
  </w:style>
  <w:style w:type="character" w:styleId="Voetnootmarkering">
    <w:name w:val="footnote reference"/>
    <w:basedOn w:val="Standaardalinea-lettertype"/>
    <w:uiPriority w:val="99"/>
    <w:semiHidden/>
    <w:unhideWhenUsed/>
    <w:rsid w:val="00572222"/>
    <w:rPr>
      <w:sz w:val="22"/>
      <w:vertAlign w:val="superscript"/>
    </w:rPr>
  </w:style>
  <w:style w:type="paragraph" w:styleId="Voetnoottekst">
    <w:name w:val="footnote text"/>
    <w:basedOn w:val="Standaard"/>
    <w:link w:val="VoetnoottekstChar"/>
    <w:uiPriority w:val="99"/>
    <w:semiHidden/>
    <w:unhideWhenUsed/>
    <w:rsid w:val="00572222"/>
    <w:pPr>
      <w:spacing w:after="0" w:line="240" w:lineRule="auto"/>
    </w:pPr>
  </w:style>
  <w:style w:type="character" w:customStyle="1" w:styleId="VoetnoottekstChar">
    <w:name w:val="Voetnoottekst Char"/>
    <w:basedOn w:val="Standaardalinea-lettertype"/>
    <w:link w:val="Voetnoottekst"/>
    <w:uiPriority w:val="99"/>
    <w:semiHidden/>
    <w:rsid w:val="00572222"/>
    <w:rPr>
      <w:kern w:val="16"/>
      <w:sz w:val="22"/>
      <w14:ligatures w14:val="standardContextual"/>
      <w14:numForm w14:val="oldStyle"/>
      <w14:numSpacing w14:val="proportional"/>
      <w14:cntxtAlts/>
    </w:rPr>
  </w:style>
  <w:style w:type="table" w:styleId="Rastertabel1licht">
    <w:name w:val="Grid Table 1 Light"/>
    <w:basedOn w:val="Standaardtabel"/>
    <w:uiPriority w:val="46"/>
    <w:rsid w:val="0057222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rsid w:val="00572222"/>
    <w:pPr>
      <w:spacing w:after="0" w:line="240" w:lineRule="auto"/>
    </w:pPr>
    <w:tblPr>
      <w:tblStyleRowBandSize w:val="1"/>
      <w:tblStyleColBandSize w:val="1"/>
      <w:tblBorders>
        <w:top w:val="single" w:sz="4" w:space="0" w:color="E7F6A5" w:themeColor="accent1" w:themeTint="66"/>
        <w:left w:val="single" w:sz="4" w:space="0" w:color="E7F6A5" w:themeColor="accent1" w:themeTint="66"/>
        <w:bottom w:val="single" w:sz="4" w:space="0" w:color="E7F6A5" w:themeColor="accent1" w:themeTint="66"/>
        <w:right w:val="single" w:sz="4" w:space="0" w:color="E7F6A5" w:themeColor="accent1" w:themeTint="66"/>
        <w:insideH w:val="single" w:sz="4" w:space="0" w:color="E7F6A5" w:themeColor="accent1" w:themeTint="66"/>
        <w:insideV w:val="single" w:sz="4" w:space="0" w:color="E7F6A5" w:themeColor="accent1" w:themeTint="66"/>
      </w:tblBorders>
    </w:tblPr>
    <w:tblStylePr w:type="firstRow">
      <w:rPr>
        <w:b/>
        <w:bCs/>
      </w:rPr>
      <w:tblPr/>
      <w:tcPr>
        <w:tcBorders>
          <w:bottom w:val="single" w:sz="12" w:space="0" w:color="DBF278" w:themeColor="accent1" w:themeTint="99"/>
        </w:tcBorders>
      </w:tcPr>
    </w:tblStylePr>
    <w:tblStylePr w:type="lastRow">
      <w:rPr>
        <w:b/>
        <w:bCs/>
      </w:rPr>
      <w:tblPr/>
      <w:tcPr>
        <w:tcBorders>
          <w:top w:val="double" w:sz="2" w:space="0" w:color="DBF278"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46"/>
    <w:rsid w:val="00572222"/>
    <w:pPr>
      <w:spacing w:after="0" w:line="240" w:lineRule="auto"/>
    </w:pPr>
    <w:tblPr>
      <w:tblStyleRowBandSize w:val="1"/>
      <w:tblStyleColBandSize w:val="1"/>
      <w:tblBorders>
        <w:top w:val="single" w:sz="4" w:space="0" w:color="E0FA8B" w:themeColor="accent2" w:themeTint="66"/>
        <w:left w:val="single" w:sz="4" w:space="0" w:color="E0FA8B" w:themeColor="accent2" w:themeTint="66"/>
        <w:bottom w:val="single" w:sz="4" w:space="0" w:color="E0FA8B" w:themeColor="accent2" w:themeTint="66"/>
        <w:right w:val="single" w:sz="4" w:space="0" w:color="E0FA8B" w:themeColor="accent2" w:themeTint="66"/>
        <w:insideH w:val="single" w:sz="4" w:space="0" w:color="E0FA8B" w:themeColor="accent2" w:themeTint="66"/>
        <w:insideV w:val="single" w:sz="4" w:space="0" w:color="E0FA8B" w:themeColor="accent2" w:themeTint="66"/>
      </w:tblBorders>
    </w:tblPr>
    <w:tblStylePr w:type="firstRow">
      <w:rPr>
        <w:b/>
        <w:bCs/>
      </w:rPr>
      <w:tblPr/>
      <w:tcPr>
        <w:tcBorders>
          <w:bottom w:val="single" w:sz="12" w:space="0" w:color="D0F852" w:themeColor="accent2" w:themeTint="99"/>
        </w:tcBorders>
      </w:tcPr>
    </w:tblStylePr>
    <w:tblStylePr w:type="lastRow">
      <w:rPr>
        <w:b/>
        <w:bCs/>
      </w:rPr>
      <w:tblPr/>
      <w:tcPr>
        <w:tcBorders>
          <w:top w:val="double" w:sz="2" w:space="0" w:color="D0F852"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46"/>
    <w:rsid w:val="00572222"/>
    <w:pPr>
      <w:spacing w:after="0" w:line="240" w:lineRule="auto"/>
    </w:pPr>
    <w:tblPr>
      <w:tblStyleRowBandSize w:val="1"/>
      <w:tblStyleColBandSize w:val="1"/>
      <w:tblBorders>
        <w:top w:val="single" w:sz="4" w:space="0" w:color="86F3E3" w:themeColor="accent3" w:themeTint="66"/>
        <w:left w:val="single" w:sz="4" w:space="0" w:color="86F3E3" w:themeColor="accent3" w:themeTint="66"/>
        <w:bottom w:val="single" w:sz="4" w:space="0" w:color="86F3E3" w:themeColor="accent3" w:themeTint="66"/>
        <w:right w:val="single" w:sz="4" w:space="0" w:color="86F3E3" w:themeColor="accent3" w:themeTint="66"/>
        <w:insideH w:val="single" w:sz="4" w:space="0" w:color="86F3E3" w:themeColor="accent3" w:themeTint="66"/>
        <w:insideV w:val="single" w:sz="4" w:space="0" w:color="86F3E3" w:themeColor="accent3" w:themeTint="66"/>
      </w:tblBorders>
    </w:tblPr>
    <w:tblStylePr w:type="firstRow">
      <w:rPr>
        <w:b/>
        <w:bCs/>
      </w:rPr>
      <w:tblPr/>
      <w:tcPr>
        <w:tcBorders>
          <w:bottom w:val="single" w:sz="12" w:space="0" w:color="4AEDD5" w:themeColor="accent3" w:themeTint="99"/>
        </w:tcBorders>
      </w:tcPr>
    </w:tblStylePr>
    <w:tblStylePr w:type="lastRow">
      <w:rPr>
        <w:b/>
        <w:bCs/>
      </w:rPr>
      <w:tblPr/>
      <w:tcPr>
        <w:tcBorders>
          <w:top w:val="double" w:sz="2" w:space="0" w:color="4AEDD5"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rsid w:val="00572222"/>
    <w:pPr>
      <w:spacing w:after="0" w:line="240" w:lineRule="auto"/>
    </w:pPr>
    <w:tblPr>
      <w:tblStyleRowBandSize w:val="1"/>
      <w:tblStyleColBandSize w:val="1"/>
      <w:tblBorders>
        <w:top w:val="single" w:sz="4" w:space="0" w:color="95F2E2" w:themeColor="accent4" w:themeTint="66"/>
        <w:left w:val="single" w:sz="4" w:space="0" w:color="95F2E2" w:themeColor="accent4" w:themeTint="66"/>
        <w:bottom w:val="single" w:sz="4" w:space="0" w:color="95F2E2" w:themeColor="accent4" w:themeTint="66"/>
        <w:right w:val="single" w:sz="4" w:space="0" w:color="95F2E2" w:themeColor="accent4" w:themeTint="66"/>
        <w:insideH w:val="single" w:sz="4" w:space="0" w:color="95F2E2" w:themeColor="accent4" w:themeTint="66"/>
        <w:insideV w:val="single" w:sz="4" w:space="0" w:color="95F2E2" w:themeColor="accent4" w:themeTint="66"/>
      </w:tblBorders>
    </w:tblPr>
    <w:tblStylePr w:type="firstRow">
      <w:rPr>
        <w:b/>
        <w:bCs/>
      </w:rPr>
      <w:tblPr/>
      <w:tcPr>
        <w:tcBorders>
          <w:bottom w:val="single" w:sz="12" w:space="0" w:color="60ECD4" w:themeColor="accent4" w:themeTint="99"/>
        </w:tcBorders>
      </w:tcPr>
    </w:tblStylePr>
    <w:tblStylePr w:type="lastRow">
      <w:rPr>
        <w:b/>
        <w:bCs/>
      </w:rPr>
      <w:tblPr/>
      <w:tcPr>
        <w:tcBorders>
          <w:top w:val="double" w:sz="2" w:space="0" w:color="60ECD4"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46"/>
    <w:rsid w:val="00572222"/>
    <w:pPr>
      <w:spacing w:after="0" w:line="240" w:lineRule="auto"/>
    </w:pPr>
    <w:tblPr>
      <w:tblStyleRowBandSize w:val="1"/>
      <w:tblStyleColBandSize w:val="1"/>
      <w:tblBorders>
        <w:top w:val="single" w:sz="4" w:space="0" w:color="5CF6DF" w:themeColor="accent5" w:themeTint="66"/>
        <w:left w:val="single" w:sz="4" w:space="0" w:color="5CF6DF" w:themeColor="accent5" w:themeTint="66"/>
        <w:bottom w:val="single" w:sz="4" w:space="0" w:color="5CF6DF" w:themeColor="accent5" w:themeTint="66"/>
        <w:right w:val="single" w:sz="4" w:space="0" w:color="5CF6DF" w:themeColor="accent5" w:themeTint="66"/>
        <w:insideH w:val="single" w:sz="4" w:space="0" w:color="5CF6DF" w:themeColor="accent5" w:themeTint="66"/>
        <w:insideV w:val="single" w:sz="4" w:space="0" w:color="5CF6DF" w:themeColor="accent5" w:themeTint="66"/>
      </w:tblBorders>
    </w:tblPr>
    <w:tblStylePr w:type="firstRow">
      <w:rPr>
        <w:b/>
        <w:bCs/>
      </w:rPr>
      <w:tblPr/>
      <w:tcPr>
        <w:tcBorders>
          <w:bottom w:val="single" w:sz="12" w:space="0" w:color="0CF1CF" w:themeColor="accent5" w:themeTint="99"/>
        </w:tcBorders>
      </w:tcPr>
    </w:tblStylePr>
    <w:tblStylePr w:type="lastRow">
      <w:rPr>
        <w:b/>
        <w:bCs/>
      </w:rPr>
      <w:tblPr/>
      <w:tcPr>
        <w:tcBorders>
          <w:top w:val="double" w:sz="2" w:space="0" w:color="0CF1CF"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46"/>
    <w:rsid w:val="00572222"/>
    <w:pPr>
      <w:spacing w:after="0" w:line="240" w:lineRule="auto"/>
    </w:pPr>
    <w:tblPr>
      <w:tblStyleRowBandSize w:val="1"/>
      <w:tblStyleColBandSize w:val="1"/>
      <w:tblBorders>
        <w:top w:val="single" w:sz="4" w:space="0" w:color="9EACC0" w:themeColor="accent6" w:themeTint="66"/>
        <w:left w:val="single" w:sz="4" w:space="0" w:color="9EACC0" w:themeColor="accent6" w:themeTint="66"/>
        <w:bottom w:val="single" w:sz="4" w:space="0" w:color="9EACC0" w:themeColor="accent6" w:themeTint="66"/>
        <w:right w:val="single" w:sz="4" w:space="0" w:color="9EACC0" w:themeColor="accent6" w:themeTint="66"/>
        <w:insideH w:val="single" w:sz="4" w:space="0" w:color="9EACC0" w:themeColor="accent6" w:themeTint="66"/>
        <w:insideV w:val="single" w:sz="4" w:space="0" w:color="9EACC0" w:themeColor="accent6" w:themeTint="66"/>
      </w:tblBorders>
    </w:tblPr>
    <w:tblStylePr w:type="firstRow">
      <w:rPr>
        <w:b/>
        <w:bCs/>
      </w:rPr>
      <w:tblPr/>
      <w:tcPr>
        <w:tcBorders>
          <w:bottom w:val="single" w:sz="12" w:space="0" w:color="6D83A1" w:themeColor="accent6" w:themeTint="99"/>
        </w:tcBorders>
      </w:tcPr>
    </w:tblStylePr>
    <w:tblStylePr w:type="lastRow">
      <w:rPr>
        <w:b/>
        <w:bCs/>
      </w:rPr>
      <w:tblPr/>
      <w:tcPr>
        <w:tcBorders>
          <w:top w:val="double" w:sz="2" w:space="0" w:color="6D83A1"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47"/>
    <w:rsid w:val="0057222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47"/>
    <w:rsid w:val="00572222"/>
    <w:pPr>
      <w:spacing w:after="0" w:line="240" w:lineRule="auto"/>
    </w:pPr>
    <w:tblPr>
      <w:tblStyleRowBandSize w:val="1"/>
      <w:tblStyleColBandSize w:val="1"/>
      <w:tblBorders>
        <w:top w:val="single" w:sz="2" w:space="0" w:color="DBF278" w:themeColor="accent1" w:themeTint="99"/>
        <w:bottom w:val="single" w:sz="2" w:space="0" w:color="DBF278" w:themeColor="accent1" w:themeTint="99"/>
        <w:insideH w:val="single" w:sz="2" w:space="0" w:color="DBF278" w:themeColor="accent1" w:themeTint="99"/>
        <w:insideV w:val="single" w:sz="2" w:space="0" w:color="DBF278" w:themeColor="accent1" w:themeTint="99"/>
      </w:tblBorders>
    </w:tblPr>
    <w:tblStylePr w:type="firstRow">
      <w:rPr>
        <w:b/>
        <w:bCs/>
      </w:rPr>
      <w:tblPr/>
      <w:tcPr>
        <w:tcBorders>
          <w:top w:val="nil"/>
          <w:bottom w:val="single" w:sz="12" w:space="0" w:color="DBF278" w:themeColor="accent1" w:themeTint="99"/>
          <w:insideH w:val="nil"/>
          <w:insideV w:val="nil"/>
        </w:tcBorders>
        <w:shd w:val="clear" w:color="auto" w:fill="FFFFFF" w:themeFill="background1"/>
      </w:tcPr>
    </w:tblStylePr>
    <w:tblStylePr w:type="lastRow">
      <w:rPr>
        <w:b/>
        <w:bCs/>
      </w:rPr>
      <w:tblPr/>
      <w:tcPr>
        <w:tcBorders>
          <w:top w:val="double" w:sz="2" w:space="0" w:color="DBF278"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3FAD2" w:themeFill="accent1" w:themeFillTint="33"/>
      </w:tcPr>
    </w:tblStylePr>
    <w:tblStylePr w:type="band1Horz">
      <w:tblPr/>
      <w:tcPr>
        <w:shd w:val="clear" w:color="auto" w:fill="F3FAD2" w:themeFill="accent1" w:themeFillTint="33"/>
      </w:tcPr>
    </w:tblStylePr>
  </w:style>
  <w:style w:type="table" w:styleId="Rastertabel2-Accent2">
    <w:name w:val="Grid Table 2 Accent 2"/>
    <w:basedOn w:val="Standaardtabel"/>
    <w:uiPriority w:val="47"/>
    <w:rsid w:val="00572222"/>
    <w:pPr>
      <w:spacing w:after="0" w:line="240" w:lineRule="auto"/>
    </w:pPr>
    <w:tblPr>
      <w:tblStyleRowBandSize w:val="1"/>
      <w:tblStyleColBandSize w:val="1"/>
      <w:tblBorders>
        <w:top w:val="single" w:sz="2" w:space="0" w:color="D0F852" w:themeColor="accent2" w:themeTint="99"/>
        <w:bottom w:val="single" w:sz="2" w:space="0" w:color="D0F852" w:themeColor="accent2" w:themeTint="99"/>
        <w:insideH w:val="single" w:sz="2" w:space="0" w:color="D0F852" w:themeColor="accent2" w:themeTint="99"/>
        <w:insideV w:val="single" w:sz="2" w:space="0" w:color="D0F852" w:themeColor="accent2" w:themeTint="99"/>
      </w:tblBorders>
    </w:tblPr>
    <w:tblStylePr w:type="firstRow">
      <w:rPr>
        <w:b/>
        <w:bCs/>
      </w:rPr>
      <w:tblPr/>
      <w:tcPr>
        <w:tcBorders>
          <w:top w:val="nil"/>
          <w:bottom w:val="single" w:sz="12" w:space="0" w:color="D0F852" w:themeColor="accent2" w:themeTint="99"/>
          <w:insideH w:val="nil"/>
          <w:insideV w:val="nil"/>
        </w:tcBorders>
        <w:shd w:val="clear" w:color="auto" w:fill="FFFFFF" w:themeFill="background1"/>
      </w:tcPr>
    </w:tblStylePr>
    <w:tblStylePr w:type="lastRow">
      <w:rPr>
        <w:b/>
        <w:bCs/>
      </w:rPr>
      <w:tblPr/>
      <w:tcPr>
        <w:tcBorders>
          <w:top w:val="double" w:sz="2" w:space="0" w:color="D0F85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FCC5" w:themeFill="accent2" w:themeFillTint="33"/>
      </w:tcPr>
    </w:tblStylePr>
    <w:tblStylePr w:type="band1Horz">
      <w:tblPr/>
      <w:tcPr>
        <w:shd w:val="clear" w:color="auto" w:fill="EFFCC5" w:themeFill="accent2" w:themeFillTint="33"/>
      </w:tcPr>
    </w:tblStylePr>
  </w:style>
  <w:style w:type="table" w:styleId="Rastertabel2-Accent3">
    <w:name w:val="Grid Table 2 Accent 3"/>
    <w:basedOn w:val="Standaardtabel"/>
    <w:uiPriority w:val="47"/>
    <w:rsid w:val="00572222"/>
    <w:pPr>
      <w:spacing w:after="0" w:line="240" w:lineRule="auto"/>
    </w:pPr>
    <w:tblPr>
      <w:tblStyleRowBandSize w:val="1"/>
      <w:tblStyleColBandSize w:val="1"/>
      <w:tblBorders>
        <w:top w:val="single" w:sz="2" w:space="0" w:color="4AEDD5" w:themeColor="accent3" w:themeTint="99"/>
        <w:bottom w:val="single" w:sz="2" w:space="0" w:color="4AEDD5" w:themeColor="accent3" w:themeTint="99"/>
        <w:insideH w:val="single" w:sz="2" w:space="0" w:color="4AEDD5" w:themeColor="accent3" w:themeTint="99"/>
        <w:insideV w:val="single" w:sz="2" w:space="0" w:color="4AEDD5" w:themeColor="accent3" w:themeTint="99"/>
      </w:tblBorders>
    </w:tblPr>
    <w:tblStylePr w:type="firstRow">
      <w:rPr>
        <w:b/>
        <w:bCs/>
      </w:rPr>
      <w:tblPr/>
      <w:tcPr>
        <w:tcBorders>
          <w:top w:val="nil"/>
          <w:bottom w:val="single" w:sz="12" w:space="0" w:color="4AEDD5" w:themeColor="accent3" w:themeTint="99"/>
          <w:insideH w:val="nil"/>
          <w:insideV w:val="nil"/>
        </w:tcBorders>
        <w:shd w:val="clear" w:color="auto" w:fill="FFFFFF" w:themeFill="background1"/>
      </w:tcPr>
    </w:tblStylePr>
    <w:tblStylePr w:type="lastRow">
      <w:rPr>
        <w:b/>
        <w:bCs/>
      </w:rPr>
      <w:tblPr/>
      <w:tcPr>
        <w:tcBorders>
          <w:top w:val="double" w:sz="2" w:space="0" w:color="4AEDD5"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9F1" w:themeFill="accent3" w:themeFillTint="33"/>
      </w:tcPr>
    </w:tblStylePr>
    <w:tblStylePr w:type="band1Horz">
      <w:tblPr/>
      <w:tcPr>
        <w:shd w:val="clear" w:color="auto" w:fill="C2F9F1" w:themeFill="accent3" w:themeFillTint="33"/>
      </w:tcPr>
    </w:tblStylePr>
  </w:style>
  <w:style w:type="table" w:styleId="Rastertabel2-Accent4">
    <w:name w:val="Grid Table 2 Accent 4"/>
    <w:basedOn w:val="Standaardtabel"/>
    <w:uiPriority w:val="47"/>
    <w:rsid w:val="00572222"/>
    <w:pPr>
      <w:spacing w:after="0" w:line="240" w:lineRule="auto"/>
    </w:pPr>
    <w:tblPr>
      <w:tblStyleRowBandSize w:val="1"/>
      <w:tblStyleColBandSize w:val="1"/>
      <w:tblBorders>
        <w:top w:val="single" w:sz="2" w:space="0" w:color="60ECD4" w:themeColor="accent4" w:themeTint="99"/>
        <w:bottom w:val="single" w:sz="2" w:space="0" w:color="60ECD4" w:themeColor="accent4" w:themeTint="99"/>
        <w:insideH w:val="single" w:sz="2" w:space="0" w:color="60ECD4" w:themeColor="accent4" w:themeTint="99"/>
        <w:insideV w:val="single" w:sz="2" w:space="0" w:color="60ECD4" w:themeColor="accent4" w:themeTint="99"/>
      </w:tblBorders>
    </w:tblPr>
    <w:tblStylePr w:type="firstRow">
      <w:rPr>
        <w:b/>
        <w:bCs/>
      </w:rPr>
      <w:tblPr/>
      <w:tcPr>
        <w:tcBorders>
          <w:top w:val="nil"/>
          <w:bottom w:val="single" w:sz="12" w:space="0" w:color="60ECD4" w:themeColor="accent4" w:themeTint="99"/>
          <w:insideH w:val="nil"/>
          <w:insideV w:val="nil"/>
        </w:tcBorders>
        <w:shd w:val="clear" w:color="auto" w:fill="FFFFFF" w:themeFill="background1"/>
      </w:tcPr>
    </w:tblStylePr>
    <w:tblStylePr w:type="lastRow">
      <w:rPr>
        <w:b/>
        <w:bCs/>
      </w:rPr>
      <w:tblPr/>
      <w:tcPr>
        <w:tcBorders>
          <w:top w:val="double" w:sz="2" w:space="0" w:color="60ECD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F8F0" w:themeFill="accent4" w:themeFillTint="33"/>
      </w:tcPr>
    </w:tblStylePr>
    <w:tblStylePr w:type="band1Horz">
      <w:tblPr/>
      <w:tcPr>
        <w:shd w:val="clear" w:color="auto" w:fill="CAF8F0" w:themeFill="accent4" w:themeFillTint="33"/>
      </w:tcPr>
    </w:tblStylePr>
  </w:style>
  <w:style w:type="table" w:styleId="Rastertabel2-Accent5">
    <w:name w:val="Grid Table 2 Accent 5"/>
    <w:basedOn w:val="Standaardtabel"/>
    <w:uiPriority w:val="47"/>
    <w:rsid w:val="00572222"/>
    <w:pPr>
      <w:spacing w:after="0" w:line="240" w:lineRule="auto"/>
    </w:pPr>
    <w:tblPr>
      <w:tblStyleRowBandSize w:val="1"/>
      <w:tblStyleColBandSize w:val="1"/>
      <w:tblBorders>
        <w:top w:val="single" w:sz="2" w:space="0" w:color="0CF1CF" w:themeColor="accent5" w:themeTint="99"/>
        <w:bottom w:val="single" w:sz="2" w:space="0" w:color="0CF1CF" w:themeColor="accent5" w:themeTint="99"/>
        <w:insideH w:val="single" w:sz="2" w:space="0" w:color="0CF1CF" w:themeColor="accent5" w:themeTint="99"/>
        <w:insideV w:val="single" w:sz="2" w:space="0" w:color="0CF1CF" w:themeColor="accent5" w:themeTint="99"/>
      </w:tblBorders>
    </w:tblPr>
    <w:tblStylePr w:type="firstRow">
      <w:rPr>
        <w:b/>
        <w:bCs/>
      </w:rPr>
      <w:tblPr/>
      <w:tcPr>
        <w:tcBorders>
          <w:top w:val="nil"/>
          <w:bottom w:val="single" w:sz="12" w:space="0" w:color="0CF1CF" w:themeColor="accent5" w:themeTint="99"/>
          <w:insideH w:val="nil"/>
          <w:insideV w:val="nil"/>
        </w:tcBorders>
        <w:shd w:val="clear" w:color="auto" w:fill="FFFFFF" w:themeFill="background1"/>
      </w:tcPr>
    </w:tblStylePr>
    <w:tblStylePr w:type="lastRow">
      <w:rPr>
        <w:b/>
        <w:bCs/>
      </w:rPr>
      <w:tblPr/>
      <w:tcPr>
        <w:tcBorders>
          <w:top w:val="double" w:sz="2" w:space="0" w:color="0CF1C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FBEF" w:themeFill="accent5" w:themeFillTint="33"/>
      </w:tcPr>
    </w:tblStylePr>
    <w:tblStylePr w:type="band1Horz">
      <w:tblPr/>
      <w:tcPr>
        <w:shd w:val="clear" w:color="auto" w:fill="ADFBEF" w:themeFill="accent5" w:themeFillTint="33"/>
      </w:tcPr>
    </w:tblStylePr>
  </w:style>
  <w:style w:type="table" w:styleId="Rastertabel2-Accent6">
    <w:name w:val="Grid Table 2 Accent 6"/>
    <w:basedOn w:val="Standaardtabel"/>
    <w:uiPriority w:val="47"/>
    <w:rsid w:val="00572222"/>
    <w:pPr>
      <w:spacing w:after="0" w:line="240" w:lineRule="auto"/>
    </w:pPr>
    <w:tblPr>
      <w:tblStyleRowBandSize w:val="1"/>
      <w:tblStyleColBandSize w:val="1"/>
      <w:tblBorders>
        <w:top w:val="single" w:sz="2" w:space="0" w:color="6D83A1" w:themeColor="accent6" w:themeTint="99"/>
        <w:bottom w:val="single" w:sz="2" w:space="0" w:color="6D83A1" w:themeColor="accent6" w:themeTint="99"/>
        <w:insideH w:val="single" w:sz="2" w:space="0" w:color="6D83A1" w:themeColor="accent6" w:themeTint="99"/>
        <w:insideV w:val="single" w:sz="2" w:space="0" w:color="6D83A1" w:themeColor="accent6" w:themeTint="99"/>
      </w:tblBorders>
    </w:tblPr>
    <w:tblStylePr w:type="firstRow">
      <w:rPr>
        <w:b/>
        <w:bCs/>
      </w:rPr>
      <w:tblPr/>
      <w:tcPr>
        <w:tcBorders>
          <w:top w:val="nil"/>
          <w:bottom w:val="single" w:sz="12" w:space="0" w:color="6D83A1" w:themeColor="accent6" w:themeTint="99"/>
          <w:insideH w:val="nil"/>
          <w:insideV w:val="nil"/>
        </w:tcBorders>
        <w:shd w:val="clear" w:color="auto" w:fill="FFFFFF" w:themeFill="background1"/>
      </w:tcPr>
    </w:tblStylePr>
    <w:tblStylePr w:type="lastRow">
      <w:rPr>
        <w:b/>
        <w:bCs/>
      </w:rPr>
      <w:tblPr/>
      <w:tcPr>
        <w:tcBorders>
          <w:top w:val="double" w:sz="2" w:space="0" w:color="6D83A1"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D5DF" w:themeFill="accent6" w:themeFillTint="33"/>
      </w:tcPr>
    </w:tblStylePr>
    <w:tblStylePr w:type="band1Horz">
      <w:tblPr/>
      <w:tcPr>
        <w:shd w:val="clear" w:color="auto" w:fill="CED5DF" w:themeFill="accent6" w:themeFillTint="33"/>
      </w:tcPr>
    </w:tblStylePr>
  </w:style>
  <w:style w:type="table" w:styleId="Rastertabel3">
    <w:name w:val="Grid Table 3"/>
    <w:basedOn w:val="Standaardtabel"/>
    <w:uiPriority w:val="48"/>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48"/>
    <w:rsid w:val="00572222"/>
    <w:pPr>
      <w:spacing w:after="0" w:line="240" w:lineRule="auto"/>
    </w:pPr>
    <w:tblPr>
      <w:tblStyleRowBandSize w:val="1"/>
      <w:tblStyleColBandSize w:val="1"/>
      <w:tblBorders>
        <w:top w:val="single" w:sz="4" w:space="0" w:color="DBF278" w:themeColor="accent1" w:themeTint="99"/>
        <w:left w:val="single" w:sz="4" w:space="0" w:color="DBF278" w:themeColor="accent1" w:themeTint="99"/>
        <w:bottom w:val="single" w:sz="4" w:space="0" w:color="DBF278" w:themeColor="accent1" w:themeTint="99"/>
        <w:right w:val="single" w:sz="4" w:space="0" w:color="DBF278" w:themeColor="accent1" w:themeTint="99"/>
        <w:insideH w:val="single" w:sz="4" w:space="0" w:color="DBF278" w:themeColor="accent1" w:themeTint="99"/>
        <w:insideV w:val="single" w:sz="4" w:space="0" w:color="DBF27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FAD2" w:themeFill="accent1" w:themeFillTint="33"/>
      </w:tcPr>
    </w:tblStylePr>
    <w:tblStylePr w:type="band1Horz">
      <w:tblPr/>
      <w:tcPr>
        <w:shd w:val="clear" w:color="auto" w:fill="F3FAD2" w:themeFill="accent1" w:themeFillTint="33"/>
      </w:tcPr>
    </w:tblStylePr>
    <w:tblStylePr w:type="neCell">
      <w:tblPr/>
      <w:tcPr>
        <w:tcBorders>
          <w:bottom w:val="single" w:sz="4" w:space="0" w:color="DBF278" w:themeColor="accent1" w:themeTint="99"/>
        </w:tcBorders>
      </w:tcPr>
    </w:tblStylePr>
    <w:tblStylePr w:type="nwCell">
      <w:tblPr/>
      <w:tcPr>
        <w:tcBorders>
          <w:bottom w:val="single" w:sz="4" w:space="0" w:color="DBF278" w:themeColor="accent1" w:themeTint="99"/>
        </w:tcBorders>
      </w:tcPr>
    </w:tblStylePr>
    <w:tblStylePr w:type="seCell">
      <w:tblPr/>
      <w:tcPr>
        <w:tcBorders>
          <w:top w:val="single" w:sz="4" w:space="0" w:color="DBF278" w:themeColor="accent1" w:themeTint="99"/>
        </w:tcBorders>
      </w:tcPr>
    </w:tblStylePr>
    <w:tblStylePr w:type="swCell">
      <w:tblPr/>
      <w:tcPr>
        <w:tcBorders>
          <w:top w:val="single" w:sz="4" w:space="0" w:color="DBF278" w:themeColor="accent1" w:themeTint="99"/>
        </w:tcBorders>
      </w:tcPr>
    </w:tblStylePr>
  </w:style>
  <w:style w:type="table" w:styleId="Rastertabel3-Accent2">
    <w:name w:val="Grid Table 3 Accent 2"/>
    <w:basedOn w:val="Standaardtabel"/>
    <w:uiPriority w:val="48"/>
    <w:rsid w:val="00572222"/>
    <w:pPr>
      <w:spacing w:after="0" w:line="240" w:lineRule="auto"/>
    </w:pPr>
    <w:tblPr>
      <w:tblStyleRowBandSize w:val="1"/>
      <w:tblStyleColBandSize w:val="1"/>
      <w:tblBorders>
        <w:top w:val="single" w:sz="4" w:space="0" w:color="D0F852" w:themeColor="accent2" w:themeTint="99"/>
        <w:left w:val="single" w:sz="4" w:space="0" w:color="D0F852" w:themeColor="accent2" w:themeTint="99"/>
        <w:bottom w:val="single" w:sz="4" w:space="0" w:color="D0F852" w:themeColor="accent2" w:themeTint="99"/>
        <w:right w:val="single" w:sz="4" w:space="0" w:color="D0F852" w:themeColor="accent2" w:themeTint="99"/>
        <w:insideH w:val="single" w:sz="4" w:space="0" w:color="D0F852" w:themeColor="accent2" w:themeTint="99"/>
        <w:insideV w:val="single" w:sz="4" w:space="0" w:color="D0F85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FCC5" w:themeFill="accent2" w:themeFillTint="33"/>
      </w:tcPr>
    </w:tblStylePr>
    <w:tblStylePr w:type="band1Horz">
      <w:tblPr/>
      <w:tcPr>
        <w:shd w:val="clear" w:color="auto" w:fill="EFFCC5" w:themeFill="accent2" w:themeFillTint="33"/>
      </w:tcPr>
    </w:tblStylePr>
    <w:tblStylePr w:type="neCell">
      <w:tblPr/>
      <w:tcPr>
        <w:tcBorders>
          <w:bottom w:val="single" w:sz="4" w:space="0" w:color="D0F852" w:themeColor="accent2" w:themeTint="99"/>
        </w:tcBorders>
      </w:tcPr>
    </w:tblStylePr>
    <w:tblStylePr w:type="nwCell">
      <w:tblPr/>
      <w:tcPr>
        <w:tcBorders>
          <w:bottom w:val="single" w:sz="4" w:space="0" w:color="D0F852" w:themeColor="accent2" w:themeTint="99"/>
        </w:tcBorders>
      </w:tcPr>
    </w:tblStylePr>
    <w:tblStylePr w:type="seCell">
      <w:tblPr/>
      <w:tcPr>
        <w:tcBorders>
          <w:top w:val="single" w:sz="4" w:space="0" w:color="D0F852" w:themeColor="accent2" w:themeTint="99"/>
        </w:tcBorders>
      </w:tcPr>
    </w:tblStylePr>
    <w:tblStylePr w:type="swCell">
      <w:tblPr/>
      <w:tcPr>
        <w:tcBorders>
          <w:top w:val="single" w:sz="4" w:space="0" w:color="D0F852" w:themeColor="accent2" w:themeTint="99"/>
        </w:tcBorders>
      </w:tcPr>
    </w:tblStylePr>
  </w:style>
  <w:style w:type="table" w:styleId="Rastertabel3-Accent3">
    <w:name w:val="Grid Table 3 Accent 3"/>
    <w:basedOn w:val="Standaardtabel"/>
    <w:uiPriority w:val="48"/>
    <w:rsid w:val="00572222"/>
    <w:pPr>
      <w:spacing w:after="0" w:line="240" w:lineRule="auto"/>
    </w:pPr>
    <w:tblPr>
      <w:tblStyleRowBandSize w:val="1"/>
      <w:tblStyleColBandSize w:val="1"/>
      <w:tblBorders>
        <w:top w:val="single" w:sz="4" w:space="0" w:color="4AEDD5" w:themeColor="accent3" w:themeTint="99"/>
        <w:left w:val="single" w:sz="4" w:space="0" w:color="4AEDD5" w:themeColor="accent3" w:themeTint="99"/>
        <w:bottom w:val="single" w:sz="4" w:space="0" w:color="4AEDD5" w:themeColor="accent3" w:themeTint="99"/>
        <w:right w:val="single" w:sz="4" w:space="0" w:color="4AEDD5" w:themeColor="accent3" w:themeTint="99"/>
        <w:insideH w:val="single" w:sz="4" w:space="0" w:color="4AEDD5" w:themeColor="accent3" w:themeTint="99"/>
        <w:insideV w:val="single" w:sz="4" w:space="0" w:color="4AEDD5"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9F1" w:themeFill="accent3" w:themeFillTint="33"/>
      </w:tcPr>
    </w:tblStylePr>
    <w:tblStylePr w:type="band1Horz">
      <w:tblPr/>
      <w:tcPr>
        <w:shd w:val="clear" w:color="auto" w:fill="C2F9F1" w:themeFill="accent3" w:themeFillTint="33"/>
      </w:tcPr>
    </w:tblStylePr>
    <w:tblStylePr w:type="neCell">
      <w:tblPr/>
      <w:tcPr>
        <w:tcBorders>
          <w:bottom w:val="single" w:sz="4" w:space="0" w:color="4AEDD5" w:themeColor="accent3" w:themeTint="99"/>
        </w:tcBorders>
      </w:tcPr>
    </w:tblStylePr>
    <w:tblStylePr w:type="nwCell">
      <w:tblPr/>
      <w:tcPr>
        <w:tcBorders>
          <w:bottom w:val="single" w:sz="4" w:space="0" w:color="4AEDD5" w:themeColor="accent3" w:themeTint="99"/>
        </w:tcBorders>
      </w:tcPr>
    </w:tblStylePr>
    <w:tblStylePr w:type="seCell">
      <w:tblPr/>
      <w:tcPr>
        <w:tcBorders>
          <w:top w:val="single" w:sz="4" w:space="0" w:color="4AEDD5" w:themeColor="accent3" w:themeTint="99"/>
        </w:tcBorders>
      </w:tcPr>
    </w:tblStylePr>
    <w:tblStylePr w:type="swCell">
      <w:tblPr/>
      <w:tcPr>
        <w:tcBorders>
          <w:top w:val="single" w:sz="4" w:space="0" w:color="4AEDD5" w:themeColor="accent3" w:themeTint="99"/>
        </w:tcBorders>
      </w:tcPr>
    </w:tblStylePr>
  </w:style>
  <w:style w:type="table" w:styleId="Rastertabel3-Accent4">
    <w:name w:val="Grid Table 3 Accent 4"/>
    <w:basedOn w:val="Standaardtabel"/>
    <w:uiPriority w:val="48"/>
    <w:rsid w:val="00572222"/>
    <w:pPr>
      <w:spacing w:after="0" w:line="240" w:lineRule="auto"/>
    </w:pPr>
    <w:tblPr>
      <w:tblStyleRowBandSize w:val="1"/>
      <w:tblStyleColBandSize w:val="1"/>
      <w:tblBorders>
        <w:top w:val="single" w:sz="4" w:space="0" w:color="60ECD4" w:themeColor="accent4" w:themeTint="99"/>
        <w:left w:val="single" w:sz="4" w:space="0" w:color="60ECD4" w:themeColor="accent4" w:themeTint="99"/>
        <w:bottom w:val="single" w:sz="4" w:space="0" w:color="60ECD4" w:themeColor="accent4" w:themeTint="99"/>
        <w:right w:val="single" w:sz="4" w:space="0" w:color="60ECD4" w:themeColor="accent4" w:themeTint="99"/>
        <w:insideH w:val="single" w:sz="4" w:space="0" w:color="60ECD4" w:themeColor="accent4" w:themeTint="99"/>
        <w:insideV w:val="single" w:sz="4" w:space="0" w:color="60ECD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F8F0" w:themeFill="accent4" w:themeFillTint="33"/>
      </w:tcPr>
    </w:tblStylePr>
    <w:tblStylePr w:type="band1Horz">
      <w:tblPr/>
      <w:tcPr>
        <w:shd w:val="clear" w:color="auto" w:fill="CAF8F0" w:themeFill="accent4" w:themeFillTint="33"/>
      </w:tcPr>
    </w:tblStylePr>
    <w:tblStylePr w:type="neCell">
      <w:tblPr/>
      <w:tcPr>
        <w:tcBorders>
          <w:bottom w:val="single" w:sz="4" w:space="0" w:color="60ECD4" w:themeColor="accent4" w:themeTint="99"/>
        </w:tcBorders>
      </w:tcPr>
    </w:tblStylePr>
    <w:tblStylePr w:type="nwCell">
      <w:tblPr/>
      <w:tcPr>
        <w:tcBorders>
          <w:bottom w:val="single" w:sz="4" w:space="0" w:color="60ECD4" w:themeColor="accent4" w:themeTint="99"/>
        </w:tcBorders>
      </w:tcPr>
    </w:tblStylePr>
    <w:tblStylePr w:type="seCell">
      <w:tblPr/>
      <w:tcPr>
        <w:tcBorders>
          <w:top w:val="single" w:sz="4" w:space="0" w:color="60ECD4" w:themeColor="accent4" w:themeTint="99"/>
        </w:tcBorders>
      </w:tcPr>
    </w:tblStylePr>
    <w:tblStylePr w:type="swCell">
      <w:tblPr/>
      <w:tcPr>
        <w:tcBorders>
          <w:top w:val="single" w:sz="4" w:space="0" w:color="60ECD4" w:themeColor="accent4" w:themeTint="99"/>
        </w:tcBorders>
      </w:tcPr>
    </w:tblStylePr>
  </w:style>
  <w:style w:type="table" w:styleId="Rastertabel3-Accent5">
    <w:name w:val="Grid Table 3 Accent 5"/>
    <w:basedOn w:val="Standaardtabel"/>
    <w:uiPriority w:val="48"/>
    <w:rsid w:val="00572222"/>
    <w:pPr>
      <w:spacing w:after="0" w:line="240" w:lineRule="auto"/>
    </w:pPr>
    <w:tblPr>
      <w:tblStyleRowBandSize w:val="1"/>
      <w:tblStyleColBandSize w:val="1"/>
      <w:tblBorders>
        <w:top w:val="single" w:sz="4" w:space="0" w:color="0CF1CF" w:themeColor="accent5" w:themeTint="99"/>
        <w:left w:val="single" w:sz="4" w:space="0" w:color="0CF1CF" w:themeColor="accent5" w:themeTint="99"/>
        <w:bottom w:val="single" w:sz="4" w:space="0" w:color="0CF1CF" w:themeColor="accent5" w:themeTint="99"/>
        <w:right w:val="single" w:sz="4" w:space="0" w:color="0CF1CF" w:themeColor="accent5" w:themeTint="99"/>
        <w:insideH w:val="single" w:sz="4" w:space="0" w:color="0CF1CF" w:themeColor="accent5" w:themeTint="99"/>
        <w:insideV w:val="single" w:sz="4" w:space="0" w:color="0CF1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FBEF" w:themeFill="accent5" w:themeFillTint="33"/>
      </w:tcPr>
    </w:tblStylePr>
    <w:tblStylePr w:type="band1Horz">
      <w:tblPr/>
      <w:tcPr>
        <w:shd w:val="clear" w:color="auto" w:fill="ADFBEF" w:themeFill="accent5" w:themeFillTint="33"/>
      </w:tcPr>
    </w:tblStylePr>
    <w:tblStylePr w:type="neCell">
      <w:tblPr/>
      <w:tcPr>
        <w:tcBorders>
          <w:bottom w:val="single" w:sz="4" w:space="0" w:color="0CF1CF" w:themeColor="accent5" w:themeTint="99"/>
        </w:tcBorders>
      </w:tcPr>
    </w:tblStylePr>
    <w:tblStylePr w:type="nwCell">
      <w:tblPr/>
      <w:tcPr>
        <w:tcBorders>
          <w:bottom w:val="single" w:sz="4" w:space="0" w:color="0CF1CF" w:themeColor="accent5" w:themeTint="99"/>
        </w:tcBorders>
      </w:tcPr>
    </w:tblStylePr>
    <w:tblStylePr w:type="seCell">
      <w:tblPr/>
      <w:tcPr>
        <w:tcBorders>
          <w:top w:val="single" w:sz="4" w:space="0" w:color="0CF1CF" w:themeColor="accent5" w:themeTint="99"/>
        </w:tcBorders>
      </w:tcPr>
    </w:tblStylePr>
    <w:tblStylePr w:type="swCell">
      <w:tblPr/>
      <w:tcPr>
        <w:tcBorders>
          <w:top w:val="single" w:sz="4" w:space="0" w:color="0CF1CF" w:themeColor="accent5" w:themeTint="99"/>
        </w:tcBorders>
      </w:tcPr>
    </w:tblStylePr>
  </w:style>
  <w:style w:type="table" w:styleId="Rastertabel3-Accent6">
    <w:name w:val="Grid Table 3 Accent 6"/>
    <w:basedOn w:val="Standaardtabel"/>
    <w:uiPriority w:val="48"/>
    <w:rsid w:val="00572222"/>
    <w:pPr>
      <w:spacing w:after="0" w:line="240" w:lineRule="auto"/>
    </w:pPr>
    <w:tblPr>
      <w:tblStyleRowBandSize w:val="1"/>
      <w:tblStyleColBandSize w:val="1"/>
      <w:tblBorders>
        <w:top w:val="single" w:sz="4" w:space="0" w:color="6D83A1" w:themeColor="accent6" w:themeTint="99"/>
        <w:left w:val="single" w:sz="4" w:space="0" w:color="6D83A1" w:themeColor="accent6" w:themeTint="99"/>
        <w:bottom w:val="single" w:sz="4" w:space="0" w:color="6D83A1" w:themeColor="accent6" w:themeTint="99"/>
        <w:right w:val="single" w:sz="4" w:space="0" w:color="6D83A1" w:themeColor="accent6" w:themeTint="99"/>
        <w:insideH w:val="single" w:sz="4" w:space="0" w:color="6D83A1" w:themeColor="accent6" w:themeTint="99"/>
        <w:insideV w:val="single" w:sz="4" w:space="0" w:color="6D83A1"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5DF" w:themeFill="accent6" w:themeFillTint="33"/>
      </w:tcPr>
    </w:tblStylePr>
    <w:tblStylePr w:type="band1Horz">
      <w:tblPr/>
      <w:tcPr>
        <w:shd w:val="clear" w:color="auto" w:fill="CED5DF" w:themeFill="accent6" w:themeFillTint="33"/>
      </w:tcPr>
    </w:tblStylePr>
    <w:tblStylePr w:type="neCell">
      <w:tblPr/>
      <w:tcPr>
        <w:tcBorders>
          <w:bottom w:val="single" w:sz="4" w:space="0" w:color="6D83A1" w:themeColor="accent6" w:themeTint="99"/>
        </w:tcBorders>
      </w:tcPr>
    </w:tblStylePr>
    <w:tblStylePr w:type="nwCell">
      <w:tblPr/>
      <w:tcPr>
        <w:tcBorders>
          <w:bottom w:val="single" w:sz="4" w:space="0" w:color="6D83A1" w:themeColor="accent6" w:themeTint="99"/>
        </w:tcBorders>
      </w:tcPr>
    </w:tblStylePr>
    <w:tblStylePr w:type="seCell">
      <w:tblPr/>
      <w:tcPr>
        <w:tcBorders>
          <w:top w:val="single" w:sz="4" w:space="0" w:color="6D83A1" w:themeColor="accent6" w:themeTint="99"/>
        </w:tcBorders>
      </w:tcPr>
    </w:tblStylePr>
    <w:tblStylePr w:type="swCell">
      <w:tblPr/>
      <w:tcPr>
        <w:tcBorders>
          <w:top w:val="single" w:sz="4" w:space="0" w:color="6D83A1" w:themeColor="accent6" w:themeTint="99"/>
        </w:tcBorders>
      </w:tcPr>
    </w:tblStylePr>
  </w:style>
  <w:style w:type="table" w:styleId="Rastertabel4">
    <w:name w:val="Grid Table 4"/>
    <w:basedOn w:val="Standaardtabel"/>
    <w:uiPriority w:val="49"/>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49"/>
    <w:rsid w:val="00572222"/>
    <w:pPr>
      <w:spacing w:after="0" w:line="240" w:lineRule="auto"/>
    </w:pPr>
    <w:tblPr>
      <w:tblStyleRowBandSize w:val="1"/>
      <w:tblStyleColBandSize w:val="1"/>
      <w:tblBorders>
        <w:top w:val="single" w:sz="4" w:space="0" w:color="DBF278" w:themeColor="accent1" w:themeTint="99"/>
        <w:left w:val="single" w:sz="4" w:space="0" w:color="DBF278" w:themeColor="accent1" w:themeTint="99"/>
        <w:bottom w:val="single" w:sz="4" w:space="0" w:color="DBF278" w:themeColor="accent1" w:themeTint="99"/>
        <w:right w:val="single" w:sz="4" w:space="0" w:color="DBF278" w:themeColor="accent1" w:themeTint="99"/>
        <w:insideH w:val="single" w:sz="4" w:space="0" w:color="DBF278" w:themeColor="accent1" w:themeTint="99"/>
        <w:insideV w:val="single" w:sz="4" w:space="0" w:color="DBF278" w:themeColor="accent1" w:themeTint="99"/>
      </w:tblBorders>
    </w:tblPr>
    <w:tblStylePr w:type="firstRow">
      <w:rPr>
        <w:b/>
        <w:bCs/>
        <w:color w:val="FFFFFF" w:themeColor="background1"/>
      </w:rPr>
      <w:tblPr/>
      <w:tcPr>
        <w:tcBorders>
          <w:top w:val="single" w:sz="4" w:space="0" w:color="C3EA1F" w:themeColor="accent1"/>
          <w:left w:val="single" w:sz="4" w:space="0" w:color="C3EA1F" w:themeColor="accent1"/>
          <w:bottom w:val="single" w:sz="4" w:space="0" w:color="C3EA1F" w:themeColor="accent1"/>
          <w:right w:val="single" w:sz="4" w:space="0" w:color="C3EA1F" w:themeColor="accent1"/>
          <w:insideH w:val="nil"/>
          <w:insideV w:val="nil"/>
        </w:tcBorders>
        <w:shd w:val="clear" w:color="auto" w:fill="C3EA1F" w:themeFill="accent1"/>
      </w:tcPr>
    </w:tblStylePr>
    <w:tblStylePr w:type="lastRow">
      <w:rPr>
        <w:b/>
        <w:bCs/>
      </w:rPr>
      <w:tblPr/>
      <w:tcPr>
        <w:tcBorders>
          <w:top w:val="double" w:sz="4" w:space="0" w:color="C3EA1F" w:themeColor="accent1"/>
        </w:tcBorders>
      </w:tcPr>
    </w:tblStylePr>
    <w:tblStylePr w:type="firstCol">
      <w:rPr>
        <w:b/>
        <w:bCs/>
      </w:rPr>
    </w:tblStylePr>
    <w:tblStylePr w:type="lastCol">
      <w:rPr>
        <w:b/>
        <w:bCs/>
      </w:rPr>
    </w:tblStylePr>
    <w:tblStylePr w:type="band1Vert">
      <w:tblPr/>
      <w:tcPr>
        <w:shd w:val="clear" w:color="auto" w:fill="F3FAD2" w:themeFill="accent1" w:themeFillTint="33"/>
      </w:tcPr>
    </w:tblStylePr>
    <w:tblStylePr w:type="band1Horz">
      <w:tblPr/>
      <w:tcPr>
        <w:shd w:val="clear" w:color="auto" w:fill="F3FAD2" w:themeFill="accent1" w:themeFillTint="33"/>
      </w:tcPr>
    </w:tblStylePr>
  </w:style>
  <w:style w:type="table" w:styleId="Rastertabel4-Accent2">
    <w:name w:val="Grid Table 4 Accent 2"/>
    <w:basedOn w:val="Standaardtabel"/>
    <w:uiPriority w:val="49"/>
    <w:rsid w:val="00572222"/>
    <w:pPr>
      <w:spacing w:after="0" w:line="240" w:lineRule="auto"/>
    </w:pPr>
    <w:tblPr>
      <w:tblStyleRowBandSize w:val="1"/>
      <w:tblStyleColBandSize w:val="1"/>
      <w:tblBorders>
        <w:top w:val="single" w:sz="4" w:space="0" w:color="D0F852" w:themeColor="accent2" w:themeTint="99"/>
        <w:left w:val="single" w:sz="4" w:space="0" w:color="D0F852" w:themeColor="accent2" w:themeTint="99"/>
        <w:bottom w:val="single" w:sz="4" w:space="0" w:color="D0F852" w:themeColor="accent2" w:themeTint="99"/>
        <w:right w:val="single" w:sz="4" w:space="0" w:color="D0F852" w:themeColor="accent2" w:themeTint="99"/>
        <w:insideH w:val="single" w:sz="4" w:space="0" w:color="D0F852" w:themeColor="accent2" w:themeTint="99"/>
        <w:insideV w:val="single" w:sz="4" w:space="0" w:color="D0F852" w:themeColor="accent2" w:themeTint="99"/>
      </w:tblBorders>
    </w:tblPr>
    <w:tblStylePr w:type="firstRow">
      <w:rPr>
        <w:b/>
        <w:bCs/>
        <w:color w:val="FFFFFF" w:themeColor="background1"/>
      </w:rPr>
      <w:tblPr/>
      <w:tcPr>
        <w:tcBorders>
          <w:top w:val="single" w:sz="4" w:space="0" w:color="9DCB08" w:themeColor="accent2"/>
          <w:left w:val="single" w:sz="4" w:space="0" w:color="9DCB08" w:themeColor="accent2"/>
          <w:bottom w:val="single" w:sz="4" w:space="0" w:color="9DCB08" w:themeColor="accent2"/>
          <w:right w:val="single" w:sz="4" w:space="0" w:color="9DCB08" w:themeColor="accent2"/>
          <w:insideH w:val="nil"/>
          <w:insideV w:val="nil"/>
        </w:tcBorders>
        <w:shd w:val="clear" w:color="auto" w:fill="9DCB08" w:themeFill="accent2"/>
      </w:tcPr>
    </w:tblStylePr>
    <w:tblStylePr w:type="lastRow">
      <w:rPr>
        <w:b/>
        <w:bCs/>
      </w:rPr>
      <w:tblPr/>
      <w:tcPr>
        <w:tcBorders>
          <w:top w:val="double" w:sz="4" w:space="0" w:color="9DCB08" w:themeColor="accent2"/>
        </w:tcBorders>
      </w:tcPr>
    </w:tblStylePr>
    <w:tblStylePr w:type="firstCol">
      <w:rPr>
        <w:b/>
        <w:bCs/>
      </w:rPr>
    </w:tblStylePr>
    <w:tblStylePr w:type="lastCol">
      <w:rPr>
        <w:b/>
        <w:bCs/>
      </w:rPr>
    </w:tblStylePr>
    <w:tblStylePr w:type="band1Vert">
      <w:tblPr/>
      <w:tcPr>
        <w:shd w:val="clear" w:color="auto" w:fill="EFFCC5" w:themeFill="accent2" w:themeFillTint="33"/>
      </w:tcPr>
    </w:tblStylePr>
    <w:tblStylePr w:type="band1Horz">
      <w:tblPr/>
      <w:tcPr>
        <w:shd w:val="clear" w:color="auto" w:fill="EFFCC5" w:themeFill="accent2" w:themeFillTint="33"/>
      </w:tcPr>
    </w:tblStylePr>
  </w:style>
  <w:style w:type="table" w:styleId="Rastertabel4-Accent3">
    <w:name w:val="Grid Table 4 Accent 3"/>
    <w:basedOn w:val="Standaardtabel"/>
    <w:uiPriority w:val="49"/>
    <w:rsid w:val="00572222"/>
    <w:pPr>
      <w:spacing w:after="0" w:line="240" w:lineRule="auto"/>
    </w:pPr>
    <w:tblPr>
      <w:tblStyleRowBandSize w:val="1"/>
      <w:tblStyleColBandSize w:val="1"/>
      <w:tblBorders>
        <w:top w:val="single" w:sz="4" w:space="0" w:color="4AEDD5" w:themeColor="accent3" w:themeTint="99"/>
        <w:left w:val="single" w:sz="4" w:space="0" w:color="4AEDD5" w:themeColor="accent3" w:themeTint="99"/>
        <w:bottom w:val="single" w:sz="4" w:space="0" w:color="4AEDD5" w:themeColor="accent3" w:themeTint="99"/>
        <w:right w:val="single" w:sz="4" w:space="0" w:color="4AEDD5" w:themeColor="accent3" w:themeTint="99"/>
        <w:insideH w:val="single" w:sz="4" w:space="0" w:color="4AEDD5" w:themeColor="accent3" w:themeTint="99"/>
        <w:insideV w:val="single" w:sz="4" w:space="0" w:color="4AEDD5" w:themeColor="accent3" w:themeTint="99"/>
      </w:tblBorders>
    </w:tblPr>
    <w:tblStylePr w:type="firstRow">
      <w:rPr>
        <w:b/>
        <w:bCs/>
        <w:color w:val="FFFFFF" w:themeColor="background1"/>
      </w:rPr>
      <w:tblPr/>
      <w:tcPr>
        <w:tcBorders>
          <w:top w:val="single" w:sz="4" w:space="0" w:color="10A48E" w:themeColor="accent3"/>
          <w:left w:val="single" w:sz="4" w:space="0" w:color="10A48E" w:themeColor="accent3"/>
          <w:bottom w:val="single" w:sz="4" w:space="0" w:color="10A48E" w:themeColor="accent3"/>
          <w:right w:val="single" w:sz="4" w:space="0" w:color="10A48E" w:themeColor="accent3"/>
          <w:insideH w:val="nil"/>
          <w:insideV w:val="nil"/>
        </w:tcBorders>
        <w:shd w:val="clear" w:color="auto" w:fill="10A48E" w:themeFill="accent3"/>
      </w:tcPr>
    </w:tblStylePr>
    <w:tblStylePr w:type="lastRow">
      <w:rPr>
        <w:b/>
        <w:bCs/>
      </w:rPr>
      <w:tblPr/>
      <w:tcPr>
        <w:tcBorders>
          <w:top w:val="double" w:sz="4" w:space="0" w:color="10A48E" w:themeColor="accent3"/>
        </w:tcBorders>
      </w:tcPr>
    </w:tblStylePr>
    <w:tblStylePr w:type="firstCol">
      <w:rPr>
        <w:b/>
        <w:bCs/>
      </w:rPr>
    </w:tblStylePr>
    <w:tblStylePr w:type="lastCol">
      <w:rPr>
        <w:b/>
        <w:bCs/>
      </w:rPr>
    </w:tblStylePr>
    <w:tblStylePr w:type="band1Vert">
      <w:tblPr/>
      <w:tcPr>
        <w:shd w:val="clear" w:color="auto" w:fill="C2F9F1" w:themeFill="accent3" w:themeFillTint="33"/>
      </w:tcPr>
    </w:tblStylePr>
    <w:tblStylePr w:type="band1Horz">
      <w:tblPr/>
      <w:tcPr>
        <w:shd w:val="clear" w:color="auto" w:fill="C2F9F1" w:themeFill="accent3" w:themeFillTint="33"/>
      </w:tcPr>
    </w:tblStylePr>
  </w:style>
  <w:style w:type="table" w:styleId="Rastertabel4-Accent4">
    <w:name w:val="Grid Table 4 Accent 4"/>
    <w:basedOn w:val="Standaardtabel"/>
    <w:uiPriority w:val="49"/>
    <w:rsid w:val="00572222"/>
    <w:pPr>
      <w:spacing w:after="0" w:line="240" w:lineRule="auto"/>
    </w:pPr>
    <w:tblPr>
      <w:tblStyleRowBandSize w:val="1"/>
      <w:tblStyleColBandSize w:val="1"/>
      <w:tblBorders>
        <w:top w:val="single" w:sz="4" w:space="0" w:color="60ECD4" w:themeColor="accent4" w:themeTint="99"/>
        <w:left w:val="single" w:sz="4" w:space="0" w:color="60ECD4" w:themeColor="accent4" w:themeTint="99"/>
        <w:bottom w:val="single" w:sz="4" w:space="0" w:color="60ECD4" w:themeColor="accent4" w:themeTint="99"/>
        <w:right w:val="single" w:sz="4" w:space="0" w:color="60ECD4" w:themeColor="accent4" w:themeTint="99"/>
        <w:insideH w:val="single" w:sz="4" w:space="0" w:color="60ECD4" w:themeColor="accent4" w:themeTint="99"/>
        <w:insideV w:val="single" w:sz="4" w:space="0" w:color="60ECD4" w:themeColor="accent4" w:themeTint="99"/>
      </w:tblBorders>
    </w:tblPr>
    <w:tblStylePr w:type="firstRow">
      <w:rPr>
        <w:b/>
        <w:bCs/>
        <w:color w:val="FFFFFF" w:themeColor="background1"/>
      </w:rPr>
      <w:tblPr/>
      <w:tcPr>
        <w:tcBorders>
          <w:top w:val="single" w:sz="4" w:space="0" w:color="17C0A3" w:themeColor="accent4"/>
          <w:left w:val="single" w:sz="4" w:space="0" w:color="17C0A3" w:themeColor="accent4"/>
          <w:bottom w:val="single" w:sz="4" w:space="0" w:color="17C0A3" w:themeColor="accent4"/>
          <w:right w:val="single" w:sz="4" w:space="0" w:color="17C0A3" w:themeColor="accent4"/>
          <w:insideH w:val="nil"/>
          <w:insideV w:val="nil"/>
        </w:tcBorders>
        <w:shd w:val="clear" w:color="auto" w:fill="17C0A3" w:themeFill="accent4"/>
      </w:tcPr>
    </w:tblStylePr>
    <w:tblStylePr w:type="lastRow">
      <w:rPr>
        <w:b/>
        <w:bCs/>
      </w:rPr>
      <w:tblPr/>
      <w:tcPr>
        <w:tcBorders>
          <w:top w:val="double" w:sz="4" w:space="0" w:color="17C0A3" w:themeColor="accent4"/>
        </w:tcBorders>
      </w:tcPr>
    </w:tblStylePr>
    <w:tblStylePr w:type="firstCol">
      <w:rPr>
        <w:b/>
        <w:bCs/>
      </w:rPr>
    </w:tblStylePr>
    <w:tblStylePr w:type="lastCol">
      <w:rPr>
        <w:b/>
        <w:bCs/>
      </w:rPr>
    </w:tblStylePr>
    <w:tblStylePr w:type="band1Vert">
      <w:tblPr/>
      <w:tcPr>
        <w:shd w:val="clear" w:color="auto" w:fill="CAF8F0" w:themeFill="accent4" w:themeFillTint="33"/>
      </w:tcPr>
    </w:tblStylePr>
    <w:tblStylePr w:type="band1Horz">
      <w:tblPr/>
      <w:tcPr>
        <w:shd w:val="clear" w:color="auto" w:fill="CAF8F0" w:themeFill="accent4" w:themeFillTint="33"/>
      </w:tcPr>
    </w:tblStylePr>
  </w:style>
  <w:style w:type="table" w:styleId="Rastertabel4-Accent5">
    <w:name w:val="Grid Table 4 Accent 5"/>
    <w:basedOn w:val="Standaardtabel"/>
    <w:uiPriority w:val="49"/>
    <w:rsid w:val="00572222"/>
    <w:pPr>
      <w:spacing w:after="0" w:line="240" w:lineRule="auto"/>
    </w:pPr>
    <w:tblPr>
      <w:tblStyleRowBandSize w:val="1"/>
      <w:tblStyleColBandSize w:val="1"/>
      <w:tblBorders>
        <w:top w:val="single" w:sz="4" w:space="0" w:color="0CF1CF" w:themeColor="accent5" w:themeTint="99"/>
        <w:left w:val="single" w:sz="4" w:space="0" w:color="0CF1CF" w:themeColor="accent5" w:themeTint="99"/>
        <w:bottom w:val="single" w:sz="4" w:space="0" w:color="0CF1CF" w:themeColor="accent5" w:themeTint="99"/>
        <w:right w:val="single" w:sz="4" w:space="0" w:color="0CF1CF" w:themeColor="accent5" w:themeTint="99"/>
        <w:insideH w:val="single" w:sz="4" w:space="0" w:color="0CF1CF" w:themeColor="accent5" w:themeTint="99"/>
        <w:insideV w:val="single" w:sz="4" w:space="0" w:color="0CF1CF" w:themeColor="accent5" w:themeTint="99"/>
      </w:tblBorders>
    </w:tblPr>
    <w:tblStylePr w:type="firstRow">
      <w:rPr>
        <w:b/>
        <w:bCs/>
        <w:color w:val="FFFFFF" w:themeColor="background1"/>
      </w:rPr>
      <w:tblPr/>
      <w:tcPr>
        <w:tcBorders>
          <w:top w:val="single" w:sz="4" w:space="0" w:color="044F44" w:themeColor="accent5"/>
          <w:left w:val="single" w:sz="4" w:space="0" w:color="044F44" w:themeColor="accent5"/>
          <w:bottom w:val="single" w:sz="4" w:space="0" w:color="044F44" w:themeColor="accent5"/>
          <w:right w:val="single" w:sz="4" w:space="0" w:color="044F44" w:themeColor="accent5"/>
          <w:insideH w:val="nil"/>
          <w:insideV w:val="nil"/>
        </w:tcBorders>
        <w:shd w:val="clear" w:color="auto" w:fill="044F44" w:themeFill="accent5"/>
      </w:tcPr>
    </w:tblStylePr>
    <w:tblStylePr w:type="lastRow">
      <w:rPr>
        <w:b/>
        <w:bCs/>
      </w:rPr>
      <w:tblPr/>
      <w:tcPr>
        <w:tcBorders>
          <w:top w:val="double" w:sz="4" w:space="0" w:color="044F44" w:themeColor="accent5"/>
        </w:tcBorders>
      </w:tcPr>
    </w:tblStylePr>
    <w:tblStylePr w:type="firstCol">
      <w:rPr>
        <w:b/>
        <w:bCs/>
      </w:rPr>
    </w:tblStylePr>
    <w:tblStylePr w:type="lastCol">
      <w:rPr>
        <w:b/>
        <w:bCs/>
      </w:rPr>
    </w:tblStylePr>
    <w:tblStylePr w:type="band1Vert">
      <w:tblPr/>
      <w:tcPr>
        <w:shd w:val="clear" w:color="auto" w:fill="ADFBEF" w:themeFill="accent5" w:themeFillTint="33"/>
      </w:tcPr>
    </w:tblStylePr>
    <w:tblStylePr w:type="band1Horz">
      <w:tblPr/>
      <w:tcPr>
        <w:shd w:val="clear" w:color="auto" w:fill="ADFBEF" w:themeFill="accent5" w:themeFillTint="33"/>
      </w:tcPr>
    </w:tblStylePr>
  </w:style>
  <w:style w:type="table" w:styleId="Rastertabel4-Accent6">
    <w:name w:val="Grid Table 4 Accent 6"/>
    <w:basedOn w:val="Standaardtabel"/>
    <w:uiPriority w:val="49"/>
    <w:rsid w:val="00572222"/>
    <w:pPr>
      <w:spacing w:after="0" w:line="240" w:lineRule="auto"/>
    </w:pPr>
    <w:tblPr>
      <w:tblStyleRowBandSize w:val="1"/>
      <w:tblStyleColBandSize w:val="1"/>
      <w:tblBorders>
        <w:top w:val="single" w:sz="4" w:space="0" w:color="6D83A1" w:themeColor="accent6" w:themeTint="99"/>
        <w:left w:val="single" w:sz="4" w:space="0" w:color="6D83A1" w:themeColor="accent6" w:themeTint="99"/>
        <w:bottom w:val="single" w:sz="4" w:space="0" w:color="6D83A1" w:themeColor="accent6" w:themeTint="99"/>
        <w:right w:val="single" w:sz="4" w:space="0" w:color="6D83A1" w:themeColor="accent6" w:themeTint="99"/>
        <w:insideH w:val="single" w:sz="4" w:space="0" w:color="6D83A1" w:themeColor="accent6" w:themeTint="99"/>
        <w:insideV w:val="single" w:sz="4" w:space="0" w:color="6D83A1" w:themeColor="accent6" w:themeTint="99"/>
      </w:tblBorders>
    </w:tblPr>
    <w:tblStylePr w:type="firstRow">
      <w:rPr>
        <w:b/>
        <w:bCs/>
        <w:color w:val="FFFFFF" w:themeColor="background1"/>
      </w:rPr>
      <w:tblPr/>
      <w:tcPr>
        <w:tcBorders>
          <w:top w:val="single" w:sz="4" w:space="0" w:color="2C3644" w:themeColor="accent6"/>
          <w:left w:val="single" w:sz="4" w:space="0" w:color="2C3644" w:themeColor="accent6"/>
          <w:bottom w:val="single" w:sz="4" w:space="0" w:color="2C3644" w:themeColor="accent6"/>
          <w:right w:val="single" w:sz="4" w:space="0" w:color="2C3644" w:themeColor="accent6"/>
          <w:insideH w:val="nil"/>
          <w:insideV w:val="nil"/>
        </w:tcBorders>
        <w:shd w:val="clear" w:color="auto" w:fill="2C3644" w:themeFill="accent6"/>
      </w:tcPr>
    </w:tblStylePr>
    <w:tblStylePr w:type="lastRow">
      <w:rPr>
        <w:b/>
        <w:bCs/>
      </w:rPr>
      <w:tblPr/>
      <w:tcPr>
        <w:tcBorders>
          <w:top w:val="double" w:sz="4" w:space="0" w:color="2C3644" w:themeColor="accent6"/>
        </w:tcBorders>
      </w:tcPr>
    </w:tblStylePr>
    <w:tblStylePr w:type="firstCol">
      <w:rPr>
        <w:b/>
        <w:bCs/>
      </w:rPr>
    </w:tblStylePr>
    <w:tblStylePr w:type="lastCol">
      <w:rPr>
        <w:b/>
        <w:bCs/>
      </w:rPr>
    </w:tblStylePr>
    <w:tblStylePr w:type="band1Vert">
      <w:tblPr/>
      <w:tcPr>
        <w:shd w:val="clear" w:color="auto" w:fill="CED5DF" w:themeFill="accent6" w:themeFillTint="33"/>
      </w:tcPr>
    </w:tblStylePr>
    <w:tblStylePr w:type="band1Horz">
      <w:tblPr/>
      <w:tcPr>
        <w:shd w:val="clear" w:color="auto" w:fill="CED5DF" w:themeFill="accent6" w:themeFillTint="33"/>
      </w:tcPr>
    </w:tblStylePr>
  </w:style>
  <w:style w:type="table" w:styleId="Rastertabel5donker">
    <w:name w:val="Grid Table 5 Dark"/>
    <w:basedOn w:val="Standaardtabe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3FAD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3EA1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3EA1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3EA1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3EA1F" w:themeFill="accent1"/>
      </w:tcPr>
    </w:tblStylePr>
    <w:tblStylePr w:type="band1Vert">
      <w:tblPr/>
      <w:tcPr>
        <w:shd w:val="clear" w:color="auto" w:fill="E7F6A5" w:themeFill="accent1" w:themeFillTint="66"/>
      </w:tcPr>
    </w:tblStylePr>
    <w:tblStylePr w:type="band1Horz">
      <w:tblPr/>
      <w:tcPr>
        <w:shd w:val="clear" w:color="auto" w:fill="E7F6A5" w:themeFill="accent1" w:themeFillTint="66"/>
      </w:tcPr>
    </w:tblStylePr>
  </w:style>
  <w:style w:type="table" w:styleId="Rastertabel5donker-Accent2">
    <w:name w:val="Grid Table 5 Dark Accent 2"/>
    <w:basedOn w:val="Standaardtabe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FCC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DCB0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DCB0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DCB0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DCB08" w:themeFill="accent2"/>
      </w:tcPr>
    </w:tblStylePr>
    <w:tblStylePr w:type="band1Vert">
      <w:tblPr/>
      <w:tcPr>
        <w:shd w:val="clear" w:color="auto" w:fill="E0FA8B" w:themeFill="accent2" w:themeFillTint="66"/>
      </w:tcPr>
    </w:tblStylePr>
    <w:tblStylePr w:type="band1Horz">
      <w:tblPr/>
      <w:tcPr>
        <w:shd w:val="clear" w:color="auto" w:fill="E0FA8B" w:themeFill="accent2" w:themeFillTint="66"/>
      </w:tcPr>
    </w:tblStylePr>
  </w:style>
  <w:style w:type="table" w:styleId="Rastertabel5donker-Accent3">
    <w:name w:val="Grid Table 5 Dark Accent 3"/>
    <w:basedOn w:val="Standaardtabe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9F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0A48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0A48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0A48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0A48E" w:themeFill="accent3"/>
      </w:tcPr>
    </w:tblStylePr>
    <w:tblStylePr w:type="band1Vert">
      <w:tblPr/>
      <w:tcPr>
        <w:shd w:val="clear" w:color="auto" w:fill="86F3E3" w:themeFill="accent3" w:themeFillTint="66"/>
      </w:tcPr>
    </w:tblStylePr>
    <w:tblStylePr w:type="band1Horz">
      <w:tblPr/>
      <w:tcPr>
        <w:shd w:val="clear" w:color="auto" w:fill="86F3E3" w:themeFill="accent3" w:themeFillTint="66"/>
      </w:tcPr>
    </w:tblStylePr>
  </w:style>
  <w:style w:type="table" w:styleId="Rastertabel5donker-Accent4">
    <w:name w:val="Grid Table 5 Dark Accent 4"/>
    <w:basedOn w:val="Standaardtabe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8F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7C0A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7C0A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7C0A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7C0A3" w:themeFill="accent4"/>
      </w:tcPr>
    </w:tblStylePr>
    <w:tblStylePr w:type="band1Vert">
      <w:tblPr/>
      <w:tcPr>
        <w:shd w:val="clear" w:color="auto" w:fill="95F2E2" w:themeFill="accent4" w:themeFillTint="66"/>
      </w:tcPr>
    </w:tblStylePr>
    <w:tblStylePr w:type="band1Horz">
      <w:tblPr/>
      <w:tcPr>
        <w:shd w:val="clear" w:color="auto" w:fill="95F2E2" w:themeFill="accent4" w:themeFillTint="66"/>
      </w:tcPr>
    </w:tblStylePr>
  </w:style>
  <w:style w:type="table" w:styleId="Rastertabel5donker-Accent5">
    <w:name w:val="Grid Table 5 Dark Accent 5"/>
    <w:basedOn w:val="Standaardtabe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F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44F4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44F4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44F4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44F44" w:themeFill="accent5"/>
      </w:tcPr>
    </w:tblStylePr>
    <w:tblStylePr w:type="band1Vert">
      <w:tblPr/>
      <w:tcPr>
        <w:shd w:val="clear" w:color="auto" w:fill="5CF6DF" w:themeFill="accent5" w:themeFillTint="66"/>
      </w:tcPr>
    </w:tblStylePr>
    <w:tblStylePr w:type="band1Horz">
      <w:tblPr/>
      <w:tcPr>
        <w:shd w:val="clear" w:color="auto" w:fill="5CF6DF" w:themeFill="accent5" w:themeFillTint="66"/>
      </w:tcPr>
    </w:tblStylePr>
  </w:style>
  <w:style w:type="table" w:styleId="Rastertabel5donker-Accent6">
    <w:name w:val="Grid Table 5 Dark Accent 6"/>
    <w:basedOn w:val="Standaardtabe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D5D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C364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C364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C364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C3644" w:themeFill="accent6"/>
      </w:tcPr>
    </w:tblStylePr>
    <w:tblStylePr w:type="band1Vert">
      <w:tblPr/>
      <w:tcPr>
        <w:shd w:val="clear" w:color="auto" w:fill="9EACC0" w:themeFill="accent6" w:themeFillTint="66"/>
      </w:tcPr>
    </w:tblStylePr>
    <w:tblStylePr w:type="band1Horz">
      <w:tblPr/>
      <w:tcPr>
        <w:shd w:val="clear" w:color="auto" w:fill="9EACC0" w:themeFill="accent6" w:themeFillTint="66"/>
      </w:tcPr>
    </w:tblStylePr>
  </w:style>
  <w:style w:type="table" w:styleId="Rastertabel6kleurrijk">
    <w:name w:val="Grid Table 6 Colorful"/>
    <w:basedOn w:val="Standaardtabel"/>
    <w:uiPriority w:val="51"/>
    <w:rsid w:val="0057222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51"/>
    <w:rsid w:val="00572222"/>
    <w:pPr>
      <w:spacing w:after="0" w:line="240" w:lineRule="auto"/>
    </w:pPr>
    <w:rPr>
      <w:color w:val="95B511" w:themeColor="accent1" w:themeShade="BF"/>
    </w:rPr>
    <w:tblPr>
      <w:tblStyleRowBandSize w:val="1"/>
      <w:tblStyleColBandSize w:val="1"/>
      <w:tblBorders>
        <w:top w:val="single" w:sz="4" w:space="0" w:color="DBF278" w:themeColor="accent1" w:themeTint="99"/>
        <w:left w:val="single" w:sz="4" w:space="0" w:color="DBF278" w:themeColor="accent1" w:themeTint="99"/>
        <w:bottom w:val="single" w:sz="4" w:space="0" w:color="DBF278" w:themeColor="accent1" w:themeTint="99"/>
        <w:right w:val="single" w:sz="4" w:space="0" w:color="DBF278" w:themeColor="accent1" w:themeTint="99"/>
        <w:insideH w:val="single" w:sz="4" w:space="0" w:color="DBF278" w:themeColor="accent1" w:themeTint="99"/>
        <w:insideV w:val="single" w:sz="4" w:space="0" w:color="DBF278" w:themeColor="accent1" w:themeTint="99"/>
      </w:tblBorders>
    </w:tblPr>
    <w:tblStylePr w:type="firstRow">
      <w:rPr>
        <w:b/>
        <w:bCs/>
      </w:rPr>
      <w:tblPr/>
      <w:tcPr>
        <w:tcBorders>
          <w:bottom w:val="single" w:sz="12" w:space="0" w:color="DBF278" w:themeColor="accent1" w:themeTint="99"/>
        </w:tcBorders>
      </w:tcPr>
    </w:tblStylePr>
    <w:tblStylePr w:type="lastRow">
      <w:rPr>
        <w:b/>
        <w:bCs/>
      </w:rPr>
      <w:tblPr/>
      <w:tcPr>
        <w:tcBorders>
          <w:top w:val="double" w:sz="4" w:space="0" w:color="DBF278" w:themeColor="accent1" w:themeTint="99"/>
        </w:tcBorders>
      </w:tcPr>
    </w:tblStylePr>
    <w:tblStylePr w:type="firstCol">
      <w:rPr>
        <w:b/>
        <w:bCs/>
      </w:rPr>
    </w:tblStylePr>
    <w:tblStylePr w:type="lastCol">
      <w:rPr>
        <w:b/>
        <w:bCs/>
      </w:rPr>
    </w:tblStylePr>
    <w:tblStylePr w:type="band1Vert">
      <w:tblPr/>
      <w:tcPr>
        <w:shd w:val="clear" w:color="auto" w:fill="F3FAD2" w:themeFill="accent1" w:themeFillTint="33"/>
      </w:tcPr>
    </w:tblStylePr>
    <w:tblStylePr w:type="band1Horz">
      <w:tblPr/>
      <w:tcPr>
        <w:shd w:val="clear" w:color="auto" w:fill="F3FAD2" w:themeFill="accent1" w:themeFillTint="33"/>
      </w:tcPr>
    </w:tblStylePr>
  </w:style>
  <w:style w:type="table" w:styleId="Rastertabel6kleurrijk-Accent2">
    <w:name w:val="Grid Table 6 Colorful Accent 2"/>
    <w:basedOn w:val="Standaardtabel"/>
    <w:uiPriority w:val="51"/>
    <w:rsid w:val="00572222"/>
    <w:pPr>
      <w:spacing w:after="0" w:line="240" w:lineRule="auto"/>
    </w:pPr>
    <w:rPr>
      <w:color w:val="749706" w:themeColor="accent2" w:themeShade="BF"/>
    </w:rPr>
    <w:tblPr>
      <w:tblStyleRowBandSize w:val="1"/>
      <w:tblStyleColBandSize w:val="1"/>
      <w:tblBorders>
        <w:top w:val="single" w:sz="4" w:space="0" w:color="D0F852" w:themeColor="accent2" w:themeTint="99"/>
        <w:left w:val="single" w:sz="4" w:space="0" w:color="D0F852" w:themeColor="accent2" w:themeTint="99"/>
        <w:bottom w:val="single" w:sz="4" w:space="0" w:color="D0F852" w:themeColor="accent2" w:themeTint="99"/>
        <w:right w:val="single" w:sz="4" w:space="0" w:color="D0F852" w:themeColor="accent2" w:themeTint="99"/>
        <w:insideH w:val="single" w:sz="4" w:space="0" w:color="D0F852" w:themeColor="accent2" w:themeTint="99"/>
        <w:insideV w:val="single" w:sz="4" w:space="0" w:color="D0F852" w:themeColor="accent2" w:themeTint="99"/>
      </w:tblBorders>
    </w:tblPr>
    <w:tblStylePr w:type="firstRow">
      <w:rPr>
        <w:b/>
        <w:bCs/>
      </w:rPr>
      <w:tblPr/>
      <w:tcPr>
        <w:tcBorders>
          <w:bottom w:val="single" w:sz="12" w:space="0" w:color="D0F852" w:themeColor="accent2" w:themeTint="99"/>
        </w:tcBorders>
      </w:tcPr>
    </w:tblStylePr>
    <w:tblStylePr w:type="lastRow">
      <w:rPr>
        <w:b/>
        <w:bCs/>
      </w:rPr>
      <w:tblPr/>
      <w:tcPr>
        <w:tcBorders>
          <w:top w:val="double" w:sz="4" w:space="0" w:color="D0F852" w:themeColor="accent2" w:themeTint="99"/>
        </w:tcBorders>
      </w:tcPr>
    </w:tblStylePr>
    <w:tblStylePr w:type="firstCol">
      <w:rPr>
        <w:b/>
        <w:bCs/>
      </w:rPr>
    </w:tblStylePr>
    <w:tblStylePr w:type="lastCol">
      <w:rPr>
        <w:b/>
        <w:bCs/>
      </w:rPr>
    </w:tblStylePr>
    <w:tblStylePr w:type="band1Vert">
      <w:tblPr/>
      <w:tcPr>
        <w:shd w:val="clear" w:color="auto" w:fill="EFFCC5" w:themeFill="accent2" w:themeFillTint="33"/>
      </w:tcPr>
    </w:tblStylePr>
    <w:tblStylePr w:type="band1Horz">
      <w:tblPr/>
      <w:tcPr>
        <w:shd w:val="clear" w:color="auto" w:fill="EFFCC5" w:themeFill="accent2" w:themeFillTint="33"/>
      </w:tcPr>
    </w:tblStylePr>
  </w:style>
  <w:style w:type="table" w:styleId="Rastertabel6kleurrijk-Accent3">
    <w:name w:val="Grid Table 6 Colorful Accent 3"/>
    <w:basedOn w:val="Standaardtabel"/>
    <w:uiPriority w:val="51"/>
    <w:rsid w:val="00572222"/>
    <w:pPr>
      <w:spacing w:after="0" w:line="240" w:lineRule="auto"/>
    </w:pPr>
    <w:rPr>
      <w:color w:val="0C7A6A" w:themeColor="accent3" w:themeShade="BF"/>
    </w:rPr>
    <w:tblPr>
      <w:tblStyleRowBandSize w:val="1"/>
      <w:tblStyleColBandSize w:val="1"/>
      <w:tblBorders>
        <w:top w:val="single" w:sz="4" w:space="0" w:color="4AEDD5" w:themeColor="accent3" w:themeTint="99"/>
        <w:left w:val="single" w:sz="4" w:space="0" w:color="4AEDD5" w:themeColor="accent3" w:themeTint="99"/>
        <w:bottom w:val="single" w:sz="4" w:space="0" w:color="4AEDD5" w:themeColor="accent3" w:themeTint="99"/>
        <w:right w:val="single" w:sz="4" w:space="0" w:color="4AEDD5" w:themeColor="accent3" w:themeTint="99"/>
        <w:insideH w:val="single" w:sz="4" w:space="0" w:color="4AEDD5" w:themeColor="accent3" w:themeTint="99"/>
        <w:insideV w:val="single" w:sz="4" w:space="0" w:color="4AEDD5" w:themeColor="accent3" w:themeTint="99"/>
      </w:tblBorders>
    </w:tblPr>
    <w:tblStylePr w:type="firstRow">
      <w:rPr>
        <w:b/>
        <w:bCs/>
      </w:rPr>
      <w:tblPr/>
      <w:tcPr>
        <w:tcBorders>
          <w:bottom w:val="single" w:sz="12" w:space="0" w:color="4AEDD5" w:themeColor="accent3" w:themeTint="99"/>
        </w:tcBorders>
      </w:tcPr>
    </w:tblStylePr>
    <w:tblStylePr w:type="lastRow">
      <w:rPr>
        <w:b/>
        <w:bCs/>
      </w:rPr>
      <w:tblPr/>
      <w:tcPr>
        <w:tcBorders>
          <w:top w:val="double" w:sz="4" w:space="0" w:color="4AEDD5" w:themeColor="accent3" w:themeTint="99"/>
        </w:tcBorders>
      </w:tcPr>
    </w:tblStylePr>
    <w:tblStylePr w:type="firstCol">
      <w:rPr>
        <w:b/>
        <w:bCs/>
      </w:rPr>
    </w:tblStylePr>
    <w:tblStylePr w:type="lastCol">
      <w:rPr>
        <w:b/>
        <w:bCs/>
      </w:rPr>
    </w:tblStylePr>
    <w:tblStylePr w:type="band1Vert">
      <w:tblPr/>
      <w:tcPr>
        <w:shd w:val="clear" w:color="auto" w:fill="C2F9F1" w:themeFill="accent3" w:themeFillTint="33"/>
      </w:tcPr>
    </w:tblStylePr>
    <w:tblStylePr w:type="band1Horz">
      <w:tblPr/>
      <w:tcPr>
        <w:shd w:val="clear" w:color="auto" w:fill="C2F9F1" w:themeFill="accent3" w:themeFillTint="33"/>
      </w:tcPr>
    </w:tblStylePr>
  </w:style>
  <w:style w:type="table" w:styleId="Rastertabel6kleurrijk-Accent4">
    <w:name w:val="Grid Table 6 Colorful Accent 4"/>
    <w:basedOn w:val="Standaardtabel"/>
    <w:uiPriority w:val="51"/>
    <w:rsid w:val="00572222"/>
    <w:pPr>
      <w:spacing w:after="0" w:line="240" w:lineRule="auto"/>
    </w:pPr>
    <w:rPr>
      <w:color w:val="118F79" w:themeColor="accent4" w:themeShade="BF"/>
    </w:rPr>
    <w:tblPr>
      <w:tblStyleRowBandSize w:val="1"/>
      <w:tblStyleColBandSize w:val="1"/>
      <w:tblBorders>
        <w:top w:val="single" w:sz="4" w:space="0" w:color="60ECD4" w:themeColor="accent4" w:themeTint="99"/>
        <w:left w:val="single" w:sz="4" w:space="0" w:color="60ECD4" w:themeColor="accent4" w:themeTint="99"/>
        <w:bottom w:val="single" w:sz="4" w:space="0" w:color="60ECD4" w:themeColor="accent4" w:themeTint="99"/>
        <w:right w:val="single" w:sz="4" w:space="0" w:color="60ECD4" w:themeColor="accent4" w:themeTint="99"/>
        <w:insideH w:val="single" w:sz="4" w:space="0" w:color="60ECD4" w:themeColor="accent4" w:themeTint="99"/>
        <w:insideV w:val="single" w:sz="4" w:space="0" w:color="60ECD4" w:themeColor="accent4" w:themeTint="99"/>
      </w:tblBorders>
    </w:tblPr>
    <w:tblStylePr w:type="firstRow">
      <w:rPr>
        <w:b/>
        <w:bCs/>
      </w:rPr>
      <w:tblPr/>
      <w:tcPr>
        <w:tcBorders>
          <w:bottom w:val="single" w:sz="12" w:space="0" w:color="60ECD4" w:themeColor="accent4" w:themeTint="99"/>
        </w:tcBorders>
      </w:tcPr>
    </w:tblStylePr>
    <w:tblStylePr w:type="lastRow">
      <w:rPr>
        <w:b/>
        <w:bCs/>
      </w:rPr>
      <w:tblPr/>
      <w:tcPr>
        <w:tcBorders>
          <w:top w:val="double" w:sz="4" w:space="0" w:color="60ECD4" w:themeColor="accent4" w:themeTint="99"/>
        </w:tcBorders>
      </w:tcPr>
    </w:tblStylePr>
    <w:tblStylePr w:type="firstCol">
      <w:rPr>
        <w:b/>
        <w:bCs/>
      </w:rPr>
    </w:tblStylePr>
    <w:tblStylePr w:type="lastCol">
      <w:rPr>
        <w:b/>
        <w:bCs/>
      </w:rPr>
    </w:tblStylePr>
    <w:tblStylePr w:type="band1Vert">
      <w:tblPr/>
      <w:tcPr>
        <w:shd w:val="clear" w:color="auto" w:fill="CAF8F0" w:themeFill="accent4" w:themeFillTint="33"/>
      </w:tcPr>
    </w:tblStylePr>
    <w:tblStylePr w:type="band1Horz">
      <w:tblPr/>
      <w:tcPr>
        <w:shd w:val="clear" w:color="auto" w:fill="CAF8F0" w:themeFill="accent4" w:themeFillTint="33"/>
      </w:tcPr>
    </w:tblStylePr>
  </w:style>
  <w:style w:type="table" w:styleId="Rastertabel6kleurrijk-Accent5">
    <w:name w:val="Grid Table 6 Colorful Accent 5"/>
    <w:basedOn w:val="Standaardtabel"/>
    <w:uiPriority w:val="51"/>
    <w:rsid w:val="00572222"/>
    <w:pPr>
      <w:spacing w:after="0" w:line="240" w:lineRule="auto"/>
    </w:pPr>
    <w:rPr>
      <w:color w:val="033B32" w:themeColor="accent5" w:themeShade="BF"/>
    </w:rPr>
    <w:tblPr>
      <w:tblStyleRowBandSize w:val="1"/>
      <w:tblStyleColBandSize w:val="1"/>
      <w:tblBorders>
        <w:top w:val="single" w:sz="4" w:space="0" w:color="0CF1CF" w:themeColor="accent5" w:themeTint="99"/>
        <w:left w:val="single" w:sz="4" w:space="0" w:color="0CF1CF" w:themeColor="accent5" w:themeTint="99"/>
        <w:bottom w:val="single" w:sz="4" w:space="0" w:color="0CF1CF" w:themeColor="accent5" w:themeTint="99"/>
        <w:right w:val="single" w:sz="4" w:space="0" w:color="0CF1CF" w:themeColor="accent5" w:themeTint="99"/>
        <w:insideH w:val="single" w:sz="4" w:space="0" w:color="0CF1CF" w:themeColor="accent5" w:themeTint="99"/>
        <w:insideV w:val="single" w:sz="4" w:space="0" w:color="0CF1CF" w:themeColor="accent5" w:themeTint="99"/>
      </w:tblBorders>
    </w:tblPr>
    <w:tblStylePr w:type="firstRow">
      <w:rPr>
        <w:b/>
        <w:bCs/>
      </w:rPr>
      <w:tblPr/>
      <w:tcPr>
        <w:tcBorders>
          <w:bottom w:val="single" w:sz="12" w:space="0" w:color="0CF1CF" w:themeColor="accent5" w:themeTint="99"/>
        </w:tcBorders>
      </w:tcPr>
    </w:tblStylePr>
    <w:tblStylePr w:type="lastRow">
      <w:rPr>
        <w:b/>
        <w:bCs/>
      </w:rPr>
      <w:tblPr/>
      <w:tcPr>
        <w:tcBorders>
          <w:top w:val="double" w:sz="4" w:space="0" w:color="0CF1CF" w:themeColor="accent5" w:themeTint="99"/>
        </w:tcBorders>
      </w:tcPr>
    </w:tblStylePr>
    <w:tblStylePr w:type="firstCol">
      <w:rPr>
        <w:b/>
        <w:bCs/>
      </w:rPr>
    </w:tblStylePr>
    <w:tblStylePr w:type="lastCol">
      <w:rPr>
        <w:b/>
        <w:bCs/>
      </w:rPr>
    </w:tblStylePr>
    <w:tblStylePr w:type="band1Vert">
      <w:tblPr/>
      <w:tcPr>
        <w:shd w:val="clear" w:color="auto" w:fill="ADFBEF" w:themeFill="accent5" w:themeFillTint="33"/>
      </w:tcPr>
    </w:tblStylePr>
    <w:tblStylePr w:type="band1Horz">
      <w:tblPr/>
      <w:tcPr>
        <w:shd w:val="clear" w:color="auto" w:fill="ADFBEF" w:themeFill="accent5" w:themeFillTint="33"/>
      </w:tcPr>
    </w:tblStylePr>
  </w:style>
  <w:style w:type="table" w:styleId="Rastertabel6kleurrijk-Accent6">
    <w:name w:val="Grid Table 6 Colorful Accent 6"/>
    <w:basedOn w:val="Standaardtabel"/>
    <w:uiPriority w:val="51"/>
    <w:rsid w:val="00572222"/>
    <w:pPr>
      <w:spacing w:after="0" w:line="240" w:lineRule="auto"/>
    </w:pPr>
    <w:rPr>
      <w:color w:val="212832" w:themeColor="accent6" w:themeShade="BF"/>
    </w:rPr>
    <w:tblPr>
      <w:tblStyleRowBandSize w:val="1"/>
      <w:tblStyleColBandSize w:val="1"/>
      <w:tblBorders>
        <w:top w:val="single" w:sz="4" w:space="0" w:color="6D83A1" w:themeColor="accent6" w:themeTint="99"/>
        <w:left w:val="single" w:sz="4" w:space="0" w:color="6D83A1" w:themeColor="accent6" w:themeTint="99"/>
        <w:bottom w:val="single" w:sz="4" w:space="0" w:color="6D83A1" w:themeColor="accent6" w:themeTint="99"/>
        <w:right w:val="single" w:sz="4" w:space="0" w:color="6D83A1" w:themeColor="accent6" w:themeTint="99"/>
        <w:insideH w:val="single" w:sz="4" w:space="0" w:color="6D83A1" w:themeColor="accent6" w:themeTint="99"/>
        <w:insideV w:val="single" w:sz="4" w:space="0" w:color="6D83A1" w:themeColor="accent6" w:themeTint="99"/>
      </w:tblBorders>
    </w:tblPr>
    <w:tblStylePr w:type="firstRow">
      <w:rPr>
        <w:b/>
        <w:bCs/>
      </w:rPr>
      <w:tblPr/>
      <w:tcPr>
        <w:tcBorders>
          <w:bottom w:val="single" w:sz="12" w:space="0" w:color="6D83A1" w:themeColor="accent6" w:themeTint="99"/>
        </w:tcBorders>
      </w:tcPr>
    </w:tblStylePr>
    <w:tblStylePr w:type="lastRow">
      <w:rPr>
        <w:b/>
        <w:bCs/>
      </w:rPr>
      <w:tblPr/>
      <w:tcPr>
        <w:tcBorders>
          <w:top w:val="double" w:sz="4" w:space="0" w:color="6D83A1" w:themeColor="accent6" w:themeTint="99"/>
        </w:tcBorders>
      </w:tcPr>
    </w:tblStylePr>
    <w:tblStylePr w:type="firstCol">
      <w:rPr>
        <w:b/>
        <w:bCs/>
      </w:rPr>
    </w:tblStylePr>
    <w:tblStylePr w:type="lastCol">
      <w:rPr>
        <w:b/>
        <w:bCs/>
      </w:rPr>
    </w:tblStylePr>
    <w:tblStylePr w:type="band1Vert">
      <w:tblPr/>
      <w:tcPr>
        <w:shd w:val="clear" w:color="auto" w:fill="CED5DF" w:themeFill="accent6" w:themeFillTint="33"/>
      </w:tcPr>
    </w:tblStylePr>
    <w:tblStylePr w:type="band1Horz">
      <w:tblPr/>
      <w:tcPr>
        <w:shd w:val="clear" w:color="auto" w:fill="CED5DF" w:themeFill="accent6" w:themeFillTint="33"/>
      </w:tcPr>
    </w:tblStylePr>
  </w:style>
  <w:style w:type="table" w:styleId="Rastertabel7kleurrijk">
    <w:name w:val="Grid Table 7 Colorful"/>
    <w:basedOn w:val="Standaardtabel"/>
    <w:uiPriority w:val="52"/>
    <w:rsid w:val="0057222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52"/>
    <w:rsid w:val="00572222"/>
    <w:pPr>
      <w:spacing w:after="0" w:line="240" w:lineRule="auto"/>
    </w:pPr>
    <w:rPr>
      <w:color w:val="95B511" w:themeColor="accent1" w:themeShade="BF"/>
    </w:rPr>
    <w:tblPr>
      <w:tblStyleRowBandSize w:val="1"/>
      <w:tblStyleColBandSize w:val="1"/>
      <w:tblBorders>
        <w:top w:val="single" w:sz="4" w:space="0" w:color="DBF278" w:themeColor="accent1" w:themeTint="99"/>
        <w:left w:val="single" w:sz="4" w:space="0" w:color="DBF278" w:themeColor="accent1" w:themeTint="99"/>
        <w:bottom w:val="single" w:sz="4" w:space="0" w:color="DBF278" w:themeColor="accent1" w:themeTint="99"/>
        <w:right w:val="single" w:sz="4" w:space="0" w:color="DBF278" w:themeColor="accent1" w:themeTint="99"/>
        <w:insideH w:val="single" w:sz="4" w:space="0" w:color="DBF278" w:themeColor="accent1" w:themeTint="99"/>
        <w:insideV w:val="single" w:sz="4" w:space="0" w:color="DBF27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FAD2" w:themeFill="accent1" w:themeFillTint="33"/>
      </w:tcPr>
    </w:tblStylePr>
    <w:tblStylePr w:type="band1Horz">
      <w:tblPr/>
      <w:tcPr>
        <w:shd w:val="clear" w:color="auto" w:fill="F3FAD2" w:themeFill="accent1" w:themeFillTint="33"/>
      </w:tcPr>
    </w:tblStylePr>
    <w:tblStylePr w:type="neCell">
      <w:tblPr/>
      <w:tcPr>
        <w:tcBorders>
          <w:bottom w:val="single" w:sz="4" w:space="0" w:color="DBF278" w:themeColor="accent1" w:themeTint="99"/>
        </w:tcBorders>
      </w:tcPr>
    </w:tblStylePr>
    <w:tblStylePr w:type="nwCell">
      <w:tblPr/>
      <w:tcPr>
        <w:tcBorders>
          <w:bottom w:val="single" w:sz="4" w:space="0" w:color="DBF278" w:themeColor="accent1" w:themeTint="99"/>
        </w:tcBorders>
      </w:tcPr>
    </w:tblStylePr>
    <w:tblStylePr w:type="seCell">
      <w:tblPr/>
      <w:tcPr>
        <w:tcBorders>
          <w:top w:val="single" w:sz="4" w:space="0" w:color="DBF278" w:themeColor="accent1" w:themeTint="99"/>
        </w:tcBorders>
      </w:tcPr>
    </w:tblStylePr>
    <w:tblStylePr w:type="swCell">
      <w:tblPr/>
      <w:tcPr>
        <w:tcBorders>
          <w:top w:val="single" w:sz="4" w:space="0" w:color="DBF278" w:themeColor="accent1" w:themeTint="99"/>
        </w:tcBorders>
      </w:tcPr>
    </w:tblStylePr>
  </w:style>
  <w:style w:type="table" w:styleId="Rastertabel7kleurrijk-Accent2">
    <w:name w:val="Grid Table 7 Colorful Accent 2"/>
    <w:basedOn w:val="Standaardtabel"/>
    <w:uiPriority w:val="52"/>
    <w:rsid w:val="00572222"/>
    <w:pPr>
      <w:spacing w:after="0" w:line="240" w:lineRule="auto"/>
    </w:pPr>
    <w:rPr>
      <w:color w:val="749706" w:themeColor="accent2" w:themeShade="BF"/>
    </w:rPr>
    <w:tblPr>
      <w:tblStyleRowBandSize w:val="1"/>
      <w:tblStyleColBandSize w:val="1"/>
      <w:tblBorders>
        <w:top w:val="single" w:sz="4" w:space="0" w:color="D0F852" w:themeColor="accent2" w:themeTint="99"/>
        <w:left w:val="single" w:sz="4" w:space="0" w:color="D0F852" w:themeColor="accent2" w:themeTint="99"/>
        <w:bottom w:val="single" w:sz="4" w:space="0" w:color="D0F852" w:themeColor="accent2" w:themeTint="99"/>
        <w:right w:val="single" w:sz="4" w:space="0" w:color="D0F852" w:themeColor="accent2" w:themeTint="99"/>
        <w:insideH w:val="single" w:sz="4" w:space="0" w:color="D0F852" w:themeColor="accent2" w:themeTint="99"/>
        <w:insideV w:val="single" w:sz="4" w:space="0" w:color="D0F85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FCC5" w:themeFill="accent2" w:themeFillTint="33"/>
      </w:tcPr>
    </w:tblStylePr>
    <w:tblStylePr w:type="band1Horz">
      <w:tblPr/>
      <w:tcPr>
        <w:shd w:val="clear" w:color="auto" w:fill="EFFCC5" w:themeFill="accent2" w:themeFillTint="33"/>
      </w:tcPr>
    </w:tblStylePr>
    <w:tblStylePr w:type="neCell">
      <w:tblPr/>
      <w:tcPr>
        <w:tcBorders>
          <w:bottom w:val="single" w:sz="4" w:space="0" w:color="D0F852" w:themeColor="accent2" w:themeTint="99"/>
        </w:tcBorders>
      </w:tcPr>
    </w:tblStylePr>
    <w:tblStylePr w:type="nwCell">
      <w:tblPr/>
      <w:tcPr>
        <w:tcBorders>
          <w:bottom w:val="single" w:sz="4" w:space="0" w:color="D0F852" w:themeColor="accent2" w:themeTint="99"/>
        </w:tcBorders>
      </w:tcPr>
    </w:tblStylePr>
    <w:tblStylePr w:type="seCell">
      <w:tblPr/>
      <w:tcPr>
        <w:tcBorders>
          <w:top w:val="single" w:sz="4" w:space="0" w:color="D0F852" w:themeColor="accent2" w:themeTint="99"/>
        </w:tcBorders>
      </w:tcPr>
    </w:tblStylePr>
    <w:tblStylePr w:type="swCell">
      <w:tblPr/>
      <w:tcPr>
        <w:tcBorders>
          <w:top w:val="single" w:sz="4" w:space="0" w:color="D0F852" w:themeColor="accent2" w:themeTint="99"/>
        </w:tcBorders>
      </w:tcPr>
    </w:tblStylePr>
  </w:style>
  <w:style w:type="table" w:styleId="Rastertabel7kleurrijk-Accent3">
    <w:name w:val="Grid Table 7 Colorful Accent 3"/>
    <w:basedOn w:val="Standaardtabel"/>
    <w:uiPriority w:val="52"/>
    <w:rsid w:val="00572222"/>
    <w:pPr>
      <w:spacing w:after="0" w:line="240" w:lineRule="auto"/>
    </w:pPr>
    <w:rPr>
      <w:color w:val="0C7A6A" w:themeColor="accent3" w:themeShade="BF"/>
    </w:rPr>
    <w:tblPr>
      <w:tblStyleRowBandSize w:val="1"/>
      <w:tblStyleColBandSize w:val="1"/>
      <w:tblBorders>
        <w:top w:val="single" w:sz="4" w:space="0" w:color="4AEDD5" w:themeColor="accent3" w:themeTint="99"/>
        <w:left w:val="single" w:sz="4" w:space="0" w:color="4AEDD5" w:themeColor="accent3" w:themeTint="99"/>
        <w:bottom w:val="single" w:sz="4" w:space="0" w:color="4AEDD5" w:themeColor="accent3" w:themeTint="99"/>
        <w:right w:val="single" w:sz="4" w:space="0" w:color="4AEDD5" w:themeColor="accent3" w:themeTint="99"/>
        <w:insideH w:val="single" w:sz="4" w:space="0" w:color="4AEDD5" w:themeColor="accent3" w:themeTint="99"/>
        <w:insideV w:val="single" w:sz="4" w:space="0" w:color="4AEDD5"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9F1" w:themeFill="accent3" w:themeFillTint="33"/>
      </w:tcPr>
    </w:tblStylePr>
    <w:tblStylePr w:type="band1Horz">
      <w:tblPr/>
      <w:tcPr>
        <w:shd w:val="clear" w:color="auto" w:fill="C2F9F1" w:themeFill="accent3" w:themeFillTint="33"/>
      </w:tcPr>
    </w:tblStylePr>
    <w:tblStylePr w:type="neCell">
      <w:tblPr/>
      <w:tcPr>
        <w:tcBorders>
          <w:bottom w:val="single" w:sz="4" w:space="0" w:color="4AEDD5" w:themeColor="accent3" w:themeTint="99"/>
        </w:tcBorders>
      </w:tcPr>
    </w:tblStylePr>
    <w:tblStylePr w:type="nwCell">
      <w:tblPr/>
      <w:tcPr>
        <w:tcBorders>
          <w:bottom w:val="single" w:sz="4" w:space="0" w:color="4AEDD5" w:themeColor="accent3" w:themeTint="99"/>
        </w:tcBorders>
      </w:tcPr>
    </w:tblStylePr>
    <w:tblStylePr w:type="seCell">
      <w:tblPr/>
      <w:tcPr>
        <w:tcBorders>
          <w:top w:val="single" w:sz="4" w:space="0" w:color="4AEDD5" w:themeColor="accent3" w:themeTint="99"/>
        </w:tcBorders>
      </w:tcPr>
    </w:tblStylePr>
    <w:tblStylePr w:type="swCell">
      <w:tblPr/>
      <w:tcPr>
        <w:tcBorders>
          <w:top w:val="single" w:sz="4" w:space="0" w:color="4AEDD5" w:themeColor="accent3" w:themeTint="99"/>
        </w:tcBorders>
      </w:tcPr>
    </w:tblStylePr>
  </w:style>
  <w:style w:type="table" w:styleId="Rastertabel7kleurrijk-Accent4">
    <w:name w:val="Grid Table 7 Colorful Accent 4"/>
    <w:basedOn w:val="Standaardtabel"/>
    <w:uiPriority w:val="52"/>
    <w:rsid w:val="00572222"/>
    <w:pPr>
      <w:spacing w:after="0" w:line="240" w:lineRule="auto"/>
    </w:pPr>
    <w:rPr>
      <w:color w:val="118F79" w:themeColor="accent4" w:themeShade="BF"/>
    </w:rPr>
    <w:tblPr>
      <w:tblStyleRowBandSize w:val="1"/>
      <w:tblStyleColBandSize w:val="1"/>
      <w:tblBorders>
        <w:top w:val="single" w:sz="4" w:space="0" w:color="60ECD4" w:themeColor="accent4" w:themeTint="99"/>
        <w:left w:val="single" w:sz="4" w:space="0" w:color="60ECD4" w:themeColor="accent4" w:themeTint="99"/>
        <w:bottom w:val="single" w:sz="4" w:space="0" w:color="60ECD4" w:themeColor="accent4" w:themeTint="99"/>
        <w:right w:val="single" w:sz="4" w:space="0" w:color="60ECD4" w:themeColor="accent4" w:themeTint="99"/>
        <w:insideH w:val="single" w:sz="4" w:space="0" w:color="60ECD4" w:themeColor="accent4" w:themeTint="99"/>
        <w:insideV w:val="single" w:sz="4" w:space="0" w:color="60ECD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F8F0" w:themeFill="accent4" w:themeFillTint="33"/>
      </w:tcPr>
    </w:tblStylePr>
    <w:tblStylePr w:type="band1Horz">
      <w:tblPr/>
      <w:tcPr>
        <w:shd w:val="clear" w:color="auto" w:fill="CAF8F0" w:themeFill="accent4" w:themeFillTint="33"/>
      </w:tcPr>
    </w:tblStylePr>
    <w:tblStylePr w:type="neCell">
      <w:tblPr/>
      <w:tcPr>
        <w:tcBorders>
          <w:bottom w:val="single" w:sz="4" w:space="0" w:color="60ECD4" w:themeColor="accent4" w:themeTint="99"/>
        </w:tcBorders>
      </w:tcPr>
    </w:tblStylePr>
    <w:tblStylePr w:type="nwCell">
      <w:tblPr/>
      <w:tcPr>
        <w:tcBorders>
          <w:bottom w:val="single" w:sz="4" w:space="0" w:color="60ECD4" w:themeColor="accent4" w:themeTint="99"/>
        </w:tcBorders>
      </w:tcPr>
    </w:tblStylePr>
    <w:tblStylePr w:type="seCell">
      <w:tblPr/>
      <w:tcPr>
        <w:tcBorders>
          <w:top w:val="single" w:sz="4" w:space="0" w:color="60ECD4" w:themeColor="accent4" w:themeTint="99"/>
        </w:tcBorders>
      </w:tcPr>
    </w:tblStylePr>
    <w:tblStylePr w:type="swCell">
      <w:tblPr/>
      <w:tcPr>
        <w:tcBorders>
          <w:top w:val="single" w:sz="4" w:space="0" w:color="60ECD4" w:themeColor="accent4" w:themeTint="99"/>
        </w:tcBorders>
      </w:tcPr>
    </w:tblStylePr>
  </w:style>
  <w:style w:type="table" w:styleId="Rastertabel7kleurrijk-Accent5">
    <w:name w:val="Grid Table 7 Colorful Accent 5"/>
    <w:basedOn w:val="Standaardtabel"/>
    <w:uiPriority w:val="52"/>
    <w:rsid w:val="00572222"/>
    <w:pPr>
      <w:spacing w:after="0" w:line="240" w:lineRule="auto"/>
    </w:pPr>
    <w:rPr>
      <w:color w:val="033B32" w:themeColor="accent5" w:themeShade="BF"/>
    </w:rPr>
    <w:tblPr>
      <w:tblStyleRowBandSize w:val="1"/>
      <w:tblStyleColBandSize w:val="1"/>
      <w:tblBorders>
        <w:top w:val="single" w:sz="4" w:space="0" w:color="0CF1CF" w:themeColor="accent5" w:themeTint="99"/>
        <w:left w:val="single" w:sz="4" w:space="0" w:color="0CF1CF" w:themeColor="accent5" w:themeTint="99"/>
        <w:bottom w:val="single" w:sz="4" w:space="0" w:color="0CF1CF" w:themeColor="accent5" w:themeTint="99"/>
        <w:right w:val="single" w:sz="4" w:space="0" w:color="0CF1CF" w:themeColor="accent5" w:themeTint="99"/>
        <w:insideH w:val="single" w:sz="4" w:space="0" w:color="0CF1CF" w:themeColor="accent5" w:themeTint="99"/>
        <w:insideV w:val="single" w:sz="4" w:space="0" w:color="0CF1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FBEF" w:themeFill="accent5" w:themeFillTint="33"/>
      </w:tcPr>
    </w:tblStylePr>
    <w:tblStylePr w:type="band1Horz">
      <w:tblPr/>
      <w:tcPr>
        <w:shd w:val="clear" w:color="auto" w:fill="ADFBEF" w:themeFill="accent5" w:themeFillTint="33"/>
      </w:tcPr>
    </w:tblStylePr>
    <w:tblStylePr w:type="neCell">
      <w:tblPr/>
      <w:tcPr>
        <w:tcBorders>
          <w:bottom w:val="single" w:sz="4" w:space="0" w:color="0CF1CF" w:themeColor="accent5" w:themeTint="99"/>
        </w:tcBorders>
      </w:tcPr>
    </w:tblStylePr>
    <w:tblStylePr w:type="nwCell">
      <w:tblPr/>
      <w:tcPr>
        <w:tcBorders>
          <w:bottom w:val="single" w:sz="4" w:space="0" w:color="0CF1CF" w:themeColor="accent5" w:themeTint="99"/>
        </w:tcBorders>
      </w:tcPr>
    </w:tblStylePr>
    <w:tblStylePr w:type="seCell">
      <w:tblPr/>
      <w:tcPr>
        <w:tcBorders>
          <w:top w:val="single" w:sz="4" w:space="0" w:color="0CF1CF" w:themeColor="accent5" w:themeTint="99"/>
        </w:tcBorders>
      </w:tcPr>
    </w:tblStylePr>
    <w:tblStylePr w:type="swCell">
      <w:tblPr/>
      <w:tcPr>
        <w:tcBorders>
          <w:top w:val="single" w:sz="4" w:space="0" w:color="0CF1CF" w:themeColor="accent5" w:themeTint="99"/>
        </w:tcBorders>
      </w:tcPr>
    </w:tblStylePr>
  </w:style>
  <w:style w:type="table" w:styleId="Rastertabel7kleurrijk-Accent6">
    <w:name w:val="Grid Table 7 Colorful Accent 6"/>
    <w:basedOn w:val="Standaardtabel"/>
    <w:uiPriority w:val="52"/>
    <w:rsid w:val="00572222"/>
    <w:pPr>
      <w:spacing w:after="0" w:line="240" w:lineRule="auto"/>
    </w:pPr>
    <w:rPr>
      <w:color w:val="212832" w:themeColor="accent6" w:themeShade="BF"/>
    </w:rPr>
    <w:tblPr>
      <w:tblStyleRowBandSize w:val="1"/>
      <w:tblStyleColBandSize w:val="1"/>
      <w:tblBorders>
        <w:top w:val="single" w:sz="4" w:space="0" w:color="6D83A1" w:themeColor="accent6" w:themeTint="99"/>
        <w:left w:val="single" w:sz="4" w:space="0" w:color="6D83A1" w:themeColor="accent6" w:themeTint="99"/>
        <w:bottom w:val="single" w:sz="4" w:space="0" w:color="6D83A1" w:themeColor="accent6" w:themeTint="99"/>
        <w:right w:val="single" w:sz="4" w:space="0" w:color="6D83A1" w:themeColor="accent6" w:themeTint="99"/>
        <w:insideH w:val="single" w:sz="4" w:space="0" w:color="6D83A1" w:themeColor="accent6" w:themeTint="99"/>
        <w:insideV w:val="single" w:sz="4" w:space="0" w:color="6D83A1"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5DF" w:themeFill="accent6" w:themeFillTint="33"/>
      </w:tcPr>
    </w:tblStylePr>
    <w:tblStylePr w:type="band1Horz">
      <w:tblPr/>
      <w:tcPr>
        <w:shd w:val="clear" w:color="auto" w:fill="CED5DF" w:themeFill="accent6" w:themeFillTint="33"/>
      </w:tcPr>
    </w:tblStylePr>
    <w:tblStylePr w:type="neCell">
      <w:tblPr/>
      <w:tcPr>
        <w:tcBorders>
          <w:bottom w:val="single" w:sz="4" w:space="0" w:color="6D83A1" w:themeColor="accent6" w:themeTint="99"/>
        </w:tcBorders>
      </w:tcPr>
    </w:tblStylePr>
    <w:tblStylePr w:type="nwCell">
      <w:tblPr/>
      <w:tcPr>
        <w:tcBorders>
          <w:bottom w:val="single" w:sz="4" w:space="0" w:color="6D83A1" w:themeColor="accent6" w:themeTint="99"/>
        </w:tcBorders>
      </w:tcPr>
    </w:tblStylePr>
    <w:tblStylePr w:type="seCell">
      <w:tblPr/>
      <w:tcPr>
        <w:tcBorders>
          <w:top w:val="single" w:sz="4" w:space="0" w:color="6D83A1" w:themeColor="accent6" w:themeTint="99"/>
        </w:tcBorders>
      </w:tcPr>
    </w:tblStylePr>
    <w:tblStylePr w:type="swCell">
      <w:tblPr/>
      <w:tcPr>
        <w:tcBorders>
          <w:top w:val="single" w:sz="4" w:space="0" w:color="6D83A1" w:themeColor="accent6" w:themeTint="99"/>
        </w:tcBorders>
      </w:tcPr>
    </w:tblStylePr>
  </w:style>
  <w:style w:type="character" w:customStyle="1" w:styleId="Kop3Char">
    <w:name w:val="Kop 3 Char"/>
    <w:basedOn w:val="Standaardalinea-lettertype"/>
    <w:link w:val="Kop3"/>
    <w:uiPriority w:val="9"/>
    <w:semiHidden/>
    <w:rsid w:val="00572222"/>
    <w:rPr>
      <w:rFonts w:asciiTheme="majorHAnsi" w:eastAsiaTheme="majorEastAsia" w:hAnsiTheme="majorHAnsi" w:cstheme="majorBidi"/>
      <w:color w:val="63780B" w:themeColor="accent1" w:themeShade="7F"/>
      <w:kern w:val="16"/>
      <w:sz w:val="24"/>
      <w:szCs w:val="24"/>
      <w14:ligatures w14:val="standardContextual"/>
      <w14:numForm w14:val="oldStyle"/>
      <w14:numSpacing w14:val="proportional"/>
      <w14:cntxtAlts/>
    </w:rPr>
  </w:style>
  <w:style w:type="character" w:customStyle="1" w:styleId="Kop4Char">
    <w:name w:val="Kop 4 Char"/>
    <w:basedOn w:val="Standaardalinea-lettertype"/>
    <w:link w:val="Kop4"/>
    <w:uiPriority w:val="9"/>
    <w:semiHidden/>
    <w:rsid w:val="00572222"/>
    <w:rPr>
      <w:rFonts w:asciiTheme="majorHAnsi" w:eastAsiaTheme="majorEastAsia" w:hAnsiTheme="majorHAnsi" w:cstheme="majorBidi"/>
      <w:i/>
      <w:iCs/>
      <w:color w:val="95B511" w:themeColor="accent1" w:themeShade="BF"/>
      <w:kern w:val="16"/>
      <w:sz w:val="22"/>
      <w14:ligatures w14:val="standardContextual"/>
      <w14:numForm w14:val="oldStyle"/>
      <w14:numSpacing w14:val="proportional"/>
      <w14:cntxtAlts/>
    </w:rPr>
  </w:style>
  <w:style w:type="character" w:customStyle="1" w:styleId="Kop5Char">
    <w:name w:val="Kop 5 Char"/>
    <w:basedOn w:val="Standaardalinea-lettertype"/>
    <w:link w:val="Kop5"/>
    <w:uiPriority w:val="9"/>
    <w:semiHidden/>
    <w:rsid w:val="00572222"/>
    <w:rPr>
      <w:rFonts w:asciiTheme="majorHAnsi" w:eastAsiaTheme="majorEastAsia" w:hAnsiTheme="majorHAnsi" w:cstheme="majorBidi"/>
      <w:color w:val="95B511" w:themeColor="accent1" w:themeShade="BF"/>
      <w:kern w:val="16"/>
      <w:sz w:val="22"/>
      <w14:ligatures w14:val="standardContextual"/>
      <w14:numForm w14:val="oldStyle"/>
      <w14:numSpacing w14:val="proportional"/>
      <w14:cntxtAlts/>
    </w:rPr>
  </w:style>
  <w:style w:type="character" w:customStyle="1" w:styleId="Kop6Char">
    <w:name w:val="Kop 6 Char"/>
    <w:basedOn w:val="Standaardalinea-lettertype"/>
    <w:link w:val="Kop6"/>
    <w:uiPriority w:val="9"/>
    <w:semiHidden/>
    <w:rsid w:val="00572222"/>
    <w:rPr>
      <w:rFonts w:asciiTheme="majorHAnsi" w:eastAsiaTheme="majorEastAsia" w:hAnsiTheme="majorHAnsi" w:cstheme="majorBidi"/>
      <w:color w:val="63780B" w:themeColor="accent1" w:themeShade="7F"/>
      <w:kern w:val="16"/>
      <w:sz w:val="22"/>
      <w14:ligatures w14:val="standardContextual"/>
      <w14:numForm w14:val="oldStyle"/>
      <w14:numSpacing w14:val="proportional"/>
      <w14:cntxtAlts/>
    </w:rPr>
  </w:style>
  <w:style w:type="character" w:customStyle="1" w:styleId="Kop7Char">
    <w:name w:val="Kop 7 Char"/>
    <w:basedOn w:val="Standaardalinea-lettertype"/>
    <w:link w:val="Kop7"/>
    <w:uiPriority w:val="9"/>
    <w:semiHidden/>
    <w:rsid w:val="00572222"/>
    <w:rPr>
      <w:rFonts w:asciiTheme="majorHAnsi" w:eastAsiaTheme="majorEastAsia" w:hAnsiTheme="majorHAnsi" w:cstheme="majorBidi"/>
      <w:i/>
      <w:iCs/>
      <w:color w:val="63780B" w:themeColor="accent1" w:themeShade="7F"/>
      <w:kern w:val="16"/>
      <w:sz w:val="22"/>
      <w14:ligatures w14:val="standardContextual"/>
      <w14:numForm w14:val="oldStyle"/>
      <w14:numSpacing w14:val="proportional"/>
      <w14:cntxtAlts/>
    </w:rPr>
  </w:style>
  <w:style w:type="character" w:customStyle="1" w:styleId="Kop8Char">
    <w:name w:val="Kop 8 Char"/>
    <w:basedOn w:val="Standaardalinea-lettertype"/>
    <w:link w:val="Kop8"/>
    <w:uiPriority w:val="9"/>
    <w:semiHidden/>
    <w:rsid w:val="00572222"/>
    <w:rPr>
      <w:rFonts w:asciiTheme="majorHAnsi" w:eastAsiaTheme="majorEastAsia" w:hAnsiTheme="majorHAnsi" w:cstheme="majorBidi"/>
      <w:color w:val="272727" w:themeColor="text1" w:themeTint="D8"/>
      <w:kern w:val="16"/>
      <w:sz w:val="22"/>
      <w:szCs w:val="21"/>
      <w14:ligatures w14:val="standardContextual"/>
      <w14:numForm w14:val="oldStyle"/>
      <w14:numSpacing w14:val="proportional"/>
      <w14:cntxtAlts/>
    </w:rPr>
  </w:style>
  <w:style w:type="character" w:customStyle="1" w:styleId="Kop9Char">
    <w:name w:val="Kop 9 Char"/>
    <w:basedOn w:val="Standaardalinea-lettertype"/>
    <w:link w:val="Kop9"/>
    <w:uiPriority w:val="9"/>
    <w:semiHidden/>
    <w:rsid w:val="00572222"/>
    <w:rPr>
      <w:rFonts w:asciiTheme="majorHAnsi" w:eastAsiaTheme="majorEastAsia" w:hAnsiTheme="majorHAnsi" w:cstheme="majorBidi"/>
      <w:i/>
      <w:iCs/>
      <w:color w:val="272727" w:themeColor="text1" w:themeTint="D8"/>
      <w:kern w:val="16"/>
      <w:sz w:val="22"/>
      <w:szCs w:val="21"/>
      <w14:ligatures w14:val="standardContextual"/>
      <w14:numForm w14:val="oldStyle"/>
      <w14:numSpacing w14:val="proportional"/>
      <w14:cntxtAlts/>
    </w:rPr>
  </w:style>
  <w:style w:type="character" w:styleId="HTML-acroniem">
    <w:name w:val="HTML Acronym"/>
    <w:basedOn w:val="Standaardalinea-lettertype"/>
    <w:uiPriority w:val="99"/>
    <w:semiHidden/>
    <w:unhideWhenUsed/>
    <w:rsid w:val="00572222"/>
    <w:rPr>
      <w:sz w:val="22"/>
    </w:rPr>
  </w:style>
  <w:style w:type="paragraph" w:styleId="HTML-adres">
    <w:name w:val="HTML Address"/>
    <w:basedOn w:val="Standaard"/>
    <w:link w:val="HTML-adresChar"/>
    <w:uiPriority w:val="99"/>
    <w:semiHidden/>
    <w:unhideWhenUsed/>
    <w:rsid w:val="00572222"/>
    <w:pPr>
      <w:spacing w:after="0" w:line="240" w:lineRule="auto"/>
    </w:pPr>
    <w:rPr>
      <w:i/>
      <w:iCs/>
    </w:rPr>
  </w:style>
  <w:style w:type="character" w:customStyle="1" w:styleId="HTML-adresChar">
    <w:name w:val="HTML-adres Char"/>
    <w:basedOn w:val="Standaardalinea-lettertype"/>
    <w:link w:val="HTML-adres"/>
    <w:uiPriority w:val="99"/>
    <w:semiHidden/>
    <w:rsid w:val="00572222"/>
    <w:rPr>
      <w:i/>
      <w:iCs/>
      <w:kern w:val="16"/>
      <w:sz w:val="22"/>
      <w14:ligatures w14:val="standardContextual"/>
      <w14:numForm w14:val="oldStyle"/>
      <w14:numSpacing w14:val="proportional"/>
      <w14:cntxtAlts/>
    </w:rPr>
  </w:style>
  <w:style w:type="character" w:styleId="HTML-citaat">
    <w:name w:val="HTML Cite"/>
    <w:basedOn w:val="Standaardalinea-lettertype"/>
    <w:uiPriority w:val="99"/>
    <w:semiHidden/>
    <w:unhideWhenUsed/>
    <w:rsid w:val="00572222"/>
    <w:rPr>
      <w:i/>
      <w:iCs/>
      <w:sz w:val="22"/>
    </w:rPr>
  </w:style>
  <w:style w:type="character" w:styleId="HTMLCode">
    <w:name w:val="HTML Code"/>
    <w:basedOn w:val="Standaardalinea-lettertype"/>
    <w:uiPriority w:val="99"/>
    <w:semiHidden/>
    <w:unhideWhenUsed/>
    <w:rsid w:val="00572222"/>
    <w:rPr>
      <w:rFonts w:ascii="Consolas" w:hAnsi="Consolas"/>
      <w:sz w:val="22"/>
      <w:szCs w:val="20"/>
    </w:rPr>
  </w:style>
  <w:style w:type="character" w:styleId="HTMLDefinition">
    <w:name w:val="HTML Definition"/>
    <w:basedOn w:val="Standaardalinea-lettertype"/>
    <w:uiPriority w:val="99"/>
    <w:semiHidden/>
    <w:unhideWhenUsed/>
    <w:rsid w:val="00572222"/>
    <w:rPr>
      <w:i/>
      <w:iCs/>
      <w:sz w:val="22"/>
    </w:rPr>
  </w:style>
  <w:style w:type="character" w:styleId="HTML-toetsenbord">
    <w:name w:val="HTML Keyboard"/>
    <w:basedOn w:val="Standaardalinea-lettertype"/>
    <w:uiPriority w:val="99"/>
    <w:semiHidden/>
    <w:unhideWhenUsed/>
    <w:rsid w:val="00572222"/>
    <w:rPr>
      <w:rFonts w:ascii="Consolas" w:hAnsi="Consolas"/>
      <w:sz w:val="22"/>
      <w:szCs w:val="20"/>
    </w:rPr>
  </w:style>
  <w:style w:type="paragraph" w:styleId="HTML-voorafopgemaakt">
    <w:name w:val="HTML Preformatted"/>
    <w:basedOn w:val="Standaard"/>
    <w:link w:val="HTML-voorafopgemaaktChar"/>
    <w:uiPriority w:val="99"/>
    <w:semiHidden/>
    <w:unhideWhenUsed/>
    <w:rsid w:val="00572222"/>
    <w:pPr>
      <w:spacing w:after="0" w:line="240" w:lineRule="auto"/>
    </w:pPr>
    <w:rPr>
      <w:rFonts w:ascii="Consolas" w:hAnsi="Consolas"/>
    </w:rPr>
  </w:style>
  <w:style w:type="character" w:customStyle="1" w:styleId="HTML-voorafopgemaaktChar">
    <w:name w:val="HTML - vooraf opgemaakt Char"/>
    <w:basedOn w:val="Standaardalinea-lettertype"/>
    <w:link w:val="HTML-voorafopgemaakt"/>
    <w:uiPriority w:val="99"/>
    <w:semiHidden/>
    <w:rsid w:val="00572222"/>
    <w:rPr>
      <w:rFonts w:ascii="Consolas" w:hAnsi="Consolas"/>
      <w:kern w:val="16"/>
      <w:sz w:val="22"/>
      <w14:ligatures w14:val="standardContextual"/>
      <w14:numForm w14:val="oldStyle"/>
      <w14:numSpacing w14:val="proportional"/>
      <w14:cntxtAlts/>
    </w:rPr>
  </w:style>
  <w:style w:type="character" w:styleId="HTML-voorbeeld">
    <w:name w:val="HTML Sample"/>
    <w:basedOn w:val="Standaardalinea-lettertype"/>
    <w:uiPriority w:val="99"/>
    <w:semiHidden/>
    <w:unhideWhenUsed/>
    <w:rsid w:val="00572222"/>
    <w:rPr>
      <w:rFonts w:ascii="Consolas" w:hAnsi="Consolas"/>
      <w:sz w:val="24"/>
      <w:szCs w:val="24"/>
    </w:rPr>
  </w:style>
  <w:style w:type="character" w:styleId="HTML-schrijfmachine">
    <w:name w:val="HTML Typewriter"/>
    <w:basedOn w:val="Standaardalinea-lettertype"/>
    <w:uiPriority w:val="99"/>
    <w:semiHidden/>
    <w:unhideWhenUsed/>
    <w:rsid w:val="00572222"/>
    <w:rPr>
      <w:rFonts w:ascii="Consolas" w:hAnsi="Consolas"/>
      <w:sz w:val="22"/>
      <w:szCs w:val="20"/>
    </w:rPr>
  </w:style>
  <w:style w:type="character" w:styleId="HTMLVariable">
    <w:name w:val="HTML Variable"/>
    <w:basedOn w:val="Standaardalinea-lettertype"/>
    <w:uiPriority w:val="99"/>
    <w:semiHidden/>
    <w:unhideWhenUsed/>
    <w:rsid w:val="00572222"/>
    <w:rPr>
      <w:i/>
      <w:iCs/>
      <w:sz w:val="22"/>
    </w:rPr>
  </w:style>
  <w:style w:type="character" w:styleId="Hyperlink">
    <w:name w:val="Hyperlink"/>
    <w:basedOn w:val="Standaardalinea-lettertype"/>
    <w:uiPriority w:val="99"/>
    <w:semiHidden/>
    <w:unhideWhenUsed/>
    <w:rsid w:val="000F51EC"/>
    <w:rPr>
      <w:color w:val="0B6051" w:themeColor="accent4" w:themeShade="80"/>
      <w:sz w:val="22"/>
      <w:u w:val="single"/>
    </w:rPr>
  </w:style>
  <w:style w:type="paragraph" w:styleId="Index1">
    <w:name w:val="index 1"/>
    <w:basedOn w:val="Standaard"/>
    <w:next w:val="Standaard"/>
    <w:autoRedefine/>
    <w:uiPriority w:val="99"/>
    <w:semiHidden/>
    <w:unhideWhenUsed/>
    <w:rsid w:val="00572222"/>
    <w:pPr>
      <w:spacing w:after="0" w:line="240" w:lineRule="auto"/>
      <w:ind w:left="200" w:hanging="200"/>
    </w:pPr>
  </w:style>
  <w:style w:type="paragraph" w:styleId="Index2">
    <w:name w:val="index 2"/>
    <w:basedOn w:val="Standaard"/>
    <w:next w:val="Standaard"/>
    <w:autoRedefine/>
    <w:uiPriority w:val="99"/>
    <w:semiHidden/>
    <w:unhideWhenUsed/>
    <w:rsid w:val="00572222"/>
    <w:pPr>
      <w:spacing w:after="0" w:line="240" w:lineRule="auto"/>
      <w:ind w:left="400" w:hanging="200"/>
    </w:pPr>
  </w:style>
  <w:style w:type="paragraph" w:styleId="Index3">
    <w:name w:val="index 3"/>
    <w:basedOn w:val="Standaard"/>
    <w:next w:val="Standaard"/>
    <w:autoRedefine/>
    <w:uiPriority w:val="99"/>
    <w:semiHidden/>
    <w:unhideWhenUsed/>
    <w:rsid w:val="00572222"/>
    <w:pPr>
      <w:spacing w:after="0" w:line="240" w:lineRule="auto"/>
      <w:ind w:left="600" w:hanging="200"/>
    </w:pPr>
  </w:style>
  <w:style w:type="paragraph" w:styleId="Index4">
    <w:name w:val="index 4"/>
    <w:basedOn w:val="Standaard"/>
    <w:next w:val="Standaard"/>
    <w:autoRedefine/>
    <w:uiPriority w:val="99"/>
    <w:semiHidden/>
    <w:unhideWhenUsed/>
    <w:rsid w:val="00572222"/>
    <w:pPr>
      <w:spacing w:after="0" w:line="240" w:lineRule="auto"/>
      <w:ind w:left="800" w:hanging="200"/>
    </w:pPr>
  </w:style>
  <w:style w:type="paragraph" w:styleId="Index5">
    <w:name w:val="index 5"/>
    <w:basedOn w:val="Standaard"/>
    <w:next w:val="Standaard"/>
    <w:autoRedefine/>
    <w:uiPriority w:val="99"/>
    <w:semiHidden/>
    <w:unhideWhenUsed/>
    <w:rsid w:val="00572222"/>
    <w:pPr>
      <w:spacing w:after="0" w:line="240" w:lineRule="auto"/>
      <w:ind w:left="1000" w:hanging="200"/>
    </w:pPr>
  </w:style>
  <w:style w:type="paragraph" w:styleId="Index6">
    <w:name w:val="index 6"/>
    <w:basedOn w:val="Standaard"/>
    <w:next w:val="Standaard"/>
    <w:autoRedefine/>
    <w:uiPriority w:val="99"/>
    <w:semiHidden/>
    <w:unhideWhenUsed/>
    <w:rsid w:val="00572222"/>
    <w:pPr>
      <w:spacing w:after="0" w:line="240" w:lineRule="auto"/>
      <w:ind w:left="1200" w:hanging="200"/>
    </w:pPr>
  </w:style>
  <w:style w:type="paragraph" w:styleId="Index7">
    <w:name w:val="index 7"/>
    <w:basedOn w:val="Standaard"/>
    <w:next w:val="Standaard"/>
    <w:autoRedefine/>
    <w:uiPriority w:val="99"/>
    <w:semiHidden/>
    <w:unhideWhenUsed/>
    <w:rsid w:val="00572222"/>
    <w:pPr>
      <w:spacing w:after="0" w:line="240" w:lineRule="auto"/>
      <w:ind w:left="1400" w:hanging="200"/>
    </w:pPr>
  </w:style>
  <w:style w:type="paragraph" w:styleId="Index8">
    <w:name w:val="index 8"/>
    <w:basedOn w:val="Standaard"/>
    <w:next w:val="Standaard"/>
    <w:autoRedefine/>
    <w:uiPriority w:val="99"/>
    <w:semiHidden/>
    <w:unhideWhenUsed/>
    <w:rsid w:val="00572222"/>
    <w:pPr>
      <w:spacing w:after="0" w:line="240" w:lineRule="auto"/>
      <w:ind w:left="1600" w:hanging="200"/>
    </w:pPr>
  </w:style>
  <w:style w:type="paragraph" w:styleId="Index9">
    <w:name w:val="index 9"/>
    <w:basedOn w:val="Standaard"/>
    <w:next w:val="Standaard"/>
    <w:autoRedefine/>
    <w:uiPriority w:val="99"/>
    <w:semiHidden/>
    <w:unhideWhenUsed/>
    <w:rsid w:val="00572222"/>
    <w:pPr>
      <w:spacing w:after="0" w:line="240" w:lineRule="auto"/>
      <w:ind w:left="1800" w:hanging="200"/>
    </w:pPr>
  </w:style>
  <w:style w:type="paragraph" w:styleId="Indexkop">
    <w:name w:val="index heading"/>
    <w:basedOn w:val="Standaard"/>
    <w:next w:val="Index1"/>
    <w:uiPriority w:val="99"/>
    <w:semiHidden/>
    <w:unhideWhenUsed/>
    <w:rsid w:val="00572222"/>
    <w:rPr>
      <w:rFonts w:asciiTheme="majorHAnsi" w:eastAsiaTheme="majorEastAsia" w:hAnsiTheme="majorHAnsi" w:cstheme="majorBidi"/>
      <w:b/>
      <w:bCs/>
    </w:rPr>
  </w:style>
  <w:style w:type="character" w:styleId="Intensievebenadrukking">
    <w:name w:val="Intense Emphasis"/>
    <w:basedOn w:val="Standaardalinea-lettertype"/>
    <w:uiPriority w:val="21"/>
    <w:semiHidden/>
    <w:qFormat/>
    <w:rsid w:val="000F51EC"/>
    <w:rPr>
      <w:i/>
      <w:iCs/>
      <w:color w:val="95B511" w:themeColor="accent1" w:themeShade="BF"/>
      <w:sz w:val="22"/>
    </w:rPr>
  </w:style>
  <w:style w:type="paragraph" w:styleId="Duidelijkcitaat">
    <w:name w:val="Intense Quote"/>
    <w:basedOn w:val="Standaard"/>
    <w:next w:val="Standaard"/>
    <w:link w:val="DuidelijkcitaatChar"/>
    <w:uiPriority w:val="30"/>
    <w:semiHidden/>
    <w:qFormat/>
    <w:rsid w:val="000F51EC"/>
    <w:pPr>
      <w:pBdr>
        <w:top w:val="single" w:sz="4" w:space="10" w:color="C3EA1F" w:themeColor="accent1"/>
        <w:bottom w:val="single" w:sz="4" w:space="10" w:color="C3EA1F" w:themeColor="accent1"/>
      </w:pBdr>
      <w:spacing w:before="360" w:after="360"/>
      <w:ind w:left="864" w:right="864"/>
      <w:jc w:val="center"/>
    </w:pPr>
    <w:rPr>
      <w:i/>
      <w:iCs/>
      <w:color w:val="95B511" w:themeColor="accent1" w:themeShade="BF"/>
    </w:rPr>
  </w:style>
  <w:style w:type="character" w:customStyle="1" w:styleId="DuidelijkcitaatChar">
    <w:name w:val="Duidelijk citaat Char"/>
    <w:basedOn w:val="Standaardalinea-lettertype"/>
    <w:link w:val="Duidelijkcitaat"/>
    <w:uiPriority w:val="30"/>
    <w:semiHidden/>
    <w:rsid w:val="000F51EC"/>
    <w:rPr>
      <w:i/>
      <w:iCs/>
      <w:color w:val="95B511" w:themeColor="accent1" w:themeShade="BF"/>
    </w:rPr>
  </w:style>
  <w:style w:type="character" w:styleId="Intensieveverwijzing">
    <w:name w:val="Intense Reference"/>
    <w:basedOn w:val="Standaardalinea-lettertype"/>
    <w:uiPriority w:val="32"/>
    <w:semiHidden/>
    <w:qFormat/>
    <w:rsid w:val="000F51EC"/>
    <w:rPr>
      <w:b/>
      <w:bCs/>
      <w:caps w:val="0"/>
      <w:smallCaps/>
      <w:color w:val="95B511" w:themeColor="accent1" w:themeShade="BF"/>
      <w:spacing w:val="5"/>
      <w:sz w:val="22"/>
    </w:rPr>
  </w:style>
  <w:style w:type="table" w:styleId="Lichtraster">
    <w:name w:val="Light Grid"/>
    <w:basedOn w:val="Standaardtabel"/>
    <w:uiPriority w:val="62"/>
    <w:semiHidden/>
    <w:unhideWhenUsed/>
    <w:rsid w:val="005722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semiHidden/>
    <w:unhideWhenUsed/>
    <w:rsid w:val="00572222"/>
    <w:pPr>
      <w:spacing w:after="0" w:line="240" w:lineRule="auto"/>
    </w:pPr>
    <w:tblPr>
      <w:tblStyleRowBandSize w:val="1"/>
      <w:tblStyleColBandSize w:val="1"/>
      <w:tblBorders>
        <w:top w:val="single" w:sz="8" w:space="0" w:color="C3EA1F" w:themeColor="accent1"/>
        <w:left w:val="single" w:sz="8" w:space="0" w:color="C3EA1F" w:themeColor="accent1"/>
        <w:bottom w:val="single" w:sz="8" w:space="0" w:color="C3EA1F" w:themeColor="accent1"/>
        <w:right w:val="single" w:sz="8" w:space="0" w:color="C3EA1F" w:themeColor="accent1"/>
        <w:insideH w:val="single" w:sz="8" w:space="0" w:color="C3EA1F" w:themeColor="accent1"/>
        <w:insideV w:val="single" w:sz="8" w:space="0" w:color="C3EA1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3EA1F" w:themeColor="accent1"/>
          <w:left w:val="single" w:sz="8" w:space="0" w:color="C3EA1F" w:themeColor="accent1"/>
          <w:bottom w:val="single" w:sz="18" w:space="0" w:color="C3EA1F" w:themeColor="accent1"/>
          <w:right w:val="single" w:sz="8" w:space="0" w:color="C3EA1F" w:themeColor="accent1"/>
          <w:insideH w:val="nil"/>
          <w:insideV w:val="single" w:sz="8" w:space="0" w:color="C3EA1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3EA1F" w:themeColor="accent1"/>
          <w:left w:val="single" w:sz="8" w:space="0" w:color="C3EA1F" w:themeColor="accent1"/>
          <w:bottom w:val="single" w:sz="8" w:space="0" w:color="C3EA1F" w:themeColor="accent1"/>
          <w:right w:val="single" w:sz="8" w:space="0" w:color="C3EA1F" w:themeColor="accent1"/>
          <w:insideH w:val="nil"/>
          <w:insideV w:val="single" w:sz="8" w:space="0" w:color="C3EA1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3EA1F" w:themeColor="accent1"/>
          <w:left w:val="single" w:sz="8" w:space="0" w:color="C3EA1F" w:themeColor="accent1"/>
          <w:bottom w:val="single" w:sz="8" w:space="0" w:color="C3EA1F" w:themeColor="accent1"/>
          <w:right w:val="single" w:sz="8" w:space="0" w:color="C3EA1F" w:themeColor="accent1"/>
        </w:tcBorders>
      </w:tcPr>
    </w:tblStylePr>
    <w:tblStylePr w:type="band1Vert">
      <w:tblPr/>
      <w:tcPr>
        <w:tcBorders>
          <w:top w:val="single" w:sz="8" w:space="0" w:color="C3EA1F" w:themeColor="accent1"/>
          <w:left w:val="single" w:sz="8" w:space="0" w:color="C3EA1F" w:themeColor="accent1"/>
          <w:bottom w:val="single" w:sz="8" w:space="0" w:color="C3EA1F" w:themeColor="accent1"/>
          <w:right w:val="single" w:sz="8" w:space="0" w:color="C3EA1F" w:themeColor="accent1"/>
        </w:tcBorders>
        <w:shd w:val="clear" w:color="auto" w:fill="F0F9C7" w:themeFill="accent1" w:themeFillTint="3F"/>
      </w:tcPr>
    </w:tblStylePr>
    <w:tblStylePr w:type="band1Horz">
      <w:tblPr/>
      <w:tcPr>
        <w:tcBorders>
          <w:top w:val="single" w:sz="8" w:space="0" w:color="C3EA1F" w:themeColor="accent1"/>
          <w:left w:val="single" w:sz="8" w:space="0" w:color="C3EA1F" w:themeColor="accent1"/>
          <w:bottom w:val="single" w:sz="8" w:space="0" w:color="C3EA1F" w:themeColor="accent1"/>
          <w:right w:val="single" w:sz="8" w:space="0" w:color="C3EA1F" w:themeColor="accent1"/>
          <w:insideV w:val="single" w:sz="8" w:space="0" w:color="C3EA1F" w:themeColor="accent1"/>
        </w:tcBorders>
        <w:shd w:val="clear" w:color="auto" w:fill="F0F9C7" w:themeFill="accent1" w:themeFillTint="3F"/>
      </w:tcPr>
    </w:tblStylePr>
    <w:tblStylePr w:type="band2Horz">
      <w:tblPr/>
      <w:tcPr>
        <w:tcBorders>
          <w:top w:val="single" w:sz="8" w:space="0" w:color="C3EA1F" w:themeColor="accent1"/>
          <w:left w:val="single" w:sz="8" w:space="0" w:color="C3EA1F" w:themeColor="accent1"/>
          <w:bottom w:val="single" w:sz="8" w:space="0" w:color="C3EA1F" w:themeColor="accent1"/>
          <w:right w:val="single" w:sz="8" w:space="0" w:color="C3EA1F" w:themeColor="accent1"/>
          <w:insideV w:val="single" w:sz="8" w:space="0" w:color="C3EA1F" w:themeColor="accent1"/>
        </w:tcBorders>
      </w:tcPr>
    </w:tblStylePr>
  </w:style>
  <w:style w:type="table" w:styleId="Lichtraster-accent2">
    <w:name w:val="Light Grid Accent 2"/>
    <w:basedOn w:val="Standaardtabel"/>
    <w:uiPriority w:val="62"/>
    <w:semiHidden/>
    <w:unhideWhenUsed/>
    <w:rsid w:val="00572222"/>
    <w:pPr>
      <w:spacing w:after="0" w:line="240" w:lineRule="auto"/>
    </w:pPr>
    <w:tblPr>
      <w:tblStyleRowBandSize w:val="1"/>
      <w:tblStyleColBandSize w:val="1"/>
      <w:tblBorders>
        <w:top w:val="single" w:sz="8" w:space="0" w:color="9DCB08" w:themeColor="accent2"/>
        <w:left w:val="single" w:sz="8" w:space="0" w:color="9DCB08" w:themeColor="accent2"/>
        <w:bottom w:val="single" w:sz="8" w:space="0" w:color="9DCB08" w:themeColor="accent2"/>
        <w:right w:val="single" w:sz="8" w:space="0" w:color="9DCB08" w:themeColor="accent2"/>
        <w:insideH w:val="single" w:sz="8" w:space="0" w:color="9DCB08" w:themeColor="accent2"/>
        <w:insideV w:val="single" w:sz="8" w:space="0" w:color="9DCB08"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DCB08" w:themeColor="accent2"/>
          <w:left w:val="single" w:sz="8" w:space="0" w:color="9DCB08" w:themeColor="accent2"/>
          <w:bottom w:val="single" w:sz="18" w:space="0" w:color="9DCB08" w:themeColor="accent2"/>
          <w:right w:val="single" w:sz="8" w:space="0" w:color="9DCB08" w:themeColor="accent2"/>
          <w:insideH w:val="nil"/>
          <w:insideV w:val="single" w:sz="8" w:space="0" w:color="9DCB08"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DCB08" w:themeColor="accent2"/>
          <w:left w:val="single" w:sz="8" w:space="0" w:color="9DCB08" w:themeColor="accent2"/>
          <w:bottom w:val="single" w:sz="8" w:space="0" w:color="9DCB08" w:themeColor="accent2"/>
          <w:right w:val="single" w:sz="8" w:space="0" w:color="9DCB08" w:themeColor="accent2"/>
          <w:insideH w:val="nil"/>
          <w:insideV w:val="single" w:sz="8" w:space="0" w:color="9DCB08"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DCB08" w:themeColor="accent2"/>
          <w:left w:val="single" w:sz="8" w:space="0" w:color="9DCB08" w:themeColor="accent2"/>
          <w:bottom w:val="single" w:sz="8" w:space="0" w:color="9DCB08" w:themeColor="accent2"/>
          <w:right w:val="single" w:sz="8" w:space="0" w:color="9DCB08" w:themeColor="accent2"/>
        </w:tcBorders>
      </w:tcPr>
    </w:tblStylePr>
    <w:tblStylePr w:type="band1Vert">
      <w:tblPr/>
      <w:tcPr>
        <w:tcBorders>
          <w:top w:val="single" w:sz="8" w:space="0" w:color="9DCB08" w:themeColor="accent2"/>
          <w:left w:val="single" w:sz="8" w:space="0" w:color="9DCB08" w:themeColor="accent2"/>
          <w:bottom w:val="single" w:sz="8" w:space="0" w:color="9DCB08" w:themeColor="accent2"/>
          <w:right w:val="single" w:sz="8" w:space="0" w:color="9DCB08" w:themeColor="accent2"/>
        </w:tcBorders>
        <w:shd w:val="clear" w:color="auto" w:fill="EBFCB7" w:themeFill="accent2" w:themeFillTint="3F"/>
      </w:tcPr>
    </w:tblStylePr>
    <w:tblStylePr w:type="band1Horz">
      <w:tblPr/>
      <w:tcPr>
        <w:tcBorders>
          <w:top w:val="single" w:sz="8" w:space="0" w:color="9DCB08" w:themeColor="accent2"/>
          <w:left w:val="single" w:sz="8" w:space="0" w:color="9DCB08" w:themeColor="accent2"/>
          <w:bottom w:val="single" w:sz="8" w:space="0" w:color="9DCB08" w:themeColor="accent2"/>
          <w:right w:val="single" w:sz="8" w:space="0" w:color="9DCB08" w:themeColor="accent2"/>
          <w:insideV w:val="single" w:sz="8" w:space="0" w:color="9DCB08" w:themeColor="accent2"/>
        </w:tcBorders>
        <w:shd w:val="clear" w:color="auto" w:fill="EBFCB7" w:themeFill="accent2" w:themeFillTint="3F"/>
      </w:tcPr>
    </w:tblStylePr>
    <w:tblStylePr w:type="band2Horz">
      <w:tblPr/>
      <w:tcPr>
        <w:tcBorders>
          <w:top w:val="single" w:sz="8" w:space="0" w:color="9DCB08" w:themeColor="accent2"/>
          <w:left w:val="single" w:sz="8" w:space="0" w:color="9DCB08" w:themeColor="accent2"/>
          <w:bottom w:val="single" w:sz="8" w:space="0" w:color="9DCB08" w:themeColor="accent2"/>
          <w:right w:val="single" w:sz="8" w:space="0" w:color="9DCB08" w:themeColor="accent2"/>
          <w:insideV w:val="single" w:sz="8" w:space="0" w:color="9DCB08" w:themeColor="accent2"/>
        </w:tcBorders>
      </w:tcPr>
    </w:tblStylePr>
  </w:style>
  <w:style w:type="table" w:styleId="Lichtraster-accent3">
    <w:name w:val="Light Grid Accent 3"/>
    <w:basedOn w:val="Standaardtabel"/>
    <w:uiPriority w:val="62"/>
    <w:semiHidden/>
    <w:unhideWhenUsed/>
    <w:rsid w:val="00572222"/>
    <w:pPr>
      <w:spacing w:after="0" w:line="240" w:lineRule="auto"/>
    </w:pPr>
    <w:tblPr>
      <w:tblStyleRowBandSize w:val="1"/>
      <w:tblStyleColBandSize w:val="1"/>
      <w:tblBorders>
        <w:top w:val="single" w:sz="8" w:space="0" w:color="10A48E" w:themeColor="accent3"/>
        <w:left w:val="single" w:sz="8" w:space="0" w:color="10A48E" w:themeColor="accent3"/>
        <w:bottom w:val="single" w:sz="8" w:space="0" w:color="10A48E" w:themeColor="accent3"/>
        <w:right w:val="single" w:sz="8" w:space="0" w:color="10A48E" w:themeColor="accent3"/>
        <w:insideH w:val="single" w:sz="8" w:space="0" w:color="10A48E" w:themeColor="accent3"/>
        <w:insideV w:val="single" w:sz="8" w:space="0" w:color="10A48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0A48E" w:themeColor="accent3"/>
          <w:left w:val="single" w:sz="8" w:space="0" w:color="10A48E" w:themeColor="accent3"/>
          <w:bottom w:val="single" w:sz="18" w:space="0" w:color="10A48E" w:themeColor="accent3"/>
          <w:right w:val="single" w:sz="8" w:space="0" w:color="10A48E" w:themeColor="accent3"/>
          <w:insideH w:val="nil"/>
          <w:insideV w:val="single" w:sz="8" w:space="0" w:color="10A48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0A48E" w:themeColor="accent3"/>
          <w:left w:val="single" w:sz="8" w:space="0" w:color="10A48E" w:themeColor="accent3"/>
          <w:bottom w:val="single" w:sz="8" w:space="0" w:color="10A48E" w:themeColor="accent3"/>
          <w:right w:val="single" w:sz="8" w:space="0" w:color="10A48E" w:themeColor="accent3"/>
          <w:insideH w:val="nil"/>
          <w:insideV w:val="single" w:sz="8" w:space="0" w:color="10A48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0A48E" w:themeColor="accent3"/>
          <w:left w:val="single" w:sz="8" w:space="0" w:color="10A48E" w:themeColor="accent3"/>
          <w:bottom w:val="single" w:sz="8" w:space="0" w:color="10A48E" w:themeColor="accent3"/>
          <w:right w:val="single" w:sz="8" w:space="0" w:color="10A48E" w:themeColor="accent3"/>
        </w:tcBorders>
      </w:tcPr>
    </w:tblStylePr>
    <w:tblStylePr w:type="band1Vert">
      <w:tblPr/>
      <w:tcPr>
        <w:tcBorders>
          <w:top w:val="single" w:sz="8" w:space="0" w:color="10A48E" w:themeColor="accent3"/>
          <w:left w:val="single" w:sz="8" w:space="0" w:color="10A48E" w:themeColor="accent3"/>
          <w:bottom w:val="single" w:sz="8" w:space="0" w:color="10A48E" w:themeColor="accent3"/>
          <w:right w:val="single" w:sz="8" w:space="0" w:color="10A48E" w:themeColor="accent3"/>
        </w:tcBorders>
        <w:shd w:val="clear" w:color="auto" w:fill="B4F7ED" w:themeFill="accent3" w:themeFillTint="3F"/>
      </w:tcPr>
    </w:tblStylePr>
    <w:tblStylePr w:type="band1Horz">
      <w:tblPr/>
      <w:tcPr>
        <w:tcBorders>
          <w:top w:val="single" w:sz="8" w:space="0" w:color="10A48E" w:themeColor="accent3"/>
          <w:left w:val="single" w:sz="8" w:space="0" w:color="10A48E" w:themeColor="accent3"/>
          <w:bottom w:val="single" w:sz="8" w:space="0" w:color="10A48E" w:themeColor="accent3"/>
          <w:right w:val="single" w:sz="8" w:space="0" w:color="10A48E" w:themeColor="accent3"/>
          <w:insideV w:val="single" w:sz="8" w:space="0" w:color="10A48E" w:themeColor="accent3"/>
        </w:tcBorders>
        <w:shd w:val="clear" w:color="auto" w:fill="B4F7ED" w:themeFill="accent3" w:themeFillTint="3F"/>
      </w:tcPr>
    </w:tblStylePr>
    <w:tblStylePr w:type="band2Horz">
      <w:tblPr/>
      <w:tcPr>
        <w:tcBorders>
          <w:top w:val="single" w:sz="8" w:space="0" w:color="10A48E" w:themeColor="accent3"/>
          <w:left w:val="single" w:sz="8" w:space="0" w:color="10A48E" w:themeColor="accent3"/>
          <w:bottom w:val="single" w:sz="8" w:space="0" w:color="10A48E" w:themeColor="accent3"/>
          <w:right w:val="single" w:sz="8" w:space="0" w:color="10A48E" w:themeColor="accent3"/>
          <w:insideV w:val="single" w:sz="8" w:space="0" w:color="10A48E" w:themeColor="accent3"/>
        </w:tcBorders>
      </w:tcPr>
    </w:tblStylePr>
  </w:style>
  <w:style w:type="table" w:styleId="Lichtraster-accent4">
    <w:name w:val="Light Grid Accent 4"/>
    <w:basedOn w:val="Standaardtabel"/>
    <w:uiPriority w:val="62"/>
    <w:semiHidden/>
    <w:unhideWhenUsed/>
    <w:rsid w:val="00572222"/>
    <w:pPr>
      <w:spacing w:after="0" w:line="240" w:lineRule="auto"/>
    </w:pPr>
    <w:tblPr>
      <w:tblStyleRowBandSize w:val="1"/>
      <w:tblStyleColBandSize w:val="1"/>
      <w:tblBorders>
        <w:top w:val="single" w:sz="8" w:space="0" w:color="17C0A3" w:themeColor="accent4"/>
        <w:left w:val="single" w:sz="8" w:space="0" w:color="17C0A3" w:themeColor="accent4"/>
        <w:bottom w:val="single" w:sz="8" w:space="0" w:color="17C0A3" w:themeColor="accent4"/>
        <w:right w:val="single" w:sz="8" w:space="0" w:color="17C0A3" w:themeColor="accent4"/>
        <w:insideH w:val="single" w:sz="8" w:space="0" w:color="17C0A3" w:themeColor="accent4"/>
        <w:insideV w:val="single" w:sz="8" w:space="0" w:color="17C0A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7C0A3" w:themeColor="accent4"/>
          <w:left w:val="single" w:sz="8" w:space="0" w:color="17C0A3" w:themeColor="accent4"/>
          <w:bottom w:val="single" w:sz="18" w:space="0" w:color="17C0A3" w:themeColor="accent4"/>
          <w:right w:val="single" w:sz="8" w:space="0" w:color="17C0A3" w:themeColor="accent4"/>
          <w:insideH w:val="nil"/>
          <w:insideV w:val="single" w:sz="8" w:space="0" w:color="17C0A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7C0A3" w:themeColor="accent4"/>
          <w:left w:val="single" w:sz="8" w:space="0" w:color="17C0A3" w:themeColor="accent4"/>
          <w:bottom w:val="single" w:sz="8" w:space="0" w:color="17C0A3" w:themeColor="accent4"/>
          <w:right w:val="single" w:sz="8" w:space="0" w:color="17C0A3" w:themeColor="accent4"/>
          <w:insideH w:val="nil"/>
          <w:insideV w:val="single" w:sz="8" w:space="0" w:color="17C0A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7C0A3" w:themeColor="accent4"/>
          <w:left w:val="single" w:sz="8" w:space="0" w:color="17C0A3" w:themeColor="accent4"/>
          <w:bottom w:val="single" w:sz="8" w:space="0" w:color="17C0A3" w:themeColor="accent4"/>
          <w:right w:val="single" w:sz="8" w:space="0" w:color="17C0A3" w:themeColor="accent4"/>
        </w:tcBorders>
      </w:tcPr>
    </w:tblStylePr>
    <w:tblStylePr w:type="band1Vert">
      <w:tblPr/>
      <w:tcPr>
        <w:tcBorders>
          <w:top w:val="single" w:sz="8" w:space="0" w:color="17C0A3" w:themeColor="accent4"/>
          <w:left w:val="single" w:sz="8" w:space="0" w:color="17C0A3" w:themeColor="accent4"/>
          <w:bottom w:val="single" w:sz="8" w:space="0" w:color="17C0A3" w:themeColor="accent4"/>
          <w:right w:val="single" w:sz="8" w:space="0" w:color="17C0A3" w:themeColor="accent4"/>
        </w:tcBorders>
        <w:shd w:val="clear" w:color="auto" w:fill="BDF7ED" w:themeFill="accent4" w:themeFillTint="3F"/>
      </w:tcPr>
    </w:tblStylePr>
    <w:tblStylePr w:type="band1Horz">
      <w:tblPr/>
      <w:tcPr>
        <w:tcBorders>
          <w:top w:val="single" w:sz="8" w:space="0" w:color="17C0A3" w:themeColor="accent4"/>
          <w:left w:val="single" w:sz="8" w:space="0" w:color="17C0A3" w:themeColor="accent4"/>
          <w:bottom w:val="single" w:sz="8" w:space="0" w:color="17C0A3" w:themeColor="accent4"/>
          <w:right w:val="single" w:sz="8" w:space="0" w:color="17C0A3" w:themeColor="accent4"/>
          <w:insideV w:val="single" w:sz="8" w:space="0" w:color="17C0A3" w:themeColor="accent4"/>
        </w:tcBorders>
        <w:shd w:val="clear" w:color="auto" w:fill="BDF7ED" w:themeFill="accent4" w:themeFillTint="3F"/>
      </w:tcPr>
    </w:tblStylePr>
    <w:tblStylePr w:type="band2Horz">
      <w:tblPr/>
      <w:tcPr>
        <w:tcBorders>
          <w:top w:val="single" w:sz="8" w:space="0" w:color="17C0A3" w:themeColor="accent4"/>
          <w:left w:val="single" w:sz="8" w:space="0" w:color="17C0A3" w:themeColor="accent4"/>
          <w:bottom w:val="single" w:sz="8" w:space="0" w:color="17C0A3" w:themeColor="accent4"/>
          <w:right w:val="single" w:sz="8" w:space="0" w:color="17C0A3" w:themeColor="accent4"/>
          <w:insideV w:val="single" w:sz="8" w:space="0" w:color="17C0A3" w:themeColor="accent4"/>
        </w:tcBorders>
      </w:tcPr>
    </w:tblStylePr>
  </w:style>
  <w:style w:type="table" w:styleId="Lichtraster-accent5">
    <w:name w:val="Light Grid Accent 5"/>
    <w:basedOn w:val="Standaardtabel"/>
    <w:uiPriority w:val="62"/>
    <w:semiHidden/>
    <w:unhideWhenUsed/>
    <w:rsid w:val="00572222"/>
    <w:pPr>
      <w:spacing w:after="0" w:line="240" w:lineRule="auto"/>
    </w:pPr>
    <w:tblPr>
      <w:tblStyleRowBandSize w:val="1"/>
      <w:tblStyleColBandSize w:val="1"/>
      <w:tblBorders>
        <w:top w:val="single" w:sz="8" w:space="0" w:color="044F44" w:themeColor="accent5"/>
        <w:left w:val="single" w:sz="8" w:space="0" w:color="044F44" w:themeColor="accent5"/>
        <w:bottom w:val="single" w:sz="8" w:space="0" w:color="044F44" w:themeColor="accent5"/>
        <w:right w:val="single" w:sz="8" w:space="0" w:color="044F44" w:themeColor="accent5"/>
        <w:insideH w:val="single" w:sz="8" w:space="0" w:color="044F44" w:themeColor="accent5"/>
        <w:insideV w:val="single" w:sz="8" w:space="0" w:color="044F4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44F44" w:themeColor="accent5"/>
          <w:left w:val="single" w:sz="8" w:space="0" w:color="044F44" w:themeColor="accent5"/>
          <w:bottom w:val="single" w:sz="18" w:space="0" w:color="044F44" w:themeColor="accent5"/>
          <w:right w:val="single" w:sz="8" w:space="0" w:color="044F44" w:themeColor="accent5"/>
          <w:insideH w:val="nil"/>
          <w:insideV w:val="single" w:sz="8" w:space="0" w:color="044F4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44F44" w:themeColor="accent5"/>
          <w:left w:val="single" w:sz="8" w:space="0" w:color="044F44" w:themeColor="accent5"/>
          <w:bottom w:val="single" w:sz="8" w:space="0" w:color="044F44" w:themeColor="accent5"/>
          <w:right w:val="single" w:sz="8" w:space="0" w:color="044F44" w:themeColor="accent5"/>
          <w:insideH w:val="nil"/>
          <w:insideV w:val="single" w:sz="8" w:space="0" w:color="044F4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44F44" w:themeColor="accent5"/>
          <w:left w:val="single" w:sz="8" w:space="0" w:color="044F44" w:themeColor="accent5"/>
          <w:bottom w:val="single" w:sz="8" w:space="0" w:color="044F44" w:themeColor="accent5"/>
          <w:right w:val="single" w:sz="8" w:space="0" w:color="044F44" w:themeColor="accent5"/>
        </w:tcBorders>
      </w:tcPr>
    </w:tblStylePr>
    <w:tblStylePr w:type="band1Vert">
      <w:tblPr/>
      <w:tcPr>
        <w:tcBorders>
          <w:top w:val="single" w:sz="8" w:space="0" w:color="044F44" w:themeColor="accent5"/>
          <w:left w:val="single" w:sz="8" w:space="0" w:color="044F44" w:themeColor="accent5"/>
          <w:bottom w:val="single" w:sz="8" w:space="0" w:color="044F44" w:themeColor="accent5"/>
          <w:right w:val="single" w:sz="8" w:space="0" w:color="044F44" w:themeColor="accent5"/>
        </w:tcBorders>
        <w:shd w:val="clear" w:color="auto" w:fill="9AFAEB" w:themeFill="accent5" w:themeFillTint="3F"/>
      </w:tcPr>
    </w:tblStylePr>
    <w:tblStylePr w:type="band1Horz">
      <w:tblPr/>
      <w:tcPr>
        <w:tcBorders>
          <w:top w:val="single" w:sz="8" w:space="0" w:color="044F44" w:themeColor="accent5"/>
          <w:left w:val="single" w:sz="8" w:space="0" w:color="044F44" w:themeColor="accent5"/>
          <w:bottom w:val="single" w:sz="8" w:space="0" w:color="044F44" w:themeColor="accent5"/>
          <w:right w:val="single" w:sz="8" w:space="0" w:color="044F44" w:themeColor="accent5"/>
          <w:insideV w:val="single" w:sz="8" w:space="0" w:color="044F44" w:themeColor="accent5"/>
        </w:tcBorders>
        <w:shd w:val="clear" w:color="auto" w:fill="9AFAEB" w:themeFill="accent5" w:themeFillTint="3F"/>
      </w:tcPr>
    </w:tblStylePr>
    <w:tblStylePr w:type="band2Horz">
      <w:tblPr/>
      <w:tcPr>
        <w:tcBorders>
          <w:top w:val="single" w:sz="8" w:space="0" w:color="044F44" w:themeColor="accent5"/>
          <w:left w:val="single" w:sz="8" w:space="0" w:color="044F44" w:themeColor="accent5"/>
          <w:bottom w:val="single" w:sz="8" w:space="0" w:color="044F44" w:themeColor="accent5"/>
          <w:right w:val="single" w:sz="8" w:space="0" w:color="044F44" w:themeColor="accent5"/>
          <w:insideV w:val="single" w:sz="8" w:space="0" w:color="044F44" w:themeColor="accent5"/>
        </w:tcBorders>
      </w:tcPr>
    </w:tblStylePr>
  </w:style>
  <w:style w:type="table" w:styleId="Lichtraster-accent6">
    <w:name w:val="Light Grid Accent 6"/>
    <w:basedOn w:val="Standaardtabel"/>
    <w:uiPriority w:val="62"/>
    <w:semiHidden/>
    <w:unhideWhenUsed/>
    <w:rsid w:val="00572222"/>
    <w:pPr>
      <w:spacing w:after="0" w:line="240" w:lineRule="auto"/>
    </w:pPr>
    <w:tblPr>
      <w:tblStyleRowBandSize w:val="1"/>
      <w:tblStyleColBandSize w:val="1"/>
      <w:tblBorders>
        <w:top w:val="single" w:sz="8" w:space="0" w:color="2C3644" w:themeColor="accent6"/>
        <w:left w:val="single" w:sz="8" w:space="0" w:color="2C3644" w:themeColor="accent6"/>
        <w:bottom w:val="single" w:sz="8" w:space="0" w:color="2C3644" w:themeColor="accent6"/>
        <w:right w:val="single" w:sz="8" w:space="0" w:color="2C3644" w:themeColor="accent6"/>
        <w:insideH w:val="single" w:sz="8" w:space="0" w:color="2C3644" w:themeColor="accent6"/>
        <w:insideV w:val="single" w:sz="8" w:space="0" w:color="2C364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C3644" w:themeColor="accent6"/>
          <w:left w:val="single" w:sz="8" w:space="0" w:color="2C3644" w:themeColor="accent6"/>
          <w:bottom w:val="single" w:sz="18" w:space="0" w:color="2C3644" w:themeColor="accent6"/>
          <w:right w:val="single" w:sz="8" w:space="0" w:color="2C3644" w:themeColor="accent6"/>
          <w:insideH w:val="nil"/>
          <w:insideV w:val="single" w:sz="8" w:space="0" w:color="2C364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C3644" w:themeColor="accent6"/>
          <w:left w:val="single" w:sz="8" w:space="0" w:color="2C3644" w:themeColor="accent6"/>
          <w:bottom w:val="single" w:sz="8" w:space="0" w:color="2C3644" w:themeColor="accent6"/>
          <w:right w:val="single" w:sz="8" w:space="0" w:color="2C3644" w:themeColor="accent6"/>
          <w:insideH w:val="nil"/>
          <w:insideV w:val="single" w:sz="8" w:space="0" w:color="2C364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C3644" w:themeColor="accent6"/>
          <w:left w:val="single" w:sz="8" w:space="0" w:color="2C3644" w:themeColor="accent6"/>
          <w:bottom w:val="single" w:sz="8" w:space="0" w:color="2C3644" w:themeColor="accent6"/>
          <w:right w:val="single" w:sz="8" w:space="0" w:color="2C3644" w:themeColor="accent6"/>
        </w:tcBorders>
      </w:tcPr>
    </w:tblStylePr>
    <w:tblStylePr w:type="band1Vert">
      <w:tblPr/>
      <w:tcPr>
        <w:tcBorders>
          <w:top w:val="single" w:sz="8" w:space="0" w:color="2C3644" w:themeColor="accent6"/>
          <w:left w:val="single" w:sz="8" w:space="0" w:color="2C3644" w:themeColor="accent6"/>
          <w:bottom w:val="single" w:sz="8" w:space="0" w:color="2C3644" w:themeColor="accent6"/>
          <w:right w:val="single" w:sz="8" w:space="0" w:color="2C3644" w:themeColor="accent6"/>
        </w:tcBorders>
        <w:shd w:val="clear" w:color="auto" w:fill="C3CCD8" w:themeFill="accent6" w:themeFillTint="3F"/>
      </w:tcPr>
    </w:tblStylePr>
    <w:tblStylePr w:type="band1Horz">
      <w:tblPr/>
      <w:tcPr>
        <w:tcBorders>
          <w:top w:val="single" w:sz="8" w:space="0" w:color="2C3644" w:themeColor="accent6"/>
          <w:left w:val="single" w:sz="8" w:space="0" w:color="2C3644" w:themeColor="accent6"/>
          <w:bottom w:val="single" w:sz="8" w:space="0" w:color="2C3644" w:themeColor="accent6"/>
          <w:right w:val="single" w:sz="8" w:space="0" w:color="2C3644" w:themeColor="accent6"/>
          <w:insideV w:val="single" w:sz="8" w:space="0" w:color="2C3644" w:themeColor="accent6"/>
        </w:tcBorders>
        <w:shd w:val="clear" w:color="auto" w:fill="C3CCD8" w:themeFill="accent6" w:themeFillTint="3F"/>
      </w:tcPr>
    </w:tblStylePr>
    <w:tblStylePr w:type="band2Horz">
      <w:tblPr/>
      <w:tcPr>
        <w:tcBorders>
          <w:top w:val="single" w:sz="8" w:space="0" w:color="2C3644" w:themeColor="accent6"/>
          <w:left w:val="single" w:sz="8" w:space="0" w:color="2C3644" w:themeColor="accent6"/>
          <w:bottom w:val="single" w:sz="8" w:space="0" w:color="2C3644" w:themeColor="accent6"/>
          <w:right w:val="single" w:sz="8" w:space="0" w:color="2C3644" w:themeColor="accent6"/>
          <w:insideV w:val="single" w:sz="8" w:space="0" w:color="2C3644" w:themeColor="accent6"/>
        </w:tcBorders>
      </w:tcPr>
    </w:tblStylePr>
  </w:style>
  <w:style w:type="table" w:styleId="Lichtelijst">
    <w:name w:val="Light List"/>
    <w:basedOn w:val="Standaardtabel"/>
    <w:uiPriority w:val="61"/>
    <w:semiHidden/>
    <w:unhideWhenUsed/>
    <w:rsid w:val="005722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semiHidden/>
    <w:unhideWhenUsed/>
    <w:rsid w:val="00572222"/>
    <w:pPr>
      <w:spacing w:after="0" w:line="240" w:lineRule="auto"/>
    </w:pPr>
    <w:tblPr>
      <w:tblStyleRowBandSize w:val="1"/>
      <w:tblStyleColBandSize w:val="1"/>
      <w:tblBorders>
        <w:top w:val="single" w:sz="8" w:space="0" w:color="C3EA1F" w:themeColor="accent1"/>
        <w:left w:val="single" w:sz="8" w:space="0" w:color="C3EA1F" w:themeColor="accent1"/>
        <w:bottom w:val="single" w:sz="8" w:space="0" w:color="C3EA1F" w:themeColor="accent1"/>
        <w:right w:val="single" w:sz="8" w:space="0" w:color="C3EA1F" w:themeColor="accent1"/>
      </w:tblBorders>
    </w:tblPr>
    <w:tblStylePr w:type="firstRow">
      <w:pPr>
        <w:spacing w:before="0" w:after="0" w:line="240" w:lineRule="auto"/>
      </w:pPr>
      <w:rPr>
        <w:b/>
        <w:bCs/>
        <w:color w:val="FFFFFF" w:themeColor="background1"/>
      </w:rPr>
      <w:tblPr/>
      <w:tcPr>
        <w:shd w:val="clear" w:color="auto" w:fill="C3EA1F" w:themeFill="accent1"/>
      </w:tcPr>
    </w:tblStylePr>
    <w:tblStylePr w:type="lastRow">
      <w:pPr>
        <w:spacing w:before="0" w:after="0" w:line="240" w:lineRule="auto"/>
      </w:pPr>
      <w:rPr>
        <w:b/>
        <w:bCs/>
      </w:rPr>
      <w:tblPr/>
      <w:tcPr>
        <w:tcBorders>
          <w:top w:val="double" w:sz="6" w:space="0" w:color="C3EA1F" w:themeColor="accent1"/>
          <w:left w:val="single" w:sz="8" w:space="0" w:color="C3EA1F" w:themeColor="accent1"/>
          <w:bottom w:val="single" w:sz="8" w:space="0" w:color="C3EA1F" w:themeColor="accent1"/>
          <w:right w:val="single" w:sz="8" w:space="0" w:color="C3EA1F" w:themeColor="accent1"/>
        </w:tcBorders>
      </w:tcPr>
    </w:tblStylePr>
    <w:tblStylePr w:type="firstCol">
      <w:rPr>
        <w:b/>
        <w:bCs/>
      </w:rPr>
    </w:tblStylePr>
    <w:tblStylePr w:type="lastCol">
      <w:rPr>
        <w:b/>
        <w:bCs/>
      </w:rPr>
    </w:tblStylePr>
    <w:tblStylePr w:type="band1Vert">
      <w:tblPr/>
      <w:tcPr>
        <w:tcBorders>
          <w:top w:val="single" w:sz="8" w:space="0" w:color="C3EA1F" w:themeColor="accent1"/>
          <w:left w:val="single" w:sz="8" w:space="0" w:color="C3EA1F" w:themeColor="accent1"/>
          <w:bottom w:val="single" w:sz="8" w:space="0" w:color="C3EA1F" w:themeColor="accent1"/>
          <w:right w:val="single" w:sz="8" w:space="0" w:color="C3EA1F" w:themeColor="accent1"/>
        </w:tcBorders>
      </w:tcPr>
    </w:tblStylePr>
    <w:tblStylePr w:type="band1Horz">
      <w:tblPr/>
      <w:tcPr>
        <w:tcBorders>
          <w:top w:val="single" w:sz="8" w:space="0" w:color="C3EA1F" w:themeColor="accent1"/>
          <w:left w:val="single" w:sz="8" w:space="0" w:color="C3EA1F" w:themeColor="accent1"/>
          <w:bottom w:val="single" w:sz="8" w:space="0" w:color="C3EA1F" w:themeColor="accent1"/>
          <w:right w:val="single" w:sz="8" w:space="0" w:color="C3EA1F" w:themeColor="accent1"/>
        </w:tcBorders>
      </w:tcPr>
    </w:tblStylePr>
  </w:style>
  <w:style w:type="table" w:styleId="Lichtelijst-accent2">
    <w:name w:val="Light List Accent 2"/>
    <w:basedOn w:val="Standaardtabel"/>
    <w:uiPriority w:val="61"/>
    <w:semiHidden/>
    <w:unhideWhenUsed/>
    <w:rsid w:val="00572222"/>
    <w:pPr>
      <w:spacing w:after="0" w:line="240" w:lineRule="auto"/>
    </w:pPr>
    <w:tblPr>
      <w:tblStyleRowBandSize w:val="1"/>
      <w:tblStyleColBandSize w:val="1"/>
      <w:tblBorders>
        <w:top w:val="single" w:sz="8" w:space="0" w:color="9DCB08" w:themeColor="accent2"/>
        <w:left w:val="single" w:sz="8" w:space="0" w:color="9DCB08" w:themeColor="accent2"/>
        <w:bottom w:val="single" w:sz="8" w:space="0" w:color="9DCB08" w:themeColor="accent2"/>
        <w:right w:val="single" w:sz="8" w:space="0" w:color="9DCB08" w:themeColor="accent2"/>
      </w:tblBorders>
    </w:tblPr>
    <w:tblStylePr w:type="firstRow">
      <w:pPr>
        <w:spacing w:before="0" w:after="0" w:line="240" w:lineRule="auto"/>
      </w:pPr>
      <w:rPr>
        <w:b/>
        <w:bCs/>
        <w:color w:val="FFFFFF" w:themeColor="background1"/>
      </w:rPr>
      <w:tblPr/>
      <w:tcPr>
        <w:shd w:val="clear" w:color="auto" w:fill="9DCB08" w:themeFill="accent2"/>
      </w:tcPr>
    </w:tblStylePr>
    <w:tblStylePr w:type="lastRow">
      <w:pPr>
        <w:spacing w:before="0" w:after="0" w:line="240" w:lineRule="auto"/>
      </w:pPr>
      <w:rPr>
        <w:b/>
        <w:bCs/>
      </w:rPr>
      <w:tblPr/>
      <w:tcPr>
        <w:tcBorders>
          <w:top w:val="double" w:sz="6" w:space="0" w:color="9DCB08" w:themeColor="accent2"/>
          <w:left w:val="single" w:sz="8" w:space="0" w:color="9DCB08" w:themeColor="accent2"/>
          <w:bottom w:val="single" w:sz="8" w:space="0" w:color="9DCB08" w:themeColor="accent2"/>
          <w:right w:val="single" w:sz="8" w:space="0" w:color="9DCB08" w:themeColor="accent2"/>
        </w:tcBorders>
      </w:tcPr>
    </w:tblStylePr>
    <w:tblStylePr w:type="firstCol">
      <w:rPr>
        <w:b/>
        <w:bCs/>
      </w:rPr>
    </w:tblStylePr>
    <w:tblStylePr w:type="lastCol">
      <w:rPr>
        <w:b/>
        <w:bCs/>
      </w:rPr>
    </w:tblStylePr>
    <w:tblStylePr w:type="band1Vert">
      <w:tblPr/>
      <w:tcPr>
        <w:tcBorders>
          <w:top w:val="single" w:sz="8" w:space="0" w:color="9DCB08" w:themeColor="accent2"/>
          <w:left w:val="single" w:sz="8" w:space="0" w:color="9DCB08" w:themeColor="accent2"/>
          <w:bottom w:val="single" w:sz="8" w:space="0" w:color="9DCB08" w:themeColor="accent2"/>
          <w:right w:val="single" w:sz="8" w:space="0" w:color="9DCB08" w:themeColor="accent2"/>
        </w:tcBorders>
      </w:tcPr>
    </w:tblStylePr>
    <w:tblStylePr w:type="band1Horz">
      <w:tblPr/>
      <w:tcPr>
        <w:tcBorders>
          <w:top w:val="single" w:sz="8" w:space="0" w:color="9DCB08" w:themeColor="accent2"/>
          <w:left w:val="single" w:sz="8" w:space="0" w:color="9DCB08" w:themeColor="accent2"/>
          <w:bottom w:val="single" w:sz="8" w:space="0" w:color="9DCB08" w:themeColor="accent2"/>
          <w:right w:val="single" w:sz="8" w:space="0" w:color="9DCB08" w:themeColor="accent2"/>
        </w:tcBorders>
      </w:tcPr>
    </w:tblStylePr>
  </w:style>
  <w:style w:type="table" w:styleId="Lichtelijst-accent3">
    <w:name w:val="Light List Accent 3"/>
    <w:basedOn w:val="Standaardtabel"/>
    <w:uiPriority w:val="61"/>
    <w:semiHidden/>
    <w:unhideWhenUsed/>
    <w:rsid w:val="00572222"/>
    <w:pPr>
      <w:spacing w:after="0" w:line="240" w:lineRule="auto"/>
    </w:pPr>
    <w:tblPr>
      <w:tblStyleRowBandSize w:val="1"/>
      <w:tblStyleColBandSize w:val="1"/>
      <w:tblBorders>
        <w:top w:val="single" w:sz="8" w:space="0" w:color="10A48E" w:themeColor="accent3"/>
        <w:left w:val="single" w:sz="8" w:space="0" w:color="10A48E" w:themeColor="accent3"/>
        <w:bottom w:val="single" w:sz="8" w:space="0" w:color="10A48E" w:themeColor="accent3"/>
        <w:right w:val="single" w:sz="8" w:space="0" w:color="10A48E" w:themeColor="accent3"/>
      </w:tblBorders>
    </w:tblPr>
    <w:tblStylePr w:type="firstRow">
      <w:pPr>
        <w:spacing w:before="0" w:after="0" w:line="240" w:lineRule="auto"/>
      </w:pPr>
      <w:rPr>
        <w:b/>
        <w:bCs/>
        <w:color w:val="FFFFFF" w:themeColor="background1"/>
      </w:rPr>
      <w:tblPr/>
      <w:tcPr>
        <w:shd w:val="clear" w:color="auto" w:fill="10A48E" w:themeFill="accent3"/>
      </w:tcPr>
    </w:tblStylePr>
    <w:tblStylePr w:type="lastRow">
      <w:pPr>
        <w:spacing w:before="0" w:after="0" w:line="240" w:lineRule="auto"/>
      </w:pPr>
      <w:rPr>
        <w:b/>
        <w:bCs/>
      </w:rPr>
      <w:tblPr/>
      <w:tcPr>
        <w:tcBorders>
          <w:top w:val="double" w:sz="6" w:space="0" w:color="10A48E" w:themeColor="accent3"/>
          <w:left w:val="single" w:sz="8" w:space="0" w:color="10A48E" w:themeColor="accent3"/>
          <w:bottom w:val="single" w:sz="8" w:space="0" w:color="10A48E" w:themeColor="accent3"/>
          <w:right w:val="single" w:sz="8" w:space="0" w:color="10A48E" w:themeColor="accent3"/>
        </w:tcBorders>
      </w:tcPr>
    </w:tblStylePr>
    <w:tblStylePr w:type="firstCol">
      <w:rPr>
        <w:b/>
        <w:bCs/>
      </w:rPr>
    </w:tblStylePr>
    <w:tblStylePr w:type="lastCol">
      <w:rPr>
        <w:b/>
        <w:bCs/>
      </w:rPr>
    </w:tblStylePr>
    <w:tblStylePr w:type="band1Vert">
      <w:tblPr/>
      <w:tcPr>
        <w:tcBorders>
          <w:top w:val="single" w:sz="8" w:space="0" w:color="10A48E" w:themeColor="accent3"/>
          <w:left w:val="single" w:sz="8" w:space="0" w:color="10A48E" w:themeColor="accent3"/>
          <w:bottom w:val="single" w:sz="8" w:space="0" w:color="10A48E" w:themeColor="accent3"/>
          <w:right w:val="single" w:sz="8" w:space="0" w:color="10A48E" w:themeColor="accent3"/>
        </w:tcBorders>
      </w:tcPr>
    </w:tblStylePr>
    <w:tblStylePr w:type="band1Horz">
      <w:tblPr/>
      <w:tcPr>
        <w:tcBorders>
          <w:top w:val="single" w:sz="8" w:space="0" w:color="10A48E" w:themeColor="accent3"/>
          <w:left w:val="single" w:sz="8" w:space="0" w:color="10A48E" w:themeColor="accent3"/>
          <w:bottom w:val="single" w:sz="8" w:space="0" w:color="10A48E" w:themeColor="accent3"/>
          <w:right w:val="single" w:sz="8" w:space="0" w:color="10A48E" w:themeColor="accent3"/>
        </w:tcBorders>
      </w:tcPr>
    </w:tblStylePr>
  </w:style>
  <w:style w:type="table" w:styleId="Lichtelijst-accent4">
    <w:name w:val="Light List Accent 4"/>
    <w:basedOn w:val="Standaardtabel"/>
    <w:uiPriority w:val="61"/>
    <w:semiHidden/>
    <w:unhideWhenUsed/>
    <w:rsid w:val="00572222"/>
    <w:pPr>
      <w:spacing w:after="0" w:line="240" w:lineRule="auto"/>
    </w:pPr>
    <w:tblPr>
      <w:tblStyleRowBandSize w:val="1"/>
      <w:tblStyleColBandSize w:val="1"/>
      <w:tblBorders>
        <w:top w:val="single" w:sz="8" w:space="0" w:color="17C0A3" w:themeColor="accent4"/>
        <w:left w:val="single" w:sz="8" w:space="0" w:color="17C0A3" w:themeColor="accent4"/>
        <w:bottom w:val="single" w:sz="8" w:space="0" w:color="17C0A3" w:themeColor="accent4"/>
        <w:right w:val="single" w:sz="8" w:space="0" w:color="17C0A3" w:themeColor="accent4"/>
      </w:tblBorders>
    </w:tblPr>
    <w:tblStylePr w:type="firstRow">
      <w:pPr>
        <w:spacing w:before="0" w:after="0" w:line="240" w:lineRule="auto"/>
      </w:pPr>
      <w:rPr>
        <w:b/>
        <w:bCs/>
        <w:color w:val="FFFFFF" w:themeColor="background1"/>
      </w:rPr>
      <w:tblPr/>
      <w:tcPr>
        <w:shd w:val="clear" w:color="auto" w:fill="17C0A3" w:themeFill="accent4"/>
      </w:tcPr>
    </w:tblStylePr>
    <w:tblStylePr w:type="lastRow">
      <w:pPr>
        <w:spacing w:before="0" w:after="0" w:line="240" w:lineRule="auto"/>
      </w:pPr>
      <w:rPr>
        <w:b/>
        <w:bCs/>
      </w:rPr>
      <w:tblPr/>
      <w:tcPr>
        <w:tcBorders>
          <w:top w:val="double" w:sz="6" w:space="0" w:color="17C0A3" w:themeColor="accent4"/>
          <w:left w:val="single" w:sz="8" w:space="0" w:color="17C0A3" w:themeColor="accent4"/>
          <w:bottom w:val="single" w:sz="8" w:space="0" w:color="17C0A3" w:themeColor="accent4"/>
          <w:right w:val="single" w:sz="8" w:space="0" w:color="17C0A3" w:themeColor="accent4"/>
        </w:tcBorders>
      </w:tcPr>
    </w:tblStylePr>
    <w:tblStylePr w:type="firstCol">
      <w:rPr>
        <w:b/>
        <w:bCs/>
      </w:rPr>
    </w:tblStylePr>
    <w:tblStylePr w:type="lastCol">
      <w:rPr>
        <w:b/>
        <w:bCs/>
      </w:rPr>
    </w:tblStylePr>
    <w:tblStylePr w:type="band1Vert">
      <w:tblPr/>
      <w:tcPr>
        <w:tcBorders>
          <w:top w:val="single" w:sz="8" w:space="0" w:color="17C0A3" w:themeColor="accent4"/>
          <w:left w:val="single" w:sz="8" w:space="0" w:color="17C0A3" w:themeColor="accent4"/>
          <w:bottom w:val="single" w:sz="8" w:space="0" w:color="17C0A3" w:themeColor="accent4"/>
          <w:right w:val="single" w:sz="8" w:space="0" w:color="17C0A3" w:themeColor="accent4"/>
        </w:tcBorders>
      </w:tcPr>
    </w:tblStylePr>
    <w:tblStylePr w:type="band1Horz">
      <w:tblPr/>
      <w:tcPr>
        <w:tcBorders>
          <w:top w:val="single" w:sz="8" w:space="0" w:color="17C0A3" w:themeColor="accent4"/>
          <w:left w:val="single" w:sz="8" w:space="0" w:color="17C0A3" w:themeColor="accent4"/>
          <w:bottom w:val="single" w:sz="8" w:space="0" w:color="17C0A3" w:themeColor="accent4"/>
          <w:right w:val="single" w:sz="8" w:space="0" w:color="17C0A3" w:themeColor="accent4"/>
        </w:tcBorders>
      </w:tcPr>
    </w:tblStylePr>
  </w:style>
  <w:style w:type="table" w:styleId="Lichtelijst-accent5">
    <w:name w:val="Light List Accent 5"/>
    <w:basedOn w:val="Standaardtabel"/>
    <w:uiPriority w:val="61"/>
    <w:semiHidden/>
    <w:unhideWhenUsed/>
    <w:rsid w:val="00572222"/>
    <w:pPr>
      <w:spacing w:after="0" w:line="240" w:lineRule="auto"/>
    </w:pPr>
    <w:tblPr>
      <w:tblStyleRowBandSize w:val="1"/>
      <w:tblStyleColBandSize w:val="1"/>
      <w:tblBorders>
        <w:top w:val="single" w:sz="8" w:space="0" w:color="044F44" w:themeColor="accent5"/>
        <w:left w:val="single" w:sz="8" w:space="0" w:color="044F44" w:themeColor="accent5"/>
        <w:bottom w:val="single" w:sz="8" w:space="0" w:color="044F44" w:themeColor="accent5"/>
        <w:right w:val="single" w:sz="8" w:space="0" w:color="044F44" w:themeColor="accent5"/>
      </w:tblBorders>
    </w:tblPr>
    <w:tblStylePr w:type="firstRow">
      <w:pPr>
        <w:spacing w:before="0" w:after="0" w:line="240" w:lineRule="auto"/>
      </w:pPr>
      <w:rPr>
        <w:b/>
        <w:bCs/>
        <w:color w:val="FFFFFF" w:themeColor="background1"/>
      </w:rPr>
      <w:tblPr/>
      <w:tcPr>
        <w:shd w:val="clear" w:color="auto" w:fill="044F44" w:themeFill="accent5"/>
      </w:tcPr>
    </w:tblStylePr>
    <w:tblStylePr w:type="lastRow">
      <w:pPr>
        <w:spacing w:before="0" w:after="0" w:line="240" w:lineRule="auto"/>
      </w:pPr>
      <w:rPr>
        <w:b/>
        <w:bCs/>
      </w:rPr>
      <w:tblPr/>
      <w:tcPr>
        <w:tcBorders>
          <w:top w:val="double" w:sz="6" w:space="0" w:color="044F44" w:themeColor="accent5"/>
          <w:left w:val="single" w:sz="8" w:space="0" w:color="044F44" w:themeColor="accent5"/>
          <w:bottom w:val="single" w:sz="8" w:space="0" w:color="044F44" w:themeColor="accent5"/>
          <w:right w:val="single" w:sz="8" w:space="0" w:color="044F44" w:themeColor="accent5"/>
        </w:tcBorders>
      </w:tcPr>
    </w:tblStylePr>
    <w:tblStylePr w:type="firstCol">
      <w:rPr>
        <w:b/>
        <w:bCs/>
      </w:rPr>
    </w:tblStylePr>
    <w:tblStylePr w:type="lastCol">
      <w:rPr>
        <w:b/>
        <w:bCs/>
      </w:rPr>
    </w:tblStylePr>
    <w:tblStylePr w:type="band1Vert">
      <w:tblPr/>
      <w:tcPr>
        <w:tcBorders>
          <w:top w:val="single" w:sz="8" w:space="0" w:color="044F44" w:themeColor="accent5"/>
          <w:left w:val="single" w:sz="8" w:space="0" w:color="044F44" w:themeColor="accent5"/>
          <w:bottom w:val="single" w:sz="8" w:space="0" w:color="044F44" w:themeColor="accent5"/>
          <w:right w:val="single" w:sz="8" w:space="0" w:color="044F44" w:themeColor="accent5"/>
        </w:tcBorders>
      </w:tcPr>
    </w:tblStylePr>
    <w:tblStylePr w:type="band1Horz">
      <w:tblPr/>
      <w:tcPr>
        <w:tcBorders>
          <w:top w:val="single" w:sz="8" w:space="0" w:color="044F44" w:themeColor="accent5"/>
          <w:left w:val="single" w:sz="8" w:space="0" w:color="044F44" w:themeColor="accent5"/>
          <w:bottom w:val="single" w:sz="8" w:space="0" w:color="044F44" w:themeColor="accent5"/>
          <w:right w:val="single" w:sz="8" w:space="0" w:color="044F44" w:themeColor="accent5"/>
        </w:tcBorders>
      </w:tcPr>
    </w:tblStylePr>
  </w:style>
  <w:style w:type="table" w:styleId="Lichtelijst-accent6">
    <w:name w:val="Light List Accent 6"/>
    <w:basedOn w:val="Standaardtabel"/>
    <w:uiPriority w:val="61"/>
    <w:semiHidden/>
    <w:unhideWhenUsed/>
    <w:rsid w:val="00572222"/>
    <w:pPr>
      <w:spacing w:after="0" w:line="240" w:lineRule="auto"/>
    </w:pPr>
    <w:tblPr>
      <w:tblStyleRowBandSize w:val="1"/>
      <w:tblStyleColBandSize w:val="1"/>
      <w:tblBorders>
        <w:top w:val="single" w:sz="8" w:space="0" w:color="2C3644" w:themeColor="accent6"/>
        <w:left w:val="single" w:sz="8" w:space="0" w:color="2C3644" w:themeColor="accent6"/>
        <w:bottom w:val="single" w:sz="8" w:space="0" w:color="2C3644" w:themeColor="accent6"/>
        <w:right w:val="single" w:sz="8" w:space="0" w:color="2C3644" w:themeColor="accent6"/>
      </w:tblBorders>
    </w:tblPr>
    <w:tblStylePr w:type="firstRow">
      <w:pPr>
        <w:spacing w:before="0" w:after="0" w:line="240" w:lineRule="auto"/>
      </w:pPr>
      <w:rPr>
        <w:b/>
        <w:bCs/>
        <w:color w:val="FFFFFF" w:themeColor="background1"/>
      </w:rPr>
      <w:tblPr/>
      <w:tcPr>
        <w:shd w:val="clear" w:color="auto" w:fill="2C3644" w:themeFill="accent6"/>
      </w:tcPr>
    </w:tblStylePr>
    <w:tblStylePr w:type="lastRow">
      <w:pPr>
        <w:spacing w:before="0" w:after="0" w:line="240" w:lineRule="auto"/>
      </w:pPr>
      <w:rPr>
        <w:b/>
        <w:bCs/>
      </w:rPr>
      <w:tblPr/>
      <w:tcPr>
        <w:tcBorders>
          <w:top w:val="double" w:sz="6" w:space="0" w:color="2C3644" w:themeColor="accent6"/>
          <w:left w:val="single" w:sz="8" w:space="0" w:color="2C3644" w:themeColor="accent6"/>
          <w:bottom w:val="single" w:sz="8" w:space="0" w:color="2C3644" w:themeColor="accent6"/>
          <w:right w:val="single" w:sz="8" w:space="0" w:color="2C3644" w:themeColor="accent6"/>
        </w:tcBorders>
      </w:tcPr>
    </w:tblStylePr>
    <w:tblStylePr w:type="firstCol">
      <w:rPr>
        <w:b/>
        <w:bCs/>
      </w:rPr>
    </w:tblStylePr>
    <w:tblStylePr w:type="lastCol">
      <w:rPr>
        <w:b/>
        <w:bCs/>
      </w:rPr>
    </w:tblStylePr>
    <w:tblStylePr w:type="band1Vert">
      <w:tblPr/>
      <w:tcPr>
        <w:tcBorders>
          <w:top w:val="single" w:sz="8" w:space="0" w:color="2C3644" w:themeColor="accent6"/>
          <w:left w:val="single" w:sz="8" w:space="0" w:color="2C3644" w:themeColor="accent6"/>
          <w:bottom w:val="single" w:sz="8" w:space="0" w:color="2C3644" w:themeColor="accent6"/>
          <w:right w:val="single" w:sz="8" w:space="0" w:color="2C3644" w:themeColor="accent6"/>
        </w:tcBorders>
      </w:tcPr>
    </w:tblStylePr>
    <w:tblStylePr w:type="band1Horz">
      <w:tblPr/>
      <w:tcPr>
        <w:tcBorders>
          <w:top w:val="single" w:sz="8" w:space="0" w:color="2C3644" w:themeColor="accent6"/>
          <w:left w:val="single" w:sz="8" w:space="0" w:color="2C3644" w:themeColor="accent6"/>
          <w:bottom w:val="single" w:sz="8" w:space="0" w:color="2C3644" w:themeColor="accent6"/>
          <w:right w:val="single" w:sz="8" w:space="0" w:color="2C3644" w:themeColor="accent6"/>
        </w:tcBorders>
      </w:tcPr>
    </w:tblStylePr>
  </w:style>
  <w:style w:type="table" w:styleId="Lichtearcering">
    <w:name w:val="Light Shading"/>
    <w:basedOn w:val="Standaardtabel"/>
    <w:uiPriority w:val="60"/>
    <w:semiHidden/>
    <w:unhideWhenUsed/>
    <w:rsid w:val="0057222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semiHidden/>
    <w:unhideWhenUsed/>
    <w:rsid w:val="00572222"/>
    <w:pPr>
      <w:spacing w:after="0" w:line="240" w:lineRule="auto"/>
    </w:pPr>
    <w:rPr>
      <w:color w:val="95B511" w:themeColor="accent1" w:themeShade="BF"/>
    </w:rPr>
    <w:tblPr>
      <w:tblStyleRowBandSize w:val="1"/>
      <w:tblStyleColBandSize w:val="1"/>
      <w:tblBorders>
        <w:top w:val="single" w:sz="8" w:space="0" w:color="C3EA1F" w:themeColor="accent1"/>
        <w:bottom w:val="single" w:sz="8" w:space="0" w:color="C3EA1F" w:themeColor="accent1"/>
      </w:tblBorders>
    </w:tblPr>
    <w:tblStylePr w:type="firstRow">
      <w:pPr>
        <w:spacing w:before="0" w:after="0" w:line="240" w:lineRule="auto"/>
      </w:pPr>
      <w:rPr>
        <w:b/>
        <w:bCs/>
      </w:rPr>
      <w:tblPr/>
      <w:tcPr>
        <w:tcBorders>
          <w:top w:val="single" w:sz="8" w:space="0" w:color="C3EA1F" w:themeColor="accent1"/>
          <w:left w:val="nil"/>
          <w:bottom w:val="single" w:sz="8" w:space="0" w:color="C3EA1F" w:themeColor="accent1"/>
          <w:right w:val="nil"/>
          <w:insideH w:val="nil"/>
          <w:insideV w:val="nil"/>
        </w:tcBorders>
      </w:tcPr>
    </w:tblStylePr>
    <w:tblStylePr w:type="lastRow">
      <w:pPr>
        <w:spacing w:before="0" w:after="0" w:line="240" w:lineRule="auto"/>
      </w:pPr>
      <w:rPr>
        <w:b/>
        <w:bCs/>
      </w:rPr>
      <w:tblPr/>
      <w:tcPr>
        <w:tcBorders>
          <w:top w:val="single" w:sz="8" w:space="0" w:color="C3EA1F" w:themeColor="accent1"/>
          <w:left w:val="nil"/>
          <w:bottom w:val="single" w:sz="8" w:space="0" w:color="C3EA1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F9C7" w:themeFill="accent1" w:themeFillTint="3F"/>
      </w:tcPr>
    </w:tblStylePr>
    <w:tblStylePr w:type="band1Horz">
      <w:tblPr/>
      <w:tcPr>
        <w:tcBorders>
          <w:left w:val="nil"/>
          <w:right w:val="nil"/>
          <w:insideH w:val="nil"/>
          <w:insideV w:val="nil"/>
        </w:tcBorders>
        <w:shd w:val="clear" w:color="auto" w:fill="F0F9C7" w:themeFill="accent1" w:themeFillTint="3F"/>
      </w:tcPr>
    </w:tblStylePr>
  </w:style>
  <w:style w:type="table" w:styleId="Lichtearcering-accent2">
    <w:name w:val="Light Shading Accent 2"/>
    <w:basedOn w:val="Standaardtabel"/>
    <w:uiPriority w:val="60"/>
    <w:semiHidden/>
    <w:unhideWhenUsed/>
    <w:rsid w:val="00572222"/>
    <w:pPr>
      <w:spacing w:after="0" w:line="240" w:lineRule="auto"/>
    </w:pPr>
    <w:rPr>
      <w:color w:val="749706" w:themeColor="accent2" w:themeShade="BF"/>
    </w:rPr>
    <w:tblPr>
      <w:tblStyleRowBandSize w:val="1"/>
      <w:tblStyleColBandSize w:val="1"/>
      <w:tblBorders>
        <w:top w:val="single" w:sz="8" w:space="0" w:color="9DCB08" w:themeColor="accent2"/>
        <w:bottom w:val="single" w:sz="8" w:space="0" w:color="9DCB08" w:themeColor="accent2"/>
      </w:tblBorders>
    </w:tblPr>
    <w:tblStylePr w:type="firstRow">
      <w:pPr>
        <w:spacing w:before="0" w:after="0" w:line="240" w:lineRule="auto"/>
      </w:pPr>
      <w:rPr>
        <w:b/>
        <w:bCs/>
      </w:rPr>
      <w:tblPr/>
      <w:tcPr>
        <w:tcBorders>
          <w:top w:val="single" w:sz="8" w:space="0" w:color="9DCB08" w:themeColor="accent2"/>
          <w:left w:val="nil"/>
          <w:bottom w:val="single" w:sz="8" w:space="0" w:color="9DCB08" w:themeColor="accent2"/>
          <w:right w:val="nil"/>
          <w:insideH w:val="nil"/>
          <w:insideV w:val="nil"/>
        </w:tcBorders>
      </w:tcPr>
    </w:tblStylePr>
    <w:tblStylePr w:type="lastRow">
      <w:pPr>
        <w:spacing w:before="0" w:after="0" w:line="240" w:lineRule="auto"/>
      </w:pPr>
      <w:rPr>
        <w:b/>
        <w:bCs/>
      </w:rPr>
      <w:tblPr/>
      <w:tcPr>
        <w:tcBorders>
          <w:top w:val="single" w:sz="8" w:space="0" w:color="9DCB08" w:themeColor="accent2"/>
          <w:left w:val="nil"/>
          <w:bottom w:val="single" w:sz="8" w:space="0" w:color="9DCB08"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CB7" w:themeFill="accent2" w:themeFillTint="3F"/>
      </w:tcPr>
    </w:tblStylePr>
    <w:tblStylePr w:type="band1Horz">
      <w:tblPr/>
      <w:tcPr>
        <w:tcBorders>
          <w:left w:val="nil"/>
          <w:right w:val="nil"/>
          <w:insideH w:val="nil"/>
          <w:insideV w:val="nil"/>
        </w:tcBorders>
        <w:shd w:val="clear" w:color="auto" w:fill="EBFCB7" w:themeFill="accent2" w:themeFillTint="3F"/>
      </w:tcPr>
    </w:tblStylePr>
  </w:style>
  <w:style w:type="table" w:styleId="Lichtearcering-accent3">
    <w:name w:val="Light Shading Accent 3"/>
    <w:basedOn w:val="Standaardtabel"/>
    <w:uiPriority w:val="60"/>
    <w:semiHidden/>
    <w:unhideWhenUsed/>
    <w:rsid w:val="00572222"/>
    <w:pPr>
      <w:spacing w:after="0" w:line="240" w:lineRule="auto"/>
    </w:pPr>
    <w:rPr>
      <w:color w:val="0C7A6A" w:themeColor="accent3" w:themeShade="BF"/>
    </w:rPr>
    <w:tblPr>
      <w:tblStyleRowBandSize w:val="1"/>
      <w:tblStyleColBandSize w:val="1"/>
      <w:tblBorders>
        <w:top w:val="single" w:sz="8" w:space="0" w:color="10A48E" w:themeColor="accent3"/>
        <w:bottom w:val="single" w:sz="8" w:space="0" w:color="10A48E" w:themeColor="accent3"/>
      </w:tblBorders>
    </w:tblPr>
    <w:tblStylePr w:type="firstRow">
      <w:pPr>
        <w:spacing w:before="0" w:after="0" w:line="240" w:lineRule="auto"/>
      </w:pPr>
      <w:rPr>
        <w:b/>
        <w:bCs/>
      </w:rPr>
      <w:tblPr/>
      <w:tcPr>
        <w:tcBorders>
          <w:top w:val="single" w:sz="8" w:space="0" w:color="10A48E" w:themeColor="accent3"/>
          <w:left w:val="nil"/>
          <w:bottom w:val="single" w:sz="8" w:space="0" w:color="10A48E" w:themeColor="accent3"/>
          <w:right w:val="nil"/>
          <w:insideH w:val="nil"/>
          <w:insideV w:val="nil"/>
        </w:tcBorders>
      </w:tcPr>
    </w:tblStylePr>
    <w:tblStylePr w:type="lastRow">
      <w:pPr>
        <w:spacing w:before="0" w:after="0" w:line="240" w:lineRule="auto"/>
      </w:pPr>
      <w:rPr>
        <w:b/>
        <w:bCs/>
      </w:rPr>
      <w:tblPr/>
      <w:tcPr>
        <w:tcBorders>
          <w:top w:val="single" w:sz="8" w:space="0" w:color="10A48E" w:themeColor="accent3"/>
          <w:left w:val="nil"/>
          <w:bottom w:val="single" w:sz="8" w:space="0" w:color="10A48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4F7ED" w:themeFill="accent3" w:themeFillTint="3F"/>
      </w:tcPr>
    </w:tblStylePr>
    <w:tblStylePr w:type="band1Horz">
      <w:tblPr/>
      <w:tcPr>
        <w:tcBorders>
          <w:left w:val="nil"/>
          <w:right w:val="nil"/>
          <w:insideH w:val="nil"/>
          <w:insideV w:val="nil"/>
        </w:tcBorders>
        <w:shd w:val="clear" w:color="auto" w:fill="B4F7ED" w:themeFill="accent3" w:themeFillTint="3F"/>
      </w:tcPr>
    </w:tblStylePr>
  </w:style>
  <w:style w:type="table" w:styleId="Lichtearcering-accent4">
    <w:name w:val="Light Shading Accent 4"/>
    <w:basedOn w:val="Standaardtabel"/>
    <w:uiPriority w:val="60"/>
    <w:semiHidden/>
    <w:unhideWhenUsed/>
    <w:rsid w:val="00572222"/>
    <w:pPr>
      <w:spacing w:after="0" w:line="240" w:lineRule="auto"/>
    </w:pPr>
    <w:rPr>
      <w:color w:val="118F79" w:themeColor="accent4" w:themeShade="BF"/>
    </w:rPr>
    <w:tblPr>
      <w:tblStyleRowBandSize w:val="1"/>
      <w:tblStyleColBandSize w:val="1"/>
      <w:tblBorders>
        <w:top w:val="single" w:sz="8" w:space="0" w:color="17C0A3" w:themeColor="accent4"/>
        <w:bottom w:val="single" w:sz="8" w:space="0" w:color="17C0A3" w:themeColor="accent4"/>
      </w:tblBorders>
    </w:tblPr>
    <w:tblStylePr w:type="firstRow">
      <w:pPr>
        <w:spacing w:before="0" w:after="0" w:line="240" w:lineRule="auto"/>
      </w:pPr>
      <w:rPr>
        <w:b/>
        <w:bCs/>
      </w:rPr>
      <w:tblPr/>
      <w:tcPr>
        <w:tcBorders>
          <w:top w:val="single" w:sz="8" w:space="0" w:color="17C0A3" w:themeColor="accent4"/>
          <w:left w:val="nil"/>
          <w:bottom w:val="single" w:sz="8" w:space="0" w:color="17C0A3" w:themeColor="accent4"/>
          <w:right w:val="nil"/>
          <w:insideH w:val="nil"/>
          <w:insideV w:val="nil"/>
        </w:tcBorders>
      </w:tcPr>
    </w:tblStylePr>
    <w:tblStylePr w:type="lastRow">
      <w:pPr>
        <w:spacing w:before="0" w:after="0" w:line="240" w:lineRule="auto"/>
      </w:pPr>
      <w:rPr>
        <w:b/>
        <w:bCs/>
      </w:rPr>
      <w:tblPr/>
      <w:tcPr>
        <w:tcBorders>
          <w:top w:val="single" w:sz="8" w:space="0" w:color="17C0A3" w:themeColor="accent4"/>
          <w:left w:val="nil"/>
          <w:bottom w:val="single" w:sz="8" w:space="0" w:color="17C0A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F7ED" w:themeFill="accent4" w:themeFillTint="3F"/>
      </w:tcPr>
    </w:tblStylePr>
    <w:tblStylePr w:type="band1Horz">
      <w:tblPr/>
      <w:tcPr>
        <w:tcBorders>
          <w:left w:val="nil"/>
          <w:right w:val="nil"/>
          <w:insideH w:val="nil"/>
          <w:insideV w:val="nil"/>
        </w:tcBorders>
        <w:shd w:val="clear" w:color="auto" w:fill="BDF7ED" w:themeFill="accent4" w:themeFillTint="3F"/>
      </w:tcPr>
    </w:tblStylePr>
  </w:style>
  <w:style w:type="table" w:styleId="Lichtearcering-accent5">
    <w:name w:val="Light Shading Accent 5"/>
    <w:basedOn w:val="Standaardtabel"/>
    <w:uiPriority w:val="60"/>
    <w:semiHidden/>
    <w:unhideWhenUsed/>
    <w:rsid w:val="00572222"/>
    <w:pPr>
      <w:spacing w:after="0" w:line="240" w:lineRule="auto"/>
    </w:pPr>
    <w:rPr>
      <w:color w:val="033B32" w:themeColor="accent5" w:themeShade="BF"/>
    </w:rPr>
    <w:tblPr>
      <w:tblStyleRowBandSize w:val="1"/>
      <w:tblStyleColBandSize w:val="1"/>
      <w:tblBorders>
        <w:top w:val="single" w:sz="8" w:space="0" w:color="044F44" w:themeColor="accent5"/>
        <w:bottom w:val="single" w:sz="8" w:space="0" w:color="044F44" w:themeColor="accent5"/>
      </w:tblBorders>
    </w:tblPr>
    <w:tblStylePr w:type="firstRow">
      <w:pPr>
        <w:spacing w:before="0" w:after="0" w:line="240" w:lineRule="auto"/>
      </w:pPr>
      <w:rPr>
        <w:b/>
        <w:bCs/>
      </w:rPr>
      <w:tblPr/>
      <w:tcPr>
        <w:tcBorders>
          <w:top w:val="single" w:sz="8" w:space="0" w:color="044F44" w:themeColor="accent5"/>
          <w:left w:val="nil"/>
          <w:bottom w:val="single" w:sz="8" w:space="0" w:color="044F44" w:themeColor="accent5"/>
          <w:right w:val="nil"/>
          <w:insideH w:val="nil"/>
          <w:insideV w:val="nil"/>
        </w:tcBorders>
      </w:tcPr>
    </w:tblStylePr>
    <w:tblStylePr w:type="lastRow">
      <w:pPr>
        <w:spacing w:before="0" w:after="0" w:line="240" w:lineRule="auto"/>
      </w:pPr>
      <w:rPr>
        <w:b/>
        <w:bCs/>
      </w:rPr>
      <w:tblPr/>
      <w:tcPr>
        <w:tcBorders>
          <w:top w:val="single" w:sz="8" w:space="0" w:color="044F44" w:themeColor="accent5"/>
          <w:left w:val="nil"/>
          <w:bottom w:val="single" w:sz="8" w:space="0" w:color="044F4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AFAEB" w:themeFill="accent5" w:themeFillTint="3F"/>
      </w:tcPr>
    </w:tblStylePr>
    <w:tblStylePr w:type="band1Horz">
      <w:tblPr/>
      <w:tcPr>
        <w:tcBorders>
          <w:left w:val="nil"/>
          <w:right w:val="nil"/>
          <w:insideH w:val="nil"/>
          <w:insideV w:val="nil"/>
        </w:tcBorders>
        <w:shd w:val="clear" w:color="auto" w:fill="9AFAEB" w:themeFill="accent5" w:themeFillTint="3F"/>
      </w:tcPr>
    </w:tblStylePr>
  </w:style>
  <w:style w:type="table" w:styleId="Lichtearcering-accent6">
    <w:name w:val="Light Shading Accent 6"/>
    <w:basedOn w:val="Standaardtabel"/>
    <w:uiPriority w:val="60"/>
    <w:semiHidden/>
    <w:unhideWhenUsed/>
    <w:rsid w:val="00572222"/>
    <w:pPr>
      <w:spacing w:after="0" w:line="240" w:lineRule="auto"/>
    </w:pPr>
    <w:rPr>
      <w:color w:val="212832" w:themeColor="accent6" w:themeShade="BF"/>
    </w:rPr>
    <w:tblPr>
      <w:tblStyleRowBandSize w:val="1"/>
      <w:tblStyleColBandSize w:val="1"/>
      <w:tblBorders>
        <w:top w:val="single" w:sz="8" w:space="0" w:color="2C3644" w:themeColor="accent6"/>
        <w:bottom w:val="single" w:sz="8" w:space="0" w:color="2C3644" w:themeColor="accent6"/>
      </w:tblBorders>
    </w:tblPr>
    <w:tblStylePr w:type="firstRow">
      <w:pPr>
        <w:spacing w:before="0" w:after="0" w:line="240" w:lineRule="auto"/>
      </w:pPr>
      <w:rPr>
        <w:b/>
        <w:bCs/>
      </w:rPr>
      <w:tblPr/>
      <w:tcPr>
        <w:tcBorders>
          <w:top w:val="single" w:sz="8" w:space="0" w:color="2C3644" w:themeColor="accent6"/>
          <w:left w:val="nil"/>
          <w:bottom w:val="single" w:sz="8" w:space="0" w:color="2C3644" w:themeColor="accent6"/>
          <w:right w:val="nil"/>
          <w:insideH w:val="nil"/>
          <w:insideV w:val="nil"/>
        </w:tcBorders>
      </w:tcPr>
    </w:tblStylePr>
    <w:tblStylePr w:type="lastRow">
      <w:pPr>
        <w:spacing w:before="0" w:after="0" w:line="240" w:lineRule="auto"/>
      </w:pPr>
      <w:rPr>
        <w:b/>
        <w:bCs/>
      </w:rPr>
      <w:tblPr/>
      <w:tcPr>
        <w:tcBorders>
          <w:top w:val="single" w:sz="8" w:space="0" w:color="2C3644" w:themeColor="accent6"/>
          <w:left w:val="nil"/>
          <w:bottom w:val="single" w:sz="8" w:space="0" w:color="2C364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3CCD8" w:themeFill="accent6" w:themeFillTint="3F"/>
      </w:tcPr>
    </w:tblStylePr>
    <w:tblStylePr w:type="band1Horz">
      <w:tblPr/>
      <w:tcPr>
        <w:tcBorders>
          <w:left w:val="nil"/>
          <w:right w:val="nil"/>
          <w:insideH w:val="nil"/>
          <w:insideV w:val="nil"/>
        </w:tcBorders>
        <w:shd w:val="clear" w:color="auto" w:fill="C3CCD8" w:themeFill="accent6" w:themeFillTint="3F"/>
      </w:tcPr>
    </w:tblStylePr>
  </w:style>
  <w:style w:type="character" w:styleId="Regelnummer">
    <w:name w:val="line number"/>
    <w:basedOn w:val="Standaardalinea-lettertype"/>
    <w:uiPriority w:val="99"/>
    <w:semiHidden/>
    <w:unhideWhenUsed/>
    <w:rsid w:val="00572222"/>
    <w:rPr>
      <w:sz w:val="22"/>
    </w:rPr>
  </w:style>
  <w:style w:type="paragraph" w:styleId="Lijst">
    <w:name w:val="List"/>
    <w:basedOn w:val="Standaard"/>
    <w:uiPriority w:val="99"/>
    <w:semiHidden/>
    <w:unhideWhenUsed/>
    <w:rsid w:val="00572222"/>
    <w:pPr>
      <w:ind w:left="360" w:hanging="360"/>
      <w:contextualSpacing/>
    </w:pPr>
  </w:style>
  <w:style w:type="paragraph" w:styleId="Lijst2">
    <w:name w:val="List 2"/>
    <w:basedOn w:val="Standaard"/>
    <w:uiPriority w:val="99"/>
    <w:semiHidden/>
    <w:unhideWhenUsed/>
    <w:rsid w:val="00572222"/>
    <w:pPr>
      <w:ind w:left="720" w:hanging="360"/>
      <w:contextualSpacing/>
    </w:pPr>
  </w:style>
  <w:style w:type="paragraph" w:styleId="Lijst3">
    <w:name w:val="List 3"/>
    <w:basedOn w:val="Standaard"/>
    <w:uiPriority w:val="99"/>
    <w:semiHidden/>
    <w:unhideWhenUsed/>
    <w:rsid w:val="00572222"/>
    <w:pPr>
      <w:ind w:left="1080" w:hanging="360"/>
      <w:contextualSpacing/>
    </w:pPr>
  </w:style>
  <w:style w:type="paragraph" w:styleId="Lijst4">
    <w:name w:val="List 4"/>
    <w:basedOn w:val="Standaard"/>
    <w:uiPriority w:val="99"/>
    <w:semiHidden/>
    <w:unhideWhenUsed/>
    <w:rsid w:val="00572222"/>
    <w:pPr>
      <w:ind w:left="1440" w:hanging="360"/>
      <w:contextualSpacing/>
    </w:pPr>
  </w:style>
  <w:style w:type="paragraph" w:styleId="Lijst5">
    <w:name w:val="List 5"/>
    <w:basedOn w:val="Standaard"/>
    <w:uiPriority w:val="99"/>
    <w:semiHidden/>
    <w:unhideWhenUsed/>
    <w:rsid w:val="00572222"/>
    <w:pPr>
      <w:ind w:left="1800" w:hanging="360"/>
      <w:contextualSpacing/>
    </w:pPr>
  </w:style>
  <w:style w:type="paragraph" w:styleId="Lijstopsomteken">
    <w:name w:val="List Bullet"/>
    <w:basedOn w:val="Standaard"/>
    <w:uiPriority w:val="99"/>
    <w:semiHidden/>
    <w:unhideWhenUsed/>
    <w:rsid w:val="00572222"/>
    <w:pPr>
      <w:numPr>
        <w:numId w:val="1"/>
      </w:numPr>
      <w:contextualSpacing/>
    </w:pPr>
  </w:style>
  <w:style w:type="paragraph" w:styleId="Lijstopsomteken2">
    <w:name w:val="List Bullet 2"/>
    <w:basedOn w:val="Standaard"/>
    <w:uiPriority w:val="99"/>
    <w:semiHidden/>
    <w:unhideWhenUsed/>
    <w:rsid w:val="00572222"/>
    <w:pPr>
      <w:numPr>
        <w:numId w:val="2"/>
      </w:numPr>
      <w:contextualSpacing/>
    </w:pPr>
  </w:style>
  <w:style w:type="paragraph" w:styleId="Lijstopsomteken3">
    <w:name w:val="List Bullet 3"/>
    <w:basedOn w:val="Standaard"/>
    <w:uiPriority w:val="99"/>
    <w:semiHidden/>
    <w:unhideWhenUsed/>
    <w:rsid w:val="00572222"/>
    <w:pPr>
      <w:numPr>
        <w:numId w:val="3"/>
      </w:numPr>
      <w:contextualSpacing/>
    </w:pPr>
  </w:style>
  <w:style w:type="paragraph" w:styleId="Lijstopsomteken4">
    <w:name w:val="List Bullet 4"/>
    <w:basedOn w:val="Standaard"/>
    <w:uiPriority w:val="99"/>
    <w:semiHidden/>
    <w:unhideWhenUsed/>
    <w:rsid w:val="00572222"/>
    <w:pPr>
      <w:numPr>
        <w:numId w:val="4"/>
      </w:numPr>
      <w:contextualSpacing/>
    </w:pPr>
  </w:style>
  <w:style w:type="paragraph" w:styleId="Lijstopsomteken5">
    <w:name w:val="List Bullet 5"/>
    <w:basedOn w:val="Standaard"/>
    <w:uiPriority w:val="99"/>
    <w:semiHidden/>
    <w:unhideWhenUsed/>
    <w:rsid w:val="00572222"/>
    <w:pPr>
      <w:numPr>
        <w:numId w:val="5"/>
      </w:numPr>
      <w:contextualSpacing/>
    </w:pPr>
  </w:style>
  <w:style w:type="paragraph" w:styleId="Lijstvoortzetting">
    <w:name w:val="List Continue"/>
    <w:basedOn w:val="Standaard"/>
    <w:uiPriority w:val="99"/>
    <w:semiHidden/>
    <w:unhideWhenUsed/>
    <w:rsid w:val="00572222"/>
    <w:pPr>
      <w:spacing w:after="120"/>
      <w:ind w:left="360"/>
      <w:contextualSpacing/>
    </w:pPr>
  </w:style>
  <w:style w:type="paragraph" w:styleId="Lijstvoortzetting2">
    <w:name w:val="List Continue 2"/>
    <w:basedOn w:val="Standaard"/>
    <w:uiPriority w:val="99"/>
    <w:semiHidden/>
    <w:unhideWhenUsed/>
    <w:rsid w:val="00572222"/>
    <w:pPr>
      <w:spacing w:after="120"/>
      <w:ind w:left="720"/>
      <w:contextualSpacing/>
    </w:pPr>
  </w:style>
  <w:style w:type="paragraph" w:styleId="Lijstvoortzetting3">
    <w:name w:val="List Continue 3"/>
    <w:basedOn w:val="Standaard"/>
    <w:uiPriority w:val="99"/>
    <w:semiHidden/>
    <w:unhideWhenUsed/>
    <w:rsid w:val="00572222"/>
    <w:pPr>
      <w:spacing w:after="120"/>
      <w:ind w:left="1080"/>
      <w:contextualSpacing/>
    </w:pPr>
  </w:style>
  <w:style w:type="paragraph" w:styleId="Lijstvoortzetting4">
    <w:name w:val="List Continue 4"/>
    <w:basedOn w:val="Standaard"/>
    <w:uiPriority w:val="99"/>
    <w:semiHidden/>
    <w:unhideWhenUsed/>
    <w:rsid w:val="00572222"/>
    <w:pPr>
      <w:spacing w:after="120"/>
      <w:ind w:left="1440"/>
      <w:contextualSpacing/>
    </w:pPr>
  </w:style>
  <w:style w:type="paragraph" w:styleId="Lijstvoortzetting5">
    <w:name w:val="List Continue 5"/>
    <w:basedOn w:val="Standaard"/>
    <w:uiPriority w:val="99"/>
    <w:semiHidden/>
    <w:unhideWhenUsed/>
    <w:rsid w:val="00572222"/>
    <w:pPr>
      <w:spacing w:after="120"/>
      <w:ind w:left="1800"/>
      <w:contextualSpacing/>
    </w:pPr>
  </w:style>
  <w:style w:type="paragraph" w:styleId="Lijstnummering">
    <w:name w:val="List Number"/>
    <w:basedOn w:val="Standaard"/>
    <w:uiPriority w:val="99"/>
    <w:semiHidden/>
    <w:unhideWhenUsed/>
    <w:rsid w:val="00572222"/>
    <w:pPr>
      <w:numPr>
        <w:numId w:val="6"/>
      </w:numPr>
      <w:contextualSpacing/>
    </w:pPr>
  </w:style>
  <w:style w:type="paragraph" w:styleId="Lijstnummering2">
    <w:name w:val="List Number 2"/>
    <w:basedOn w:val="Standaard"/>
    <w:uiPriority w:val="99"/>
    <w:semiHidden/>
    <w:unhideWhenUsed/>
    <w:rsid w:val="00572222"/>
    <w:pPr>
      <w:numPr>
        <w:numId w:val="7"/>
      </w:numPr>
      <w:contextualSpacing/>
    </w:pPr>
  </w:style>
  <w:style w:type="paragraph" w:styleId="Lijstnummering3">
    <w:name w:val="List Number 3"/>
    <w:basedOn w:val="Standaard"/>
    <w:uiPriority w:val="99"/>
    <w:semiHidden/>
    <w:unhideWhenUsed/>
    <w:rsid w:val="00572222"/>
    <w:pPr>
      <w:numPr>
        <w:numId w:val="8"/>
      </w:numPr>
      <w:contextualSpacing/>
    </w:pPr>
  </w:style>
  <w:style w:type="paragraph" w:styleId="Lijstnummering4">
    <w:name w:val="List Number 4"/>
    <w:basedOn w:val="Standaard"/>
    <w:uiPriority w:val="99"/>
    <w:semiHidden/>
    <w:unhideWhenUsed/>
    <w:rsid w:val="00572222"/>
    <w:pPr>
      <w:numPr>
        <w:numId w:val="9"/>
      </w:numPr>
      <w:contextualSpacing/>
    </w:pPr>
  </w:style>
  <w:style w:type="paragraph" w:styleId="Lijstnummering5">
    <w:name w:val="List Number 5"/>
    <w:basedOn w:val="Standaard"/>
    <w:uiPriority w:val="99"/>
    <w:semiHidden/>
    <w:unhideWhenUsed/>
    <w:rsid w:val="00572222"/>
    <w:pPr>
      <w:numPr>
        <w:numId w:val="10"/>
      </w:numPr>
      <w:contextualSpacing/>
    </w:pPr>
  </w:style>
  <w:style w:type="paragraph" w:styleId="Lijstalinea">
    <w:name w:val="List Paragraph"/>
    <w:basedOn w:val="Standaard"/>
    <w:uiPriority w:val="34"/>
    <w:semiHidden/>
    <w:qFormat/>
    <w:rsid w:val="00572222"/>
    <w:pPr>
      <w:ind w:left="720"/>
      <w:contextualSpacing/>
    </w:pPr>
  </w:style>
  <w:style w:type="table" w:styleId="Lijsttabel1licht">
    <w:name w:val="List Table 1 Light"/>
    <w:basedOn w:val="Standaardtabel"/>
    <w:uiPriority w:val="46"/>
    <w:rsid w:val="0057222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46"/>
    <w:rsid w:val="00572222"/>
    <w:pPr>
      <w:spacing w:after="0" w:line="240" w:lineRule="auto"/>
    </w:pPr>
    <w:tblPr>
      <w:tblStyleRowBandSize w:val="1"/>
      <w:tblStyleColBandSize w:val="1"/>
    </w:tblPr>
    <w:tblStylePr w:type="firstRow">
      <w:rPr>
        <w:b/>
        <w:bCs/>
      </w:rPr>
      <w:tblPr/>
      <w:tcPr>
        <w:tcBorders>
          <w:bottom w:val="single" w:sz="4" w:space="0" w:color="DBF278" w:themeColor="accent1" w:themeTint="99"/>
        </w:tcBorders>
      </w:tcPr>
    </w:tblStylePr>
    <w:tblStylePr w:type="lastRow">
      <w:rPr>
        <w:b/>
        <w:bCs/>
      </w:rPr>
      <w:tblPr/>
      <w:tcPr>
        <w:tcBorders>
          <w:top w:val="single" w:sz="4" w:space="0" w:color="DBF278" w:themeColor="accent1" w:themeTint="99"/>
        </w:tcBorders>
      </w:tcPr>
    </w:tblStylePr>
    <w:tblStylePr w:type="firstCol">
      <w:rPr>
        <w:b/>
        <w:bCs/>
      </w:rPr>
    </w:tblStylePr>
    <w:tblStylePr w:type="lastCol">
      <w:rPr>
        <w:b/>
        <w:bCs/>
      </w:rPr>
    </w:tblStylePr>
    <w:tblStylePr w:type="band1Vert">
      <w:tblPr/>
      <w:tcPr>
        <w:shd w:val="clear" w:color="auto" w:fill="F3FAD2" w:themeFill="accent1" w:themeFillTint="33"/>
      </w:tcPr>
    </w:tblStylePr>
    <w:tblStylePr w:type="band1Horz">
      <w:tblPr/>
      <w:tcPr>
        <w:shd w:val="clear" w:color="auto" w:fill="F3FAD2" w:themeFill="accent1" w:themeFillTint="33"/>
      </w:tcPr>
    </w:tblStylePr>
  </w:style>
  <w:style w:type="table" w:styleId="Lijsttabel1licht-Accent2">
    <w:name w:val="List Table 1 Light Accent 2"/>
    <w:basedOn w:val="Standaardtabel"/>
    <w:uiPriority w:val="46"/>
    <w:rsid w:val="00572222"/>
    <w:pPr>
      <w:spacing w:after="0" w:line="240" w:lineRule="auto"/>
    </w:pPr>
    <w:tblPr>
      <w:tblStyleRowBandSize w:val="1"/>
      <w:tblStyleColBandSize w:val="1"/>
    </w:tblPr>
    <w:tblStylePr w:type="firstRow">
      <w:rPr>
        <w:b/>
        <w:bCs/>
      </w:rPr>
      <w:tblPr/>
      <w:tcPr>
        <w:tcBorders>
          <w:bottom w:val="single" w:sz="4" w:space="0" w:color="D0F852" w:themeColor="accent2" w:themeTint="99"/>
        </w:tcBorders>
      </w:tcPr>
    </w:tblStylePr>
    <w:tblStylePr w:type="lastRow">
      <w:rPr>
        <w:b/>
        <w:bCs/>
      </w:rPr>
      <w:tblPr/>
      <w:tcPr>
        <w:tcBorders>
          <w:top w:val="single" w:sz="4" w:space="0" w:color="D0F852" w:themeColor="accent2" w:themeTint="99"/>
        </w:tcBorders>
      </w:tcPr>
    </w:tblStylePr>
    <w:tblStylePr w:type="firstCol">
      <w:rPr>
        <w:b/>
        <w:bCs/>
      </w:rPr>
    </w:tblStylePr>
    <w:tblStylePr w:type="lastCol">
      <w:rPr>
        <w:b/>
        <w:bCs/>
      </w:rPr>
    </w:tblStylePr>
    <w:tblStylePr w:type="band1Vert">
      <w:tblPr/>
      <w:tcPr>
        <w:shd w:val="clear" w:color="auto" w:fill="EFFCC5" w:themeFill="accent2" w:themeFillTint="33"/>
      </w:tcPr>
    </w:tblStylePr>
    <w:tblStylePr w:type="band1Horz">
      <w:tblPr/>
      <w:tcPr>
        <w:shd w:val="clear" w:color="auto" w:fill="EFFCC5" w:themeFill="accent2" w:themeFillTint="33"/>
      </w:tcPr>
    </w:tblStylePr>
  </w:style>
  <w:style w:type="table" w:styleId="Lijsttabel1licht-Accent3">
    <w:name w:val="List Table 1 Light Accent 3"/>
    <w:basedOn w:val="Standaardtabel"/>
    <w:uiPriority w:val="46"/>
    <w:rsid w:val="00572222"/>
    <w:pPr>
      <w:spacing w:after="0" w:line="240" w:lineRule="auto"/>
    </w:pPr>
    <w:tblPr>
      <w:tblStyleRowBandSize w:val="1"/>
      <w:tblStyleColBandSize w:val="1"/>
    </w:tblPr>
    <w:tblStylePr w:type="firstRow">
      <w:rPr>
        <w:b/>
        <w:bCs/>
      </w:rPr>
      <w:tblPr/>
      <w:tcPr>
        <w:tcBorders>
          <w:bottom w:val="single" w:sz="4" w:space="0" w:color="4AEDD5" w:themeColor="accent3" w:themeTint="99"/>
        </w:tcBorders>
      </w:tcPr>
    </w:tblStylePr>
    <w:tblStylePr w:type="lastRow">
      <w:rPr>
        <w:b/>
        <w:bCs/>
      </w:rPr>
      <w:tblPr/>
      <w:tcPr>
        <w:tcBorders>
          <w:top w:val="single" w:sz="4" w:space="0" w:color="4AEDD5" w:themeColor="accent3" w:themeTint="99"/>
        </w:tcBorders>
      </w:tcPr>
    </w:tblStylePr>
    <w:tblStylePr w:type="firstCol">
      <w:rPr>
        <w:b/>
        <w:bCs/>
      </w:rPr>
    </w:tblStylePr>
    <w:tblStylePr w:type="lastCol">
      <w:rPr>
        <w:b/>
        <w:bCs/>
      </w:rPr>
    </w:tblStylePr>
    <w:tblStylePr w:type="band1Vert">
      <w:tblPr/>
      <w:tcPr>
        <w:shd w:val="clear" w:color="auto" w:fill="C2F9F1" w:themeFill="accent3" w:themeFillTint="33"/>
      </w:tcPr>
    </w:tblStylePr>
    <w:tblStylePr w:type="band1Horz">
      <w:tblPr/>
      <w:tcPr>
        <w:shd w:val="clear" w:color="auto" w:fill="C2F9F1" w:themeFill="accent3" w:themeFillTint="33"/>
      </w:tcPr>
    </w:tblStylePr>
  </w:style>
  <w:style w:type="table" w:styleId="Lijsttabel1licht-Accent4">
    <w:name w:val="List Table 1 Light Accent 4"/>
    <w:basedOn w:val="Standaardtabel"/>
    <w:uiPriority w:val="46"/>
    <w:rsid w:val="00572222"/>
    <w:pPr>
      <w:spacing w:after="0" w:line="240" w:lineRule="auto"/>
    </w:pPr>
    <w:tblPr>
      <w:tblStyleRowBandSize w:val="1"/>
      <w:tblStyleColBandSize w:val="1"/>
    </w:tblPr>
    <w:tblStylePr w:type="firstRow">
      <w:rPr>
        <w:b/>
        <w:bCs/>
      </w:rPr>
      <w:tblPr/>
      <w:tcPr>
        <w:tcBorders>
          <w:bottom w:val="single" w:sz="4" w:space="0" w:color="60ECD4" w:themeColor="accent4" w:themeTint="99"/>
        </w:tcBorders>
      </w:tcPr>
    </w:tblStylePr>
    <w:tblStylePr w:type="lastRow">
      <w:rPr>
        <w:b/>
        <w:bCs/>
      </w:rPr>
      <w:tblPr/>
      <w:tcPr>
        <w:tcBorders>
          <w:top w:val="single" w:sz="4" w:space="0" w:color="60ECD4" w:themeColor="accent4" w:themeTint="99"/>
        </w:tcBorders>
      </w:tcPr>
    </w:tblStylePr>
    <w:tblStylePr w:type="firstCol">
      <w:rPr>
        <w:b/>
        <w:bCs/>
      </w:rPr>
    </w:tblStylePr>
    <w:tblStylePr w:type="lastCol">
      <w:rPr>
        <w:b/>
        <w:bCs/>
      </w:rPr>
    </w:tblStylePr>
    <w:tblStylePr w:type="band1Vert">
      <w:tblPr/>
      <w:tcPr>
        <w:shd w:val="clear" w:color="auto" w:fill="CAF8F0" w:themeFill="accent4" w:themeFillTint="33"/>
      </w:tcPr>
    </w:tblStylePr>
    <w:tblStylePr w:type="band1Horz">
      <w:tblPr/>
      <w:tcPr>
        <w:shd w:val="clear" w:color="auto" w:fill="CAF8F0" w:themeFill="accent4" w:themeFillTint="33"/>
      </w:tcPr>
    </w:tblStylePr>
  </w:style>
  <w:style w:type="table" w:styleId="Lijsttabel1licht-Accent5">
    <w:name w:val="List Table 1 Light Accent 5"/>
    <w:basedOn w:val="Standaardtabel"/>
    <w:uiPriority w:val="46"/>
    <w:rsid w:val="00572222"/>
    <w:pPr>
      <w:spacing w:after="0" w:line="240" w:lineRule="auto"/>
    </w:pPr>
    <w:tblPr>
      <w:tblStyleRowBandSize w:val="1"/>
      <w:tblStyleColBandSize w:val="1"/>
    </w:tblPr>
    <w:tblStylePr w:type="firstRow">
      <w:rPr>
        <w:b/>
        <w:bCs/>
      </w:rPr>
      <w:tblPr/>
      <w:tcPr>
        <w:tcBorders>
          <w:bottom w:val="single" w:sz="4" w:space="0" w:color="0CF1CF" w:themeColor="accent5" w:themeTint="99"/>
        </w:tcBorders>
      </w:tcPr>
    </w:tblStylePr>
    <w:tblStylePr w:type="lastRow">
      <w:rPr>
        <w:b/>
        <w:bCs/>
      </w:rPr>
      <w:tblPr/>
      <w:tcPr>
        <w:tcBorders>
          <w:top w:val="single" w:sz="4" w:space="0" w:color="0CF1CF" w:themeColor="accent5" w:themeTint="99"/>
        </w:tcBorders>
      </w:tcPr>
    </w:tblStylePr>
    <w:tblStylePr w:type="firstCol">
      <w:rPr>
        <w:b/>
        <w:bCs/>
      </w:rPr>
    </w:tblStylePr>
    <w:tblStylePr w:type="lastCol">
      <w:rPr>
        <w:b/>
        <w:bCs/>
      </w:rPr>
    </w:tblStylePr>
    <w:tblStylePr w:type="band1Vert">
      <w:tblPr/>
      <w:tcPr>
        <w:shd w:val="clear" w:color="auto" w:fill="ADFBEF" w:themeFill="accent5" w:themeFillTint="33"/>
      </w:tcPr>
    </w:tblStylePr>
    <w:tblStylePr w:type="band1Horz">
      <w:tblPr/>
      <w:tcPr>
        <w:shd w:val="clear" w:color="auto" w:fill="ADFBEF" w:themeFill="accent5" w:themeFillTint="33"/>
      </w:tcPr>
    </w:tblStylePr>
  </w:style>
  <w:style w:type="table" w:styleId="Lijsttabel1licht-Accent6">
    <w:name w:val="List Table 1 Light Accent 6"/>
    <w:basedOn w:val="Standaardtabel"/>
    <w:uiPriority w:val="46"/>
    <w:rsid w:val="00572222"/>
    <w:pPr>
      <w:spacing w:after="0" w:line="240" w:lineRule="auto"/>
    </w:pPr>
    <w:tblPr>
      <w:tblStyleRowBandSize w:val="1"/>
      <w:tblStyleColBandSize w:val="1"/>
    </w:tblPr>
    <w:tblStylePr w:type="firstRow">
      <w:rPr>
        <w:b/>
        <w:bCs/>
      </w:rPr>
      <w:tblPr/>
      <w:tcPr>
        <w:tcBorders>
          <w:bottom w:val="single" w:sz="4" w:space="0" w:color="6D83A1" w:themeColor="accent6" w:themeTint="99"/>
        </w:tcBorders>
      </w:tcPr>
    </w:tblStylePr>
    <w:tblStylePr w:type="lastRow">
      <w:rPr>
        <w:b/>
        <w:bCs/>
      </w:rPr>
      <w:tblPr/>
      <w:tcPr>
        <w:tcBorders>
          <w:top w:val="single" w:sz="4" w:space="0" w:color="6D83A1" w:themeColor="accent6" w:themeTint="99"/>
        </w:tcBorders>
      </w:tcPr>
    </w:tblStylePr>
    <w:tblStylePr w:type="firstCol">
      <w:rPr>
        <w:b/>
        <w:bCs/>
      </w:rPr>
    </w:tblStylePr>
    <w:tblStylePr w:type="lastCol">
      <w:rPr>
        <w:b/>
        <w:bCs/>
      </w:rPr>
    </w:tblStylePr>
    <w:tblStylePr w:type="band1Vert">
      <w:tblPr/>
      <w:tcPr>
        <w:shd w:val="clear" w:color="auto" w:fill="CED5DF" w:themeFill="accent6" w:themeFillTint="33"/>
      </w:tcPr>
    </w:tblStylePr>
    <w:tblStylePr w:type="band1Horz">
      <w:tblPr/>
      <w:tcPr>
        <w:shd w:val="clear" w:color="auto" w:fill="CED5DF" w:themeFill="accent6" w:themeFillTint="33"/>
      </w:tcPr>
    </w:tblStylePr>
  </w:style>
  <w:style w:type="table" w:styleId="Lijsttabel2">
    <w:name w:val="List Table 2"/>
    <w:basedOn w:val="Standaardtabel"/>
    <w:uiPriority w:val="47"/>
    <w:rsid w:val="0057222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47"/>
    <w:rsid w:val="00572222"/>
    <w:pPr>
      <w:spacing w:after="0" w:line="240" w:lineRule="auto"/>
    </w:pPr>
    <w:tblPr>
      <w:tblStyleRowBandSize w:val="1"/>
      <w:tblStyleColBandSize w:val="1"/>
      <w:tblBorders>
        <w:top w:val="single" w:sz="4" w:space="0" w:color="DBF278" w:themeColor="accent1" w:themeTint="99"/>
        <w:bottom w:val="single" w:sz="4" w:space="0" w:color="DBF278" w:themeColor="accent1" w:themeTint="99"/>
        <w:insideH w:val="single" w:sz="4" w:space="0" w:color="DBF278"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3FAD2" w:themeFill="accent1" w:themeFillTint="33"/>
      </w:tcPr>
    </w:tblStylePr>
    <w:tblStylePr w:type="band1Horz">
      <w:tblPr/>
      <w:tcPr>
        <w:shd w:val="clear" w:color="auto" w:fill="F3FAD2" w:themeFill="accent1" w:themeFillTint="33"/>
      </w:tcPr>
    </w:tblStylePr>
  </w:style>
  <w:style w:type="table" w:styleId="Lijsttabel2-Accent2">
    <w:name w:val="List Table 2 Accent 2"/>
    <w:basedOn w:val="Standaardtabel"/>
    <w:uiPriority w:val="47"/>
    <w:rsid w:val="00572222"/>
    <w:pPr>
      <w:spacing w:after="0" w:line="240" w:lineRule="auto"/>
    </w:pPr>
    <w:tblPr>
      <w:tblStyleRowBandSize w:val="1"/>
      <w:tblStyleColBandSize w:val="1"/>
      <w:tblBorders>
        <w:top w:val="single" w:sz="4" w:space="0" w:color="D0F852" w:themeColor="accent2" w:themeTint="99"/>
        <w:bottom w:val="single" w:sz="4" w:space="0" w:color="D0F852" w:themeColor="accent2" w:themeTint="99"/>
        <w:insideH w:val="single" w:sz="4" w:space="0" w:color="D0F852"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FCC5" w:themeFill="accent2" w:themeFillTint="33"/>
      </w:tcPr>
    </w:tblStylePr>
    <w:tblStylePr w:type="band1Horz">
      <w:tblPr/>
      <w:tcPr>
        <w:shd w:val="clear" w:color="auto" w:fill="EFFCC5" w:themeFill="accent2" w:themeFillTint="33"/>
      </w:tcPr>
    </w:tblStylePr>
  </w:style>
  <w:style w:type="table" w:styleId="Lijsttabel2-Accent3">
    <w:name w:val="List Table 2 Accent 3"/>
    <w:basedOn w:val="Standaardtabel"/>
    <w:uiPriority w:val="47"/>
    <w:rsid w:val="00572222"/>
    <w:pPr>
      <w:spacing w:after="0" w:line="240" w:lineRule="auto"/>
    </w:pPr>
    <w:tblPr>
      <w:tblStyleRowBandSize w:val="1"/>
      <w:tblStyleColBandSize w:val="1"/>
      <w:tblBorders>
        <w:top w:val="single" w:sz="4" w:space="0" w:color="4AEDD5" w:themeColor="accent3" w:themeTint="99"/>
        <w:bottom w:val="single" w:sz="4" w:space="0" w:color="4AEDD5" w:themeColor="accent3" w:themeTint="99"/>
        <w:insideH w:val="single" w:sz="4" w:space="0" w:color="4AEDD5"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9F1" w:themeFill="accent3" w:themeFillTint="33"/>
      </w:tcPr>
    </w:tblStylePr>
    <w:tblStylePr w:type="band1Horz">
      <w:tblPr/>
      <w:tcPr>
        <w:shd w:val="clear" w:color="auto" w:fill="C2F9F1" w:themeFill="accent3" w:themeFillTint="33"/>
      </w:tcPr>
    </w:tblStylePr>
  </w:style>
  <w:style w:type="table" w:styleId="Lijsttabel2-Accent4">
    <w:name w:val="List Table 2 Accent 4"/>
    <w:basedOn w:val="Standaardtabel"/>
    <w:uiPriority w:val="47"/>
    <w:rsid w:val="00572222"/>
    <w:pPr>
      <w:spacing w:after="0" w:line="240" w:lineRule="auto"/>
    </w:pPr>
    <w:tblPr>
      <w:tblStyleRowBandSize w:val="1"/>
      <w:tblStyleColBandSize w:val="1"/>
      <w:tblBorders>
        <w:top w:val="single" w:sz="4" w:space="0" w:color="60ECD4" w:themeColor="accent4" w:themeTint="99"/>
        <w:bottom w:val="single" w:sz="4" w:space="0" w:color="60ECD4" w:themeColor="accent4" w:themeTint="99"/>
        <w:insideH w:val="single" w:sz="4" w:space="0" w:color="60ECD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F8F0" w:themeFill="accent4" w:themeFillTint="33"/>
      </w:tcPr>
    </w:tblStylePr>
    <w:tblStylePr w:type="band1Horz">
      <w:tblPr/>
      <w:tcPr>
        <w:shd w:val="clear" w:color="auto" w:fill="CAF8F0" w:themeFill="accent4" w:themeFillTint="33"/>
      </w:tcPr>
    </w:tblStylePr>
  </w:style>
  <w:style w:type="table" w:styleId="Lijsttabel2-Accent5">
    <w:name w:val="List Table 2 Accent 5"/>
    <w:basedOn w:val="Standaardtabel"/>
    <w:uiPriority w:val="47"/>
    <w:rsid w:val="00572222"/>
    <w:pPr>
      <w:spacing w:after="0" w:line="240" w:lineRule="auto"/>
    </w:pPr>
    <w:tblPr>
      <w:tblStyleRowBandSize w:val="1"/>
      <w:tblStyleColBandSize w:val="1"/>
      <w:tblBorders>
        <w:top w:val="single" w:sz="4" w:space="0" w:color="0CF1CF" w:themeColor="accent5" w:themeTint="99"/>
        <w:bottom w:val="single" w:sz="4" w:space="0" w:color="0CF1CF" w:themeColor="accent5" w:themeTint="99"/>
        <w:insideH w:val="single" w:sz="4" w:space="0" w:color="0CF1C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FBEF" w:themeFill="accent5" w:themeFillTint="33"/>
      </w:tcPr>
    </w:tblStylePr>
    <w:tblStylePr w:type="band1Horz">
      <w:tblPr/>
      <w:tcPr>
        <w:shd w:val="clear" w:color="auto" w:fill="ADFBEF" w:themeFill="accent5" w:themeFillTint="33"/>
      </w:tcPr>
    </w:tblStylePr>
  </w:style>
  <w:style w:type="table" w:styleId="Lijsttabel2-Accent6">
    <w:name w:val="List Table 2 Accent 6"/>
    <w:basedOn w:val="Standaardtabel"/>
    <w:uiPriority w:val="47"/>
    <w:rsid w:val="00572222"/>
    <w:pPr>
      <w:spacing w:after="0" w:line="240" w:lineRule="auto"/>
    </w:pPr>
    <w:tblPr>
      <w:tblStyleRowBandSize w:val="1"/>
      <w:tblStyleColBandSize w:val="1"/>
      <w:tblBorders>
        <w:top w:val="single" w:sz="4" w:space="0" w:color="6D83A1" w:themeColor="accent6" w:themeTint="99"/>
        <w:bottom w:val="single" w:sz="4" w:space="0" w:color="6D83A1" w:themeColor="accent6" w:themeTint="99"/>
        <w:insideH w:val="single" w:sz="4" w:space="0" w:color="6D83A1"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D5DF" w:themeFill="accent6" w:themeFillTint="33"/>
      </w:tcPr>
    </w:tblStylePr>
    <w:tblStylePr w:type="band1Horz">
      <w:tblPr/>
      <w:tcPr>
        <w:shd w:val="clear" w:color="auto" w:fill="CED5DF" w:themeFill="accent6" w:themeFillTint="33"/>
      </w:tcPr>
    </w:tblStylePr>
  </w:style>
  <w:style w:type="table" w:styleId="Lijsttabel3">
    <w:name w:val="List Table 3"/>
    <w:basedOn w:val="Standaardtabel"/>
    <w:uiPriority w:val="48"/>
    <w:rsid w:val="005722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48"/>
    <w:rsid w:val="00572222"/>
    <w:pPr>
      <w:spacing w:after="0" w:line="240" w:lineRule="auto"/>
    </w:pPr>
    <w:tblPr>
      <w:tblStyleRowBandSize w:val="1"/>
      <w:tblStyleColBandSize w:val="1"/>
      <w:tblBorders>
        <w:top w:val="single" w:sz="4" w:space="0" w:color="C3EA1F" w:themeColor="accent1"/>
        <w:left w:val="single" w:sz="4" w:space="0" w:color="C3EA1F" w:themeColor="accent1"/>
        <w:bottom w:val="single" w:sz="4" w:space="0" w:color="C3EA1F" w:themeColor="accent1"/>
        <w:right w:val="single" w:sz="4" w:space="0" w:color="C3EA1F" w:themeColor="accent1"/>
      </w:tblBorders>
    </w:tblPr>
    <w:tblStylePr w:type="firstRow">
      <w:rPr>
        <w:b/>
        <w:bCs/>
        <w:color w:val="FFFFFF" w:themeColor="background1"/>
      </w:rPr>
      <w:tblPr/>
      <w:tcPr>
        <w:shd w:val="clear" w:color="auto" w:fill="C3EA1F" w:themeFill="accent1"/>
      </w:tcPr>
    </w:tblStylePr>
    <w:tblStylePr w:type="lastRow">
      <w:rPr>
        <w:b/>
        <w:bCs/>
      </w:rPr>
      <w:tblPr/>
      <w:tcPr>
        <w:tcBorders>
          <w:top w:val="double" w:sz="4" w:space="0" w:color="C3EA1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3EA1F" w:themeColor="accent1"/>
          <w:right w:val="single" w:sz="4" w:space="0" w:color="C3EA1F" w:themeColor="accent1"/>
        </w:tcBorders>
      </w:tcPr>
    </w:tblStylePr>
    <w:tblStylePr w:type="band1Horz">
      <w:tblPr/>
      <w:tcPr>
        <w:tcBorders>
          <w:top w:val="single" w:sz="4" w:space="0" w:color="C3EA1F" w:themeColor="accent1"/>
          <w:bottom w:val="single" w:sz="4" w:space="0" w:color="C3EA1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3EA1F" w:themeColor="accent1"/>
          <w:left w:val="nil"/>
        </w:tcBorders>
      </w:tcPr>
    </w:tblStylePr>
    <w:tblStylePr w:type="swCell">
      <w:tblPr/>
      <w:tcPr>
        <w:tcBorders>
          <w:top w:val="double" w:sz="4" w:space="0" w:color="C3EA1F" w:themeColor="accent1"/>
          <w:right w:val="nil"/>
        </w:tcBorders>
      </w:tcPr>
    </w:tblStylePr>
  </w:style>
  <w:style w:type="table" w:styleId="Lijsttabel3-Accent2">
    <w:name w:val="List Table 3 Accent 2"/>
    <w:basedOn w:val="Standaardtabel"/>
    <w:uiPriority w:val="48"/>
    <w:rsid w:val="00572222"/>
    <w:pPr>
      <w:spacing w:after="0" w:line="240" w:lineRule="auto"/>
    </w:pPr>
    <w:tblPr>
      <w:tblStyleRowBandSize w:val="1"/>
      <w:tblStyleColBandSize w:val="1"/>
      <w:tblBorders>
        <w:top w:val="single" w:sz="4" w:space="0" w:color="9DCB08" w:themeColor="accent2"/>
        <w:left w:val="single" w:sz="4" w:space="0" w:color="9DCB08" w:themeColor="accent2"/>
        <w:bottom w:val="single" w:sz="4" w:space="0" w:color="9DCB08" w:themeColor="accent2"/>
        <w:right w:val="single" w:sz="4" w:space="0" w:color="9DCB08" w:themeColor="accent2"/>
      </w:tblBorders>
    </w:tblPr>
    <w:tblStylePr w:type="firstRow">
      <w:rPr>
        <w:b/>
        <w:bCs/>
        <w:color w:val="FFFFFF" w:themeColor="background1"/>
      </w:rPr>
      <w:tblPr/>
      <w:tcPr>
        <w:shd w:val="clear" w:color="auto" w:fill="9DCB08" w:themeFill="accent2"/>
      </w:tcPr>
    </w:tblStylePr>
    <w:tblStylePr w:type="lastRow">
      <w:rPr>
        <w:b/>
        <w:bCs/>
      </w:rPr>
      <w:tblPr/>
      <w:tcPr>
        <w:tcBorders>
          <w:top w:val="double" w:sz="4" w:space="0" w:color="9DCB0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DCB08" w:themeColor="accent2"/>
          <w:right w:val="single" w:sz="4" w:space="0" w:color="9DCB08" w:themeColor="accent2"/>
        </w:tcBorders>
      </w:tcPr>
    </w:tblStylePr>
    <w:tblStylePr w:type="band1Horz">
      <w:tblPr/>
      <w:tcPr>
        <w:tcBorders>
          <w:top w:val="single" w:sz="4" w:space="0" w:color="9DCB08" w:themeColor="accent2"/>
          <w:bottom w:val="single" w:sz="4" w:space="0" w:color="9DCB0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DCB08" w:themeColor="accent2"/>
          <w:left w:val="nil"/>
        </w:tcBorders>
      </w:tcPr>
    </w:tblStylePr>
    <w:tblStylePr w:type="swCell">
      <w:tblPr/>
      <w:tcPr>
        <w:tcBorders>
          <w:top w:val="double" w:sz="4" w:space="0" w:color="9DCB08" w:themeColor="accent2"/>
          <w:right w:val="nil"/>
        </w:tcBorders>
      </w:tcPr>
    </w:tblStylePr>
  </w:style>
  <w:style w:type="table" w:styleId="Lijsttabel3-Accent3">
    <w:name w:val="List Table 3 Accent 3"/>
    <w:basedOn w:val="Standaardtabel"/>
    <w:uiPriority w:val="48"/>
    <w:rsid w:val="00572222"/>
    <w:pPr>
      <w:spacing w:after="0" w:line="240" w:lineRule="auto"/>
    </w:pPr>
    <w:tblPr>
      <w:tblStyleRowBandSize w:val="1"/>
      <w:tblStyleColBandSize w:val="1"/>
      <w:tblBorders>
        <w:top w:val="single" w:sz="4" w:space="0" w:color="10A48E" w:themeColor="accent3"/>
        <w:left w:val="single" w:sz="4" w:space="0" w:color="10A48E" w:themeColor="accent3"/>
        <w:bottom w:val="single" w:sz="4" w:space="0" w:color="10A48E" w:themeColor="accent3"/>
        <w:right w:val="single" w:sz="4" w:space="0" w:color="10A48E" w:themeColor="accent3"/>
      </w:tblBorders>
    </w:tblPr>
    <w:tblStylePr w:type="firstRow">
      <w:rPr>
        <w:b/>
        <w:bCs/>
        <w:color w:val="FFFFFF" w:themeColor="background1"/>
      </w:rPr>
      <w:tblPr/>
      <w:tcPr>
        <w:shd w:val="clear" w:color="auto" w:fill="10A48E" w:themeFill="accent3"/>
      </w:tcPr>
    </w:tblStylePr>
    <w:tblStylePr w:type="lastRow">
      <w:rPr>
        <w:b/>
        <w:bCs/>
      </w:rPr>
      <w:tblPr/>
      <w:tcPr>
        <w:tcBorders>
          <w:top w:val="double" w:sz="4" w:space="0" w:color="10A48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0A48E" w:themeColor="accent3"/>
          <w:right w:val="single" w:sz="4" w:space="0" w:color="10A48E" w:themeColor="accent3"/>
        </w:tcBorders>
      </w:tcPr>
    </w:tblStylePr>
    <w:tblStylePr w:type="band1Horz">
      <w:tblPr/>
      <w:tcPr>
        <w:tcBorders>
          <w:top w:val="single" w:sz="4" w:space="0" w:color="10A48E" w:themeColor="accent3"/>
          <w:bottom w:val="single" w:sz="4" w:space="0" w:color="10A48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0A48E" w:themeColor="accent3"/>
          <w:left w:val="nil"/>
        </w:tcBorders>
      </w:tcPr>
    </w:tblStylePr>
    <w:tblStylePr w:type="swCell">
      <w:tblPr/>
      <w:tcPr>
        <w:tcBorders>
          <w:top w:val="double" w:sz="4" w:space="0" w:color="10A48E" w:themeColor="accent3"/>
          <w:right w:val="nil"/>
        </w:tcBorders>
      </w:tcPr>
    </w:tblStylePr>
  </w:style>
  <w:style w:type="table" w:styleId="Lijsttabel3-Accent4">
    <w:name w:val="List Table 3 Accent 4"/>
    <w:basedOn w:val="Standaardtabel"/>
    <w:uiPriority w:val="48"/>
    <w:rsid w:val="00572222"/>
    <w:pPr>
      <w:spacing w:after="0" w:line="240" w:lineRule="auto"/>
    </w:pPr>
    <w:tblPr>
      <w:tblStyleRowBandSize w:val="1"/>
      <w:tblStyleColBandSize w:val="1"/>
      <w:tblBorders>
        <w:top w:val="single" w:sz="4" w:space="0" w:color="17C0A3" w:themeColor="accent4"/>
        <w:left w:val="single" w:sz="4" w:space="0" w:color="17C0A3" w:themeColor="accent4"/>
        <w:bottom w:val="single" w:sz="4" w:space="0" w:color="17C0A3" w:themeColor="accent4"/>
        <w:right w:val="single" w:sz="4" w:space="0" w:color="17C0A3" w:themeColor="accent4"/>
      </w:tblBorders>
    </w:tblPr>
    <w:tblStylePr w:type="firstRow">
      <w:rPr>
        <w:b/>
        <w:bCs/>
        <w:color w:val="FFFFFF" w:themeColor="background1"/>
      </w:rPr>
      <w:tblPr/>
      <w:tcPr>
        <w:shd w:val="clear" w:color="auto" w:fill="17C0A3" w:themeFill="accent4"/>
      </w:tcPr>
    </w:tblStylePr>
    <w:tblStylePr w:type="lastRow">
      <w:rPr>
        <w:b/>
        <w:bCs/>
      </w:rPr>
      <w:tblPr/>
      <w:tcPr>
        <w:tcBorders>
          <w:top w:val="double" w:sz="4" w:space="0" w:color="17C0A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7C0A3" w:themeColor="accent4"/>
          <w:right w:val="single" w:sz="4" w:space="0" w:color="17C0A3" w:themeColor="accent4"/>
        </w:tcBorders>
      </w:tcPr>
    </w:tblStylePr>
    <w:tblStylePr w:type="band1Horz">
      <w:tblPr/>
      <w:tcPr>
        <w:tcBorders>
          <w:top w:val="single" w:sz="4" w:space="0" w:color="17C0A3" w:themeColor="accent4"/>
          <w:bottom w:val="single" w:sz="4" w:space="0" w:color="17C0A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7C0A3" w:themeColor="accent4"/>
          <w:left w:val="nil"/>
        </w:tcBorders>
      </w:tcPr>
    </w:tblStylePr>
    <w:tblStylePr w:type="swCell">
      <w:tblPr/>
      <w:tcPr>
        <w:tcBorders>
          <w:top w:val="double" w:sz="4" w:space="0" w:color="17C0A3" w:themeColor="accent4"/>
          <w:right w:val="nil"/>
        </w:tcBorders>
      </w:tcPr>
    </w:tblStylePr>
  </w:style>
  <w:style w:type="table" w:styleId="Lijsttabel3-Accent5">
    <w:name w:val="List Table 3 Accent 5"/>
    <w:basedOn w:val="Standaardtabel"/>
    <w:uiPriority w:val="48"/>
    <w:rsid w:val="00572222"/>
    <w:pPr>
      <w:spacing w:after="0" w:line="240" w:lineRule="auto"/>
    </w:pPr>
    <w:tblPr>
      <w:tblStyleRowBandSize w:val="1"/>
      <w:tblStyleColBandSize w:val="1"/>
      <w:tblBorders>
        <w:top w:val="single" w:sz="4" w:space="0" w:color="044F44" w:themeColor="accent5"/>
        <w:left w:val="single" w:sz="4" w:space="0" w:color="044F44" w:themeColor="accent5"/>
        <w:bottom w:val="single" w:sz="4" w:space="0" w:color="044F44" w:themeColor="accent5"/>
        <w:right w:val="single" w:sz="4" w:space="0" w:color="044F44" w:themeColor="accent5"/>
      </w:tblBorders>
    </w:tblPr>
    <w:tblStylePr w:type="firstRow">
      <w:rPr>
        <w:b/>
        <w:bCs/>
        <w:color w:val="FFFFFF" w:themeColor="background1"/>
      </w:rPr>
      <w:tblPr/>
      <w:tcPr>
        <w:shd w:val="clear" w:color="auto" w:fill="044F44" w:themeFill="accent5"/>
      </w:tcPr>
    </w:tblStylePr>
    <w:tblStylePr w:type="lastRow">
      <w:rPr>
        <w:b/>
        <w:bCs/>
      </w:rPr>
      <w:tblPr/>
      <w:tcPr>
        <w:tcBorders>
          <w:top w:val="double" w:sz="4" w:space="0" w:color="044F4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44F44" w:themeColor="accent5"/>
          <w:right w:val="single" w:sz="4" w:space="0" w:color="044F44" w:themeColor="accent5"/>
        </w:tcBorders>
      </w:tcPr>
    </w:tblStylePr>
    <w:tblStylePr w:type="band1Horz">
      <w:tblPr/>
      <w:tcPr>
        <w:tcBorders>
          <w:top w:val="single" w:sz="4" w:space="0" w:color="044F44" w:themeColor="accent5"/>
          <w:bottom w:val="single" w:sz="4" w:space="0" w:color="044F4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44F44" w:themeColor="accent5"/>
          <w:left w:val="nil"/>
        </w:tcBorders>
      </w:tcPr>
    </w:tblStylePr>
    <w:tblStylePr w:type="swCell">
      <w:tblPr/>
      <w:tcPr>
        <w:tcBorders>
          <w:top w:val="double" w:sz="4" w:space="0" w:color="044F44" w:themeColor="accent5"/>
          <w:right w:val="nil"/>
        </w:tcBorders>
      </w:tcPr>
    </w:tblStylePr>
  </w:style>
  <w:style w:type="table" w:styleId="Lijsttabel3-Accent6">
    <w:name w:val="List Table 3 Accent 6"/>
    <w:basedOn w:val="Standaardtabel"/>
    <w:uiPriority w:val="48"/>
    <w:rsid w:val="00572222"/>
    <w:pPr>
      <w:spacing w:after="0" w:line="240" w:lineRule="auto"/>
    </w:pPr>
    <w:tblPr>
      <w:tblStyleRowBandSize w:val="1"/>
      <w:tblStyleColBandSize w:val="1"/>
      <w:tblBorders>
        <w:top w:val="single" w:sz="4" w:space="0" w:color="2C3644" w:themeColor="accent6"/>
        <w:left w:val="single" w:sz="4" w:space="0" w:color="2C3644" w:themeColor="accent6"/>
        <w:bottom w:val="single" w:sz="4" w:space="0" w:color="2C3644" w:themeColor="accent6"/>
        <w:right w:val="single" w:sz="4" w:space="0" w:color="2C3644" w:themeColor="accent6"/>
      </w:tblBorders>
    </w:tblPr>
    <w:tblStylePr w:type="firstRow">
      <w:rPr>
        <w:b/>
        <w:bCs/>
        <w:color w:val="FFFFFF" w:themeColor="background1"/>
      </w:rPr>
      <w:tblPr/>
      <w:tcPr>
        <w:shd w:val="clear" w:color="auto" w:fill="2C3644" w:themeFill="accent6"/>
      </w:tcPr>
    </w:tblStylePr>
    <w:tblStylePr w:type="lastRow">
      <w:rPr>
        <w:b/>
        <w:bCs/>
      </w:rPr>
      <w:tblPr/>
      <w:tcPr>
        <w:tcBorders>
          <w:top w:val="double" w:sz="4" w:space="0" w:color="2C364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C3644" w:themeColor="accent6"/>
          <w:right w:val="single" w:sz="4" w:space="0" w:color="2C3644" w:themeColor="accent6"/>
        </w:tcBorders>
      </w:tcPr>
    </w:tblStylePr>
    <w:tblStylePr w:type="band1Horz">
      <w:tblPr/>
      <w:tcPr>
        <w:tcBorders>
          <w:top w:val="single" w:sz="4" w:space="0" w:color="2C3644" w:themeColor="accent6"/>
          <w:bottom w:val="single" w:sz="4" w:space="0" w:color="2C364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C3644" w:themeColor="accent6"/>
          <w:left w:val="nil"/>
        </w:tcBorders>
      </w:tcPr>
    </w:tblStylePr>
    <w:tblStylePr w:type="swCell">
      <w:tblPr/>
      <w:tcPr>
        <w:tcBorders>
          <w:top w:val="double" w:sz="4" w:space="0" w:color="2C3644" w:themeColor="accent6"/>
          <w:right w:val="nil"/>
        </w:tcBorders>
      </w:tcPr>
    </w:tblStylePr>
  </w:style>
  <w:style w:type="table" w:styleId="Lijsttabel4">
    <w:name w:val="List Table 4"/>
    <w:basedOn w:val="Standaardtabel"/>
    <w:uiPriority w:val="49"/>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49"/>
    <w:rsid w:val="00572222"/>
    <w:pPr>
      <w:spacing w:after="0" w:line="240" w:lineRule="auto"/>
    </w:pPr>
    <w:tblPr>
      <w:tblStyleRowBandSize w:val="1"/>
      <w:tblStyleColBandSize w:val="1"/>
      <w:tblBorders>
        <w:top w:val="single" w:sz="4" w:space="0" w:color="DBF278" w:themeColor="accent1" w:themeTint="99"/>
        <w:left w:val="single" w:sz="4" w:space="0" w:color="DBF278" w:themeColor="accent1" w:themeTint="99"/>
        <w:bottom w:val="single" w:sz="4" w:space="0" w:color="DBF278" w:themeColor="accent1" w:themeTint="99"/>
        <w:right w:val="single" w:sz="4" w:space="0" w:color="DBF278" w:themeColor="accent1" w:themeTint="99"/>
        <w:insideH w:val="single" w:sz="4" w:space="0" w:color="DBF278" w:themeColor="accent1" w:themeTint="99"/>
      </w:tblBorders>
    </w:tblPr>
    <w:tblStylePr w:type="firstRow">
      <w:rPr>
        <w:b/>
        <w:bCs/>
        <w:color w:val="FFFFFF" w:themeColor="background1"/>
      </w:rPr>
      <w:tblPr/>
      <w:tcPr>
        <w:tcBorders>
          <w:top w:val="single" w:sz="4" w:space="0" w:color="C3EA1F" w:themeColor="accent1"/>
          <w:left w:val="single" w:sz="4" w:space="0" w:color="C3EA1F" w:themeColor="accent1"/>
          <w:bottom w:val="single" w:sz="4" w:space="0" w:color="C3EA1F" w:themeColor="accent1"/>
          <w:right w:val="single" w:sz="4" w:space="0" w:color="C3EA1F" w:themeColor="accent1"/>
          <w:insideH w:val="nil"/>
        </w:tcBorders>
        <w:shd w:val="clear" w:color="auto" w:fill="C3EA1F" w:themeFill="accent1"/>
      </w:tcPr>
    </w:tblStylePr>
    <w:tblStylePr w:type="lastRow">
      <w:rPr>
        <w:b/>
        <w:bCs/>
      </w:rPr>
      <w:tblPr/>
      <w:tcPr>
        <w:tcBorders>
          <w:top w:val="double" w:sz="4" w:space="0" w:color="DBF278" w:themeColor="accent1" w:themeTint="99"/>
        </w:tcBorders>
      </w:tcPr>
    </w:tblStylePr>
    <w:tblStylePr w:type="firstCol">
      <w:rPr>
        <w:b/>
        <w:bCs/>
      </w:rPr>
    </w:tblStylePr>
    <w:tblStylePr w:type="lastCol">
      <w:rPr>
        <w:b/>
        <w:bCs/>
      </w:rPr>
    </w:tblStylePr>
    <w:tblStylePr w:type="band1Vert">
      <w:tblPr/>
      <w:tcPr>
        <w:shd w:val="clear" w:color="auto" w:fill="F3FAD2" w:themeFill="accent1" w:themeFillTint="33"/>
      </w:tcPr>
    </w:tblStylePr>
    <w:tblStylePr w:type="band1Horz">
      <w:tblPr/>
      <w:tcPr>
        <w:shd w:val="clear" w:color="auto" w:fill="F3FAD2" w:themeFill="accent1" w:themeFillTint="33"/>
      </w:tcPr>
    </w:tblStylePr>
  </w:style>
  <w:style w:type="table" w:styleId="Lijsttabel4-Accent2">
    <w:name w:val="List Table 4 Accent 2"/>
    <w:basedOn w:val="Standaardtabel"/>
    <w:uiPriority w:val="49"/>
    <w:rsid w:val="00572222"/>
    <w:pPr>
      <w:spacing w:after="0" w:line="240" w:lineRule="auto"/>
    </w:pPr>
    <w:tblPr>
      <w:tblStyleRowBandSize w:val="1"/>
      <w:tblStyleColBandSize w:val="1"/>
      <w:tblBorders>
        <w:top w:val="single" w:sz="4" w:space="0" w:color="D0F852" w:themeColor="accent2" w:themeTint="99"/>
        <w:left w:val="single" w:sz="4" w:space="0" w:color="D0F852" w:themeColor="accent2" w:themeTint="99"/>
        <w:bottom w:val="single" w:sz="4" w:space="0" w:color="D0F852" w:themeColor="accent2" w:themeTint="99"/>
        <w:right w:val="single" w:sz="4" w:space="0" w:color="D0F852" w:themeColor="accent2" w:themeTint="99"/>
        <w:insideH w:val="single" w:sz="4" w:space="0" w:color="D0F852" w:themeColor="accent2" w:themeTint="99"/>
      </w:tblBorders>
    </w:tblPr>
    <w:tblStylePr w:type="firstRow">
      <w:rPr>
        <w:b/>
        <w:bCs/>
        <w:color w:val="FFFFFF" w:themeColor="background1"/>
      </w:rPr>
      <w:tblPr/>
      <w:tcPr>
        <w:tcBorders>
          <w:top w:val="single" w:sz="4" w:space="0" w:color="9DCB08" w:themeColor="accent2"/>
          <w:left w:val="single" w:sz="4" w:space="0" w:color="9DCB08" w:themeColor="accent2"/>
          <w:bottom w:val="single" w:sz="4" w:space="0" w:color="9DCB08" w:themeColor="accent2"/>
          <w:right w:val="single" w:sz="4" w:space="0" w:color="9DCB08" w:themeColor="accent2"/>
          <w:insideH w:val="nil"/>
        </w:tcBorders>
        <w:shd w:val="clear" w:color="auto" w:fill="9DCB08" w:themeFill="accent2"/>
      </w:tcPr>
    </w:tblStylePr>
    <w:tblStylePr w:type="lastRow">
      <w:rPr>
        <w:b/>
        <w:bCs/>
      </w:rPr>
      <w:tblPr/>
      <w:tcPr>
        <w:tcBorders>
          <w:top w:val="double" w:sz="4" w:space="0" w:color="D0F852" w:themeColor="accent2" w:themeTint="99"/>
        </w:tcBorders>
      </w:tcPr>
    </w:tblStylePr>
    <w:tblStylePr w:type="firstCol">
      <w:rPr>
        <w:b/>
        <w:bCs/>
      </w:rPr>
    </w:tblStylePr>
    <w:tblStylePr w:type="lastCol">
      <w:rPr>
        <w:b/>
        <w:bCs/>
      </w:rPr>
    </w:tblStylePr>
    <w:tblStylePr w:type="band1Vert">
      <w:tblPr/>
      <w:tcPr>
        <w:shd w:val="clear" w:color="auto" w:fill="EFFCC5" w:themeFill="accent2" w:themeFillTint="33"/>
      </w:tcPr>
    </w:tblStylePr>
    <w:tblStylePr w:type="band1Horz">
      <w:tblPr/>
      <w:tcPr>
        <w:shd w:val="clear" w:color="auto" w:fill="EFFCC5" w:themeFill="accent2" w:themeFillTint="33"/>
      </w:tcPr>
    </w:tblStylePr>
  </w:style>
  <w:style w:type="table" w:styleId="Lijsttabel4-Accent3">
    <w:name w:val="List Table 4 Accent 3"/>
    <w:basedOn w:val="Standaardtabel"/>
    <w:uiPriority w:val="49"/>
    <w:rsid w:val="00572222"/>
    <w:pPr>
      <w:spacing w:after="0" w:line="240" w:lineRule="auto"/>
    </w:pPr>
    <w:tblPr>
      <w:tblStyleRowBandSize w:val="1"/>
      <w:tblStyleColBandSize w:val="1"/>
      <w:tblBorders>
        <w:top w:val="single" w:sz="4" w:space="0" w:color="4AEDD5" w:themeColor="accent3" w:themeTint="99"/>
        <w:left w:val="single" w:sz="4" w:space="0" w:color="4AEDD5" w:themeColor="accent3" w:themeTint="99"/>
        <w:bottom w:val="single" w:sz="4" w:space="0" w:color="4AEDD5" w:themeColor="accent3" w:themeTint="99"/>
        <w:right w:val="single" w:sz="4" w:space="0" w:color="4AEDD5" w:themeColor="accent3" w:themeTint="99"/>
        <w:insideH w:val="single" w:sz="4" w:space="0" w:color="4AEDD5" w:themeColor="accent3" w:themeTint="99"/>
      </w:tblBorders>
    </w:tblPr>
    <w:tblStylePr w:type="firstRow">
      <w:rPr>
        <w:b/>
        <w:bCs/>
        <w:color w:val="FFFFFF" w:themeColor="background1"/>
      </w:rPr>
      <w:tblPr/>
      <w:tcPr>
        <w:tcBorders>
          <w:top w:val="single" w:sz="4" w:space="0" w:color="10A48E" w:themeColor="accent3"/>
          <w:left w:val="single" w:sz="4" w:space="0" w:color="10A48E" w:themeColor="accent3"/>
          <w:bottom w:val="single" w:sz="4" w:space="0" w:color="10A48E" w:themeColor="accent3"/>
          <w:right w:val="single" w:sz="4" w:space="0" w:color="10A48E" w:themeColor="accent3"/>
          <w:insideH w:val="nil"/>
        </w:tcBorders>
        <w:shd w:val="clear" w:color="auto" w:fill="10A48E" w:themeFill="accent3"/>
      </w:tcPr>
    </w:tblStylePr>
    <w:tblStylePr w:type="lastRow">
      <w:rPr>
        <w:b/>
        <w:bCs/>
      </w:rPr>
      <w:tblPr/>
      <w:tcPr>
        <w:tcBorders>
          <w:top w:val="double" w:sz="4" w:space="0" w:color="4AEDD5" w:themeColor="accent3" w:themeTint="99"/>
        </w:tcBorders>
      </w:tcPr>
    </w:tblStylePr>
    <w:tblStylePr w:type="firstCol">
      <w:rPr>
        <w:b/>
        <w:bCs/>
      </w:rPr>
    </w:tblStylePr>
    <w:tblStylePr w:type="lastCol">
      <w:rPr>
        <w:b/>
        <w:bCs/>
      </w:rPr>
    </w:tblStylePr>
    <w:tblStylePr w:type="band1Vert">
      <w:tblPr/>
      <w:tcPr>
        <w:shd w:val="clear" w:color="auto" w:fill="C2F9F1" w:themeFill="accent3" w:themeFillTint="33"/>
      </w:tcPr>
    </w:tblStylePr>
    <w:tblStylePr w:type="band1Horz">
      <w:tblPr/>
      <w:tcPr>
        <w:shd w:val="clear" w:color="auto" w:fill="C2F9F1" w:themeFill="accent3" w:themeFillTint="33"/>
      </w:tcPr>
    </w:tblStylePr>
  </w:style>
  <w:style w:type="table" w:styleId="Lijsttabel4-Accent4">
    <w:name w:val="List Table 4 Accent 4"/>
    <w:basedOn w:val="Standaardtabel"/>
    <w:uiPriority w:val="49"/>
    <w:rsid w:val="00572222"/>
    <w:pPr>
      <w:spacing w:after="0" w:line="240" w:lineRule="auto"/>
    </w:pPr>
    <w:tblPr>
      <w:tblStyleRowBandSize w:val="1"/>
      <w:tblStyleColBandSize w:val="1"/>
      <w:tblBorders>
        <w:top w:val="single" w:sz="4" w:space="0" w:color="60ECD4" w:themeColor="accent4" w:themeTint="99"/>
        <w:left w:val="single" w:sz="4" w:space="0" w:color="60ECD4" w:themeColor="accent4" w:themeTint="99"/>
        <w:bottom w:val="single" w:sz="4" w:space="0" w:color="60ECD4" w:themeColor="accent4" w:themeTint="99"/>
        <w:right w:val="single" w:sz="4" w:space="0" w:color="60ECD4" w:themeColor="accent4" w:themeTint="99"/>
        <w:insideH w:val="single" w:sz="4" w:space="0" w:color="60ECD4" w:themeColor="accent4" w:themeTint="99"/>
      </w:tblBorders>
    </w:tblPr>
    <w:tblStylePr w:type="firstRow">
      <w:rPr>
        <w:b/>
        <w:bCs/>
        <w:color w:val="FFFFFF" w:themeColor="background1"/>
      </w:rPr>
      <w:tblPr/>
      <w:tcPr>
        <w:tcBorders>
          <w:top w:val="single" w:sz="4" w:space="0" w:color="17C0A3" w:themeColor="accent4"/>
          <w:left w:val="single" w:sz="4" w:space="0" w:color="17C0A3" w:themeColor="accent4"/>
          <w:bottom w:val="single" w:sz="4" w:space="0" w:color="17C0A3" w:themeColor="accent4"/>
          <w:right w:val="single" w:sz="4" w:space="0" w:color="17C0A3" w:themeColor="accent4"/>
          <w:insideH w:val="nil"/>
        </w:tcBorders>
        <w:shd w:val="clear" w:color="auto" w:fill="17C0A3" w:themeFill="accent4"/>
      </w:tcPr>
    </w:tblStylePr>
    <w:tblStylePr w:type="lastRow">
      <w:rPr>
        <w:b/>
        <w:bCs/>
      </w:rPr>
      <w:tblPr/>
      <w:tcPr>
        <w:tcBorders>
          <w:top w:val="double" w:sz="4" w:space="0" w:color="60ECD4" w:themeColor="accent4" w:themeTint="99"/>
        </w:tcBorders>
      </w:tcPr>
    </w:tblStylePr>
    <w:tblStylePr w:type="firstCol">
      <w:rPr>
        <w:b/>
        <w:bCs/>
      </w:rPr>
    </w:tblStylePr>
    <w:tblStylePr w:type="lastCol">
      <w:rPr>
        <w:b/>
        <w:bCs/>
      </w:rPr>
    </w:tblStylePr>
    <w:tblStylePr w:type="band1Vert">
      <w:tblPr/>
      <w:tcPr>
        <w:shd w:val="clear" w:color="auto" w:fill="CAF8F0" w:themeFill="accent4" w:themeFillTint="33"/>
      </w:tcPr>
    </w:tblStylePr>
    <w:tblStylePr w:type="band1Horz">
      <w:tblPr/>
      <w:tcPr>
        <w:shd w:val="clear" w:color="auto" w:fill="CAF8F0" w:themeFill="accent4" w:themeFillTint="33"/>
      </w:tcPr>
    </w:tblStylePr>
  </w:style>
  <w:style w:type="table" w:styleId="Lijsttabel4-Accent5">
    <w:name w:val="List Table 4 Accent 5"/>
    <w:basedOn w:val="Standaardtabel"/>
    <w:uiPriority w:val="49"/>
    <w:rsid w:val="00572222"/>
    <w:pPr>
      <w:spacing w:after="0" w:line="240" w:lineRule="auto"/>
    </w:pPr>
    <w:tblPr>
      <w:tblStyleRowBandSize w:val="1"/>
      <w:tblStyleColBandSize w:val="1"/>
      <w:tblBorders>
        <w:top w:val="single" w:sz="4" w:space="0" w:color="0CF1CF" w:themeColor="accent5" w:themeTint="99"/>
        <w:left w:val="single" w:sz="4" w:space="0" w:color="0CF1CF" w:themeColor="accent5" w:themeTint="99"/>
        <w:bottom w:val="single" w:sz="4" w:space="0" w:color="0CF1CF" w:themeColor="accent5" w:themeTint="99"/>
        <w:right w:val="single" w:sz="4" w:space="0" w:color="0CF1CF" w:themeColor="accent5" w:themeTint="99"/>
        <w:insideH w:val="single" w:sz="4" w:space="0" w:color="0CF1CF" w:themeColor="accent5" w:themeTint="99"/>
      </w:tblBorders>
    </w:tblPr>
    <w:tblStylePr w:type="firstRow">
      <w:rPr>
        <w:b/>
        <w:bCs/>
        <w:color w:val="FFFFFF" w:themeColor="background1"/>
      </w:rPr>
      <w:tblPr/>
      <w:tcPr>
        <w:tcBorders>
          <w:top w:val="single" w:sz="4" w:space="0" w:color="044F44" w:themeColor="accent5"/>
          <w:left w:val="single" w:sz="4" w:space="0" w:color="044F44" w:themeColor="accent5"/>
          <w:bottom w:val="single" w:sz="4" w:space="0" w:color="044F44" w:themeColor="accent5"/>
          <w:right w:val="single" w:sz="4" w:space="0" w:color="044F44" w:themeColor="accent5"/>
          <w:insideH w:val="nil"/>
        </w:tcBorders>
        <w:shd w:val="clear" w:color="auto" w:fill="044F44" w:themeFill="accent5"/>
      </w:tcPr>
    </w:tblStylePr>
    <w:tblStylePr w:type="lastRow">
      <w:rPr>
        <w:b/>
        <w:bCs/>
      </w:rPr>
      <w:tblPr/>
      <w:tcPr>
        <w:tcBorders>
          <w:top w:val="double" w:sz="4" w:space="0" w:color="0CF1CF" w:themeColor="accent5" w:themeTint="99"/>
        </w:tcBorders>
      </w:tcPr>
    </w:tblStylePr>
    <w:tblStylePr w:type="firstCol">
      <w:rPr>
        <w:b/>
        <w:bCs/>
      </w:rPr>
    </w:tblStylePr>
    <w:tblStylePr w:type="lastCol">
      <w:rPr>
        <w:b/>
        <w:bCs/>
      </w:rPr>
    </w:tblStylePr>
    <w:tblStylePr w:type="band1Vert">
      <w:tblPr/>
      <w:tcPr>
        <w:shd w:val="clear" w:color="auto" w:fill="ADFBEF" w:themeFill="accent5" w:themeFillTint="33"/>
      </w:tcPr>
    </w:tblStylePr>
    <w:tblStylePr w:type="band1Horz">
      <w:tblPr/>
      <w:tcPr>
        <w:shd w:val="clear" w:color="auto" w:fill="ADFBEF" w:themeFill="accent5" w:themeFillTint="33"/>
      </w:tcPr>
    </w:tblStylePr>
  </w:style>
  <w:style w:type="table" w:styleId="Lijsttabel4-Accent6">
    <w:name w:val="List Table 4 Accent 6"/>
    <w:basedOn w:val="Standaardtabel"/>
    <w:uiPriority w:val="49"/>
    <w:rsid w:val="00572222"/>
    <w:pPr>
      <w:spacing w:after="0" w:line="240" w:lineRule="auto"/>
    </w:pPr>
    <w:tblPr>
      <w:tblStyleRowBandSize w:val="1"/>
      <w:tblStyleColBandSize w:val="1"/>
      <w:tblBorders>
        <w:top w:val="single" w:sz="4" w:space="0" w:color="6D83A1" w:themeColor="accent6" w:themeTint="99"/>
        <w:left w:val="single" w:sz="4" w:space="0" w:color="6D83A1" w:themeColor="accent6" w:themeTint="99"/>
        <w:bottom w:val="single" w:sz="4" w:space="0" w:color="6D83A1" w:themeColor="accent6" w:themeTint="99"/>
        <w:right w:val="single" w:sz="4" w:space="0" w:color="6D83A1" w:themeColor="accent6" w:themeTint="99"/>
        <w:insideH w:val="single" w:sz="4" w:space="0" w:color="6D83A1" w:themeColor="accent6" w:themeTint="99"/>
      </w:tblBorders>
    </w:tblPr>
    <w:tblStylePr w:type="firstRow">
      <w:rPr>
        <w:b/>
        <w:bCs/>
        <w:color w:val="FFFFFF" w:themeColor="background1"/>
      </w:rPr>
      <w:tblPr/>
      <w:tcPr>
        <w:tcBorders>
          <w:top w:val="single" w:sz="4" w:space="0" w:color="2C3644" w:themeColor="accent6"/>
          <w:left w:val="single" w:sz="4" w:space="0" w:color="2C3644" w:themeColor="accent6"/>
          <w:bottom w:val="single" w:sz="4" w:space="0" w:color="2C3644" w:themeColor="accent6"/>
          <w:right w:val="single" w:sz="4" w:space="0" w:color="2C3644" w:themeColor="accent6"/>
          <w:insideH w:val="nil"/>
        </w:tcBorders>
        <w:shd w:val="clear" w:color="auto" w:fill="2C3644" w:themeFill="accent6"/>
      </w:tcPr>
    </w:tblStylePr>
    <w:tblStylePr w:type="lastRow">
      <w:rPr>
        <w:b/>
        <w:bCs/>
      </w:rPr>
      <w:tblPr/>
      <w:tcPr>
        <w:tcBorders>
          <w:top w:val="double" w:sz="4" w:space="0" w:color="6D83A1" w:themeColor="accent6" w:themeTint="99"/>
        </w:tcBorders>
      </w:tcPr>
    </w:tblStylePr>
    <w:tblStylePr w:type="firstCol">
      <w:rPr>
        <w:b/>
        <w:bCs/>
      </w:rPr>
    </w:tblStylePr>
    <w:tblStylePr w:type="lastCol">
      <w:rPr>
        <w:b/>
        <w:bCs/>
      </w:rPr>
    </w:tblStylePr>
    <w:tblStylePr w:type="band1Vert">
      <w:tblPr/>
      <w:tcPr>
        <w:shd w:val="clear" w:color="auto" w:fill="CED5DF" w:themeFill="accent6" w:themeFillTint="33"/>
      </w:tcPr>
    </w:tblStylePr>
    <w:tblStylePr w:type="band1Horz">
      <w:tblPr/>
      <w:tcPr>
        <w:shd w:val="clear" w:color="auto" w:fill="CED5DF" w:themeFill="accent6" w:themeFillTint="33"/>
      </w:tcPr>
    </w:tblStylePr>
  </w:style>
  <w:style w:type="table" w:styleId="Lijsttabel5donker">
    <w:name w:val="List Table 5 Dark"/>
    <w:basedOn w:val="Standaardtabel"/>
    <w:uiPriority w:val="50"/>
    <w:rsid w:val="0057222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50"/>
    <w:rsid w:val="00572222"/>
    <w:pPr>
      <w:spacing w:after="0" w:line="240" w:lineRule="auto"/>
    </w:pPr>
    <w:rPr>
      <w:color w:val="FFFFFF" w:themeColor="background1"/>
    </w:rPr>
    <w:tblPr>
      <w:tblStyleRowBandSize w:val="1"/>
      <w:tblStyleColBandSize w:val="1"/>
      <w:tblBorders>
        <w:top w:val="single" w:sz="24" w:space="0" w:color="C3EA1F" w:themeColor="accent1"/>
        <w:left w:val="single" w:sz="24" w:space="0" w:color="C3EA1F" w:themeColor="accent1"/>
        <w:bottom w:val="single" w:sz="24" w:space="0" w:color="C3EA1F" w:themeColor="accent1"/>
        <w:right w:val="single" w:sz="24" w:space="0" w:color="C3EA1F" w:themeColor="accent1"/>
      </w:tblBorders>
    </w:tblPr>
    <w:tcPr>
      <w:shd w:val="clear" w:color="auto" w:fill="C3EA1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50"/>
    <w:rsid w:val="00572222"/>
    <w:pPr>
      <w:spacing w:after="0" w:line="240" w:lineRule="auto"/>
    </w:pPr>
    <w:rPr>
      <w:color w:val="FFFFFF" w:themeColor="background1"/>
    </w:rPr>
    <w:tblPr>
      <w:tblStyleRowBandSize w:val="1"/>
      <w:tblStyleColBandSize w:val="1"/>
      <w:tblBorders>
        <w:top w:val="single" w:sz="24" w:space="0" w:color="9DCB08" w:themeColor="accent2"/>
        <w:left w:val="single" w:sz="24" w:space="0" w:color="9DCB08" w:themeColor="accent2"/>
        <w:bottom w:val="single" w:sz="24" w:space="0" w:color="9DCB08" w:themeColor="accent2"/>
        <w:right w:val="single" w:sz="24" w:space="0" w:color="9DCB08" w:themeColor="accent2"/>
      </w:tblBorders>
    </w:tblPr>
    <w:tcPr>
      <w:shd w:val="clear" w:color="auto" w:fill="9DCB08"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50"/>
    <w:rsid w:val="00572222"/>
    <w:pPr>
      <w:spacing w:after="0" w:line="240" w:lineRule="auto"/>
    </w:pPr>
    <w:rPr>
      <w:color w:val="FFFFFF" w:themeColor="background1"/>
    </w:rPr>
    <w:tblPr>
      <w:tblStyleRowBandSize w:val="1"/>
      <w:tblStyleColBandSize w:val="1"/>
      <w:tblBorders>
        <w:top w:val="single" w:sz="24" w:space="0" w:color="10A48E" w:themeColor="accent3"/>
        <w:left w:val="single" w:sz="24" w:space="0" w:color="10A48E" w:themeColor="accent3"/>
        <w:bottom w:val="single" w:sz="24" w:space="0" w:color="10A48E" w:themeColor="accent3"/>
        <w:right w:val="single" w:sz="24" w:space="0" w:color="10A48E" w:themeColor="accent3"/>
      </w:tblBorders>
    </w:tblPr>
    <w:tcPr>
      <w:shd w:val="clear" w:color="auto" w:fill="10A48E"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50"/>
    <w:rsid w:val="00572222"/>
    <w:pPr>
      <w:spacing w:after="0" w:line="240" w:lineRule="auto"/>
    </w:pPr>
    <w:rPr>
      <w:color w:val="FFFFFF" w:themeColor="background1"/>
    </w:rPr>
    <w:tblPr>
      <w:tblStyleRowBandSize w:val="1"/>
      <w:tblStyleColBandSize w:val="1"/>
      <w:tblBorders>
        <w:top w:val="single" w:sz="24" w:space="0" w:color="17C0A3" w:themeColor="accent4"/>
        <w:left w:val="single" w:sz="24" w:space="0" w:color="17C0A3" w:themeColor="accent4"/>
        <w:bottom w:val="single" w:sz="24" w:space="0" w:color="17C0A3" w:themeColor="accent4"/>
        <w:right w:val="single" w:sz="24" w:space="0" w:color="17C0A3" w:themeColor="accent4"/>
      </w:tblBorders>
    </w:tblPr>
    <w:tcPr>
      <w:shd w:val="clear" w:color="auto" w:fill="17C0A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50"/>
    <w:rsid w:val="00572222"/>
    <w:pPr>
      <w:spacing w:after="0" w:line="240" w:lineRule="auto"/>
    </w:pPr>
    <w:rPr>
      <w:color w:val="FFFFFF" w:themeColor="background1"/>
    </w:rPr>
    <w:tblPr>
      <w:tblStyleRowBandSize w:val="1"/>
      <w:tblStyleColBandSize w:val="1"/>
      <w:tblBorders>
        <w:top w:val="single" w:sz="24" w:space="0" w:color="044F44" w:themeColor="accent5"/>
        <w:left w:val="single" w:sz="24" w:space="0" w:color="044F44" w:themeColor="accent5"/>
        <w:bottom w:val="single" w:sz="24" w:space="0" w:color="044F44" w:themeColor="accent5"/>
        <w:right w:val="single" w:sz="24" w:space="0" w:color="044F44" w:themeColor="accent5"/>
      </w:tblBorders>
    </w:tblPr>
    <w:tcPr>
      <w:shd w:val="clear" w:color="auto" w:fill="044F4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50"/>
    <w:rsid w:val="00572222"/>
    <w:pPr>
      <w:spacing w:after="0" w:line="240" w:lineRule="auto"/>
    </w:pPr>
    <w:rPr>
      <w:color w:val="FFFFFF" w:themeColor="background1"/>
    </w:rPr>
    <w:tblPr>
      <w:tblStyleRowBandSize w:val="1"/>
      <w:tblStyleColBandSize w:val="1"/>
      <w:tblBorders>
        <w:top w:val="single" w:sz="24" w:space="0" w:color="2C3644" w:themeColor="accent6"/>
        <w:left w:val="single" w:sz="24" w:space="0" w:color="2C3644" w:themeColor="accent6"/>
        <w:bottom w:val="single" w:sz="24" w:space="0" w:color="2C3644" w:themeColor="accent6"/>
        <w:right w:val="single" w:sz="24" w:space="0" w:color="2C3644" w:themeColor="accent6"/>
      </w:tblBorders>
    </w:tblPr>
    <w:tcPr>
      <w:shd w:val="clear" w:color="auto" w:fill="2C364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51"/>
    <w:rsid w:val="0057222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51"/>
    <w:rsid w:val="00572222"/>
    <w:pPr>
      <w:spacing w:after="0" w:line="240" w:lineRule="auto"/>
    </w:pPr>
    <w:rPr>
      <w:color w:val="95B511" w:themeColor="accent1" w:themeShade="BF"/>
    </w:rPr>
    <w:tblPr>
      <w:tblStyleRowBandSize w:val="1"/>
      <w:tblStyleColBandSize w:val="1"/>
      <w:tblBorders>
        <w:top w:val="single" w:sz="4" w:space="0" w:color="C3EA1F" w:themeColor="accent1"/>
        <w:bottom w:val="single" w:sz="4" w:space="0" w:color="C3EA1F" w:themeColor="accent1"/>
      </w:tblBorders>
    </w:tblPr>
    <w:tblStylePr w:type="firstRow">
      <w:rPr>
        <w:b/>
        <w:bCs/>
      </w:rPr>
      <w:tblPr/>
      <w:tcPr>
        <w:tcBorders>
          <w:bottom w:val="single" w:sz="4" w:space="0" w:color="C3EA1F" w:themeColor="accent1"/>
        </w:tcBorders>
      </w:tcPr>
    </w:tblStylePr>
    <w:tblStylePr w:type="lastRow">
      <w:rPr>
        <w:b/>
        <w:bCs/>
      </w:rPr>
      <w:tblPr/>
      <w:tcPr>
        <w:tcBorders>
          <w:top w:val="double" w:sz="4" w:space="0" w:color="C3EA1F" w:themeColor="accent1"/>
        </w:tcBorders>
      </w:tcPr>
    </w:tblStylePr>
    <w:tblStylePr w:type="firstCol">
      <w:rPr>
        <w:b/>
        <w:bCs/>
      </w:rPr>
    </w:tblStylePr>
    <w:tblStylePr w:type="lastCol">
      <w:rPr>
        <w:b/>
        <w:bCs/>
      </w:rPr>
    </w:tblStylePr>
    <w:tblStylePr w:type="band1Vert">
      <w:tblPr/>
      <w:tcPr>
        <w:shd w:val="clear" w:color="auto" w:fill="F3FAD2" w:themeFill="accent1" w:themeFillTint="33"/>
      </w:tcPr>
    </w:tblStylePr>
    <w:tblStylePr w:type="band1Horz">
      <w:tblPr/>
      <w:tcPr>
        <w:shd w:val="clear" w:color="auto" w:fill="F3FAD2" w:themeFill="accent1" w:themeFillTint="33"/>
      </w:tcPr>
    </w:tblStylePr>
  </w:style>
  <w:style w:type="table" w:styleId="Lijsttabel6kleurrijk-Accent2">
    <w:name w:val="List Table 6 Colorful Accent 2"/>
    <w:basedOn w:val="Standaardtabel"/>
    <w:uiPriority w:val="51"/>
    <w:rsid w:val="00572222"/>
    <w:pPr>
      <w:spacing w:after="0" w:line="240" w:lineRule="auto"/>
    </w:pPr>
    <w:rPr>
      <w:color w:val="749706" w:themeColor="accent2" w:themeShade="BF"/>
    </w:rPr>
    <w:tblPr>
      <w:tblStyleRowBandSize w:val="1"/>
      <w:tblStyleColBandSize w:val="1"/>
      <w:tblBorders>
        <w:top w:val="single" w:sz="4" w:space="0" w:color="9DCB08" w:themeColor="accent2"/>
        <w:bottom w:val="single" w:sz="4" w:space="0" w:color="9DCB08" w:themeColor="accent2"/>
      </w:tblBorders>
    </w:tblPr>
    <w:tblStylePr w:type="firstRow">
      <w:rPr>
        <w:b/>
        <w:bCs/>
      </w:rPr>
      <w:tblPr/>
      <w:tcPr>
        <w:tcBorders>
          <w:bottom w:val="single" w:sz="4" w:space="0" w:color="9DCB08" w:themeColor="accent2"/>
        </w:tcBorders>
      </w:tcPr>
    </w:tblStylePr>
    <w:tblStylePr w:type="lastRow">
      <w:rPr>
        <w:b/>
        <w:bCs/>
      </w:rPr>
      <w:tblPr/>
      <w:tcPr>
        <w:tcBorders>
          <w:top w:val="double" w:sz="4" w:space="0" w:color="9DCB08" w:themeColor="accent2"/>
        </w:tcBorders>
      </w:tcPr>
    </w:tblStylePr>
    <w:tblStylePr w:type="firstCol">
      <w:rPr>
        <w:b/>
        <w:bCs/>
      </w:rPr>
    </w:tblStylePr>
    <w:tblStylePr w:type="lastCol">
      <w:rPr>
        <w:b/>
        <w:bCs/>
      </w:rPr>
    </w:tblStylePr>
    <w:tblStylePr w:type="band1Vert">
      <w:tblPr/>
      <w:tcPr>
        <w:shd w:val="clear" w:color="auto" w:fill="EFFCC5" w:themeFill="accent2" w:themeFillTint="33"/>
      </w:tcPr>
    </w:tblStylePr>
    <w:tblStylePr w:type="band1Horz">
      <w:tblPr/>
      <w:tcPr>
        <w:shd w:val="clear" w:color="auto" w:fill="EFFCC5" w:themeFill="accent2" w:themeFillTint="33"/>
      </w:tcPr>
    </w:tblStylePr>
  </w:style>
  <w:style w:type="table" w:styleId="Lijsttabel6kleurrijk-Accent3">
    <w:name w:val="List Table 6 Colorful Accent 3"/>
    <w:basedOn w:val="Standaardtabel"/>
    <w:uiPriority w:val="51"/>
    <w:rsid w:val="00572222"/>
    <w:pPr>
      <w:spacing w:after="0" w:line="240" w:lineRule="auto"/>
    </w:pPr>
    <w:rPr>
      <w:color w:val="0C7A6A" w:themeColor="accent3" w:themeShade="BF"/>
    </w:rPr>
    <w:tblPr>
      <w:tblStyleRowBandSize w:val="1"/>
      <w:tblStyleColBandSize w:val="1"/>
      <w:tblBorders>
        <w:top w:val="single" w:sz="4" w:space="0" w:color="10A48E" w:themeColor="accent3"/>
        <w:bottom w:val="single" w:sz="4" w:space="0" w:color="10A48E" w:themeColor="accent3"/>
      </w:tblBorders>
    </w:tblPr>
    <w:tblStylePr w:type="firstRow">
      <w:rPr>
        <w:b/>
        <w:bCs/>
      </w:rPr>
      <w:tblPr/>
      <w:tcPr>
        <w:tcBorders>
          <w:bottom w:val="single" w:sz="4" w:space="0" w:color="10A48E" w:themeColor="accent3"/>
        </w:tcBorders>
      </w:tcPr>
    </w:tblStylePr>
    <w:tblStylePr w:type="lastRow">
      <w:rPr>
        <w:b/>
        <w:bCs/>
      </w:rPr>
      <w:tblPr/>
      <w:tcPr>
        <w:tcBorders>
          <w:top w:val="double" w:sz="4" w:space="0" w:color="10A48E" w:themeColor="accent3"/>
        </w:tcBorders>
      </w:tcPr>
    </w:tblStylePr>
    <w:tblStylePr w:type="firstCol">
      <w:rPr>
        <w:b/>
        <w:bCs/>
      </w:rPr>
    </w:tblStylePr>
    <w:tblStylePr w:type="lastCol">
      <w:rPr>
        <w:b/>
        <w:bCs/>
      </w:rPr>
    </w:tblStylePr>
    <w:tblStylePr w:type="band1Vert">
      <w:tblPr/>
      <w:tcPr>
        <w:shd w:val="clear" w:color="auto" w:fill="C2F9F1" w:themeFill="accent3" w:themeFillTint="33"/>
      </w:tcPr>
    </w:tblStylePr>
    <w:tblStylePr w:type="band1Horz">
      <w:tblPr/>
      <w:tcPr>
        <w:shd w:val="clear" w:color="auto" w:fill="C2F9F1" w:themeFill="accent3" w:themeFillTint="33"/>
      </w:tcPr>
    </w:tblStylePr>
  </w:style>
  <w:style w:type="table" w:styleId="Lijsttabel6kleurrijk-Accent4">
    <w:name w:val="List Table 6 Colorful Accent 4"/>
    <w:basedOn w:val="Standaardtabel"/>
    <w:uiPriority w:val="51"/>
    <w:rsid w:val="00572222"/>
    <w:pPr>
      <w:spacing w:after="0" w:line="240" w:lineRule="auto"/>
    </w:pPr>
    <w:rPr>
      <w:color w:val="118F79" w:themeColor="accent4" w:themeShade="BF"/>
    </w:rPr>
    <w:tblPr>
      <w:tblStyleRowBandSize w:val="1"/>
      <w:tblStyleColBandSize w:val="1"/>
      <w:tblBorders>
        <w:top w:val="single" w:sz="4" w:space="0" w:color="17C0A3" w:themeColor="accent4"/>
        <w:bottom w:val="single" w:sz="4" w:space="0" w:color="17C0A3" w:themeColor="accent4"/>
      </w:tblBorders>
    </w:tblPr>
    <w:tblStylePr w:type="firstRow">
      <w:rPr>
        <w:b/>
        <w:bCs/>
      </w:rPr>
      <w:tblPr/>
      <w:tcPr>
        <w:tcBorders>
          <w:bottom w:val="single" w:sz="4" w:space="0" w:color="17C0A3" w:themeColor="accent4"/>
        </w:tcBorders>
      </w:tcPr>
    </w:tblStylePr>
    <w:tblStylePr w:type="lastRow">
      <w:rPr>
        <w:b/>
        <w:bCs/>
      </w:rPr>
      <w:tblPr/>
      <w:tcPr>
        <w:tcBorders>
          <w:top w:val="double" w:sz="4" w:space="0" w:color="17C0A3" w:themeColor="accent4"/>
        </w:tcBorders>
      </w:tcPr>
    </w:tblStylePr>
    <w:tblStylePr w:type="firstCol">
      <w:rPr>
        <w:b/>
        <w:bCs/>
      </w:rPr>
    </w:tblStylePr>
    <w:tblStylePr w:type="lastCol">
      <w:rPr>
        <w:b/>
        <w:bCs/>
      </w:rPr>
    </w:tblStylePr>
    <w:tblStylePr w:type="band1Vert">
      <w:tblPr/>
      <w:tcPr>
        <w:shd w:val="clear" w:color="auto" w:fill="CAF8F0" w:themeFill="accent4" w:themeFillTint="33"/>
      </w:tcPr>
    </w:tblStylePr>
    <w:tblStylePr w:type="band1Horz">
      <w:tblPr/>
      <w:tcPr>
        <w:shd w:val="clear" w:color="auto" w:fill="CAF8F0" w:themeFill="accent4" w:themeFillTint="33"/>
      </w:tcPr>
    </w:tblStylePr>
  </w:style>
  <w:style w:type="table" w:styleId="Lijsttabel6kleurrijk-Accent5">
    <w:name w:val="List Table 6 Colorful Accent 5"/>
    <w:basedOn w:val="Standaardtabel"/>
    <w:uiPriority w:val="51"/>
    <w:rsid w:val="00572222"/>
    <w:pPr>
      <w:spacing w:after="0" w:line="240" w:lineRule="auto"/>
    </w:pPr>
    <w:rPr>
      <w:color w:val="033B32" w:themeColor="accent5" w:themeShade="BF"/>
    </w:rPr>
    <w:tblPr>
      <w:tblStyleRowBandSize w:val="1"/>
      <w:tblStyleColBandSize w:val="1"/>
      <w:tblBorders>
        <w:top w:val="single" w:sz="4" w:space="0" w:color="044F44" w:themeColor="accent5"/>
        <w:bottom w:val="single" w:sz="4" w:space="0" w:color="044F44" w:themeColor="accent5"/>
      </w:tblBorders>
    </w:tblPr>
    <w:tblStylePr w:type="firstRow">
      <w:rPr>
        <w:b/>
        <w:bCs/>
      </w:rPr>
      <w:tblPr/>
      <w:tcPr>
        <w:tcBorders>
          <w:bottom w:val="single" w:sz="4" w:space="0" w:color="044F44" w:themeColor="accent5"/>
        </w:tcBorders>
      </w:tcPr>
    </w:tblStylePr>
    <w:tblStylePr w:type="lastRow">
      <w:rPr>
        <w:b/>
        <w:bCs/>
      </w:rPr>
      <w:tblPr/>
      <w:tcPr>
        <w:tcBorders>
          <w:top w:val="double" w:sz="4" w:space="0" w:color="044F44" w:themeColor="accent5"/>
        </w:tcBorders>
      </w:tcPr>
    </w:tblStylePr>
    <w:tblStylePr w:type="firstCol">
      <w:rPr>
        <w:b/>
        <w:bCs/>
      </w:rPr>
    </w:tblStylePr>
    <w:tblStylePr w:type="lastCol">
      <w:rPr>
        <w:b/>
        <w:bCs/>
      </w:rPr>
    </w:tblStylePr>
    <w:tblStylePr w:type="band1Vert">
      <w:tblPr/>
      <w:tcPr>
        <w:shd w:val="clear" w:color="auto" w:fill="ADFBEF" w:themeFill="accent5" w:themeFillTint="33"/>
      </w:tcPr>
    </w:tblStylePr>
    <w:tblStylePr w:type="band1Horz">
      <w:tblPr/>
      <w:tcPr>
        <w:shd w:val="clear" w:color="auto" w:fill="ADFBEF" w:themeFill="accent5" w:themeFillTint="33"/>
      </w:tcPr>
    </w:tblStylePr>
  </w:style>
  <w:style w:type="table" w:styleId="Lijsttabel6kleurrijk-Accent6">
    <w:name w:val="List Table 6 Colorful Accent 6"/>
    <w:basedOn w:val="Standaardtabel"/>
    <w:uiPriority w:val="51"/>
    <w:rsid w:val="00572222"/>
    <w:pPr>
      <w:spacing w:after="0" w:line="240" w:lineRule="auto"/>
    </w:pPr>
    <w:rPr>
      <w:color w:val="212832" w:themeColor="accent6" w:themeShade="BF"/>
    </w:rPr>
    <w:tblPr>
      <w:tblStyleRowBandSize w:val="1"/>
      <w:tblStyleColBandSize w:val="1"/>
      <w:tblBorders>
        <w:top w:val="single" w:sz="4" w:space="0" w:color="2C3644" w:themeColor="accent6"/>
        <w:bottom w:val="single" w:sz="4" w:space="0" w:color="2C3644" w:themeColor="accent6"/>
      </w:tblBorders>
    </w:tblPr>
    <w:tblStylePr w:type="firstRow">
      <w:rPr>
        <w:b/>
        <w:bCs/>
      </w:rPr>
      <w:tblPr/>
      <w:tcPr>
        <w:tcBorders>
          <w:bottom w:val="single" w:sz="4" w:space="0" w:color="2C3644" w:themeColor="accent6"/>
        </w:tcBorders>
      </w:tcPr>
    </w:tblStylePr>
    <w:tblStylePr w:type="lastRow">
      <w:rPr>
        <w:b/>
        <w:bCs/>
      </w:rPr>
      <w:tblPr/>
      <w:tcPr>
        <w:tcBorders>
          <w:top w:val="double" w:sz="4" w:space="0" w:color="2C3644" w:themeColor="accent6"/>
        </w:tcBorders>
      </w:tcPr>
    </w:tblStylePr>
    <w:tblStylePr w:type="firstCol">
      <w:rPr>
        <w:b/>
        <w:bCs/>
      </w:rPr>
    </w:tblStylePr>
    <w:tblStylePr w:type="lastCol">
      <w:rPr>
        <w:b/>
        <w:bCs/>
      </w:rPr>
    </w:tblStylePr>
    <w:tblStylePr w:type="band1Vert">
      <w:tblPr/>
      <w:tcPr>
        <w:shd w:val="clear" w:color="auto" w:fill="CED5DF" w:themeFill="accent6" w:themeFillTint="33"/>
      </w:tcPr>
    </w:tblStylePr>
    <w:tblStylePr w:type="band1Horz">
      <w:tblPr/>
      <w:tcPr>
        <w:shd w:val="clear" w:color="auto" w:fill="CED5DF" w:themeFill="accent6" w:themeFillTint="33"/>
      </w:tcPr>
    </w:tblStylePr>
  </w:style>
  <w:style w:type="table" w:styleId="Lijsttabel7kleurrijk">
    <w:name w:val="List Table 7 Colorful"/>
    <w:basedOn w:val="Standaardtabel"/>
    <w:uiPriority w:val="52"/>
    <w:rsid w:val="0057222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52"/>
    <w:rsid w:val="00572222"/>
    <w:pPr>
      <w:spacing w:after="0" w:line="240" w:lineRule="auto"/>
    </w:pPr>
    <w:rPr>
      <w:color w:val="95B51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3EA1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3EA1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3EA1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3EA1F" w:themeColor="accent1"/>
        </w:tcBorders>
        <w:shd w:val="clear" w:color="auto" w:fill="FFFFFF" w:themeFill="background1"/>
      </w:tcPr>
    </w:tblStylePr>
    <w:tblStylePr w:type="band1Vert">
      <w:tblPr/>
      <w:tcPr>
        <w:shd w:val="clear" w:color="auto" w:fill="F3FAD2" w:themeFill="accent1" w:themeFillTint="33"/>
      </w:tcPr>
    </w:tblStylePr>
    <w:tblStylePr w:type="band1Horz">
      <w:tblPr/>
      <w:tcPr>
        <w:shd w:val="clear" w:color="auto" w:fill="F3FAD2"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52"/>
    <w:rsid w:val="00572222"/>
    <w:pPr>
      <w:spacing w:after="0" w:line="240" w:lineRule="auto"/>
    </w:pPr>
    <w:rPr>
      <w:color w:val="74970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DCB08"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DCB08"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DCB08"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DCB08" w:themeColor="accent2"/>
        </w:tcBorders>
        <w:shd w:val="clear" w:color="auto" w:fill="FFFFFF" w:themeFill="background1"/>
      </w:tcPr>
    </w:tblStylePr>
    <w:tblStylePr w:type="band1Vert">
      <w:tblPr/>
      <w:tcPr>
        <w:shd w:val="clear" w:color="auto" w:fill="EFFCC5" w:themeFill="accent2" w:themeFillTint="33"/>
      </w:tcPr>
    </w:tblStylePr>
    <w:tblStylePr w:type="band1Horz">
      <w:tblPr/>
      <w:tcPr>
        <w:shd w:val="clear" w:color="auto" w:fill="EFFCC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52"/>
    <w:rsid w:val="00572222"/>
    <w:pPr>
      <w:spacing w:after="0" w:line="240" w:lineRule="auto"/>
    </w:pPr>
    <w:rPr>
      <w:color w:val="0C7A6A"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A48E"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A48E"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A48E"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A48E" w:themeColor="accent3"/>
        </w:tcBorders>
        <w:shd w:val="clear" w:color="auto" w:fill="FFFFFF" w:themeFill="background1"/>
      </w:tcPr>
    </w:tblStylePr>
    <w:tblStylePr w:type="band1Vert">
      <w:tblPr/>
      <w:tcPr>
        <w:shd w:val="clear" w:color="auto" w:fill="C2F9F1" w:themeFill="accent3" w:themeFillTint="33"/>
      </w:tcPr>
    </w:tblStylePr>
    <w:tblStylePr w:type="band1Horz">
      <w:tblPr/>
      <w:tcPr>
        <w:shd w:val="clear" w:color="auto" w:fill="C2F9F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52"/>
    <w:rsid w:val="00572222"/>
    <w:pPr>
      <w:spacing w:after="0" w:line="240" w:lineRule="auto"/>
    </w:pPr>
    <w:rPr>
      <w:color w:val="118F79"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7C0A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7C0A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7C0A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7C0A3" w:themeColor="accent4"/>
        </w:tcBorders>
        <w:shd w:val="clear" w:color="auto" w:fill="FFFFFF" w:themeFill="background1"/>
      </w:tcPr>
    </w:tblStylePr>
    <w:tblStylePr w:type="band1Vert">
      <w:tblPr/>
      <w:tcPr>
        <w:shd w:val="clear" w:color="auto" w:fill="CAF8F0" w:themeFill="accent4" w:themeFillTint="33"/>
      </w:tcPr>
    </w:tblStylePr>
    <w:tblStylePr w:type="band1Horz">
      <w:tblPr/>
      <w:tcPr>
        <w:shd w:val="clear" w:color="auto" w:fill="CAF8F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52"/>
    <w:rsid w:val="00572222"/>
    <w:pPr>
      <w:spacing w:after="0" w:line="240" w:lineRule="auto"/>
    </w:pPr>
    <w:rPr>
      <w:color w:val="033B3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44F4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44F4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44F4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44F44" w:themeColor="accent5"/>
        </w:tcBorders>
        <w:shd w:val="clear" w:color="auto" w:fill="FFFFFF" w:themeFill="background1"/>
      </w:tcPr>
    </w:tblStylePr>
    <w:tblStylePr w:type="band1Vert">
      <w:tblPr/>
      <w:tcPr>
        <w:shd w:val="clear" w:color="auto" w:fill="ADFBEF" w:themeFill="accent5" w:themeFillTint="33"/>
      </w:tcPr>
    </w:tblStylePr>
    <w:tblStylePr w:type="band1Horz">
      <w:tblPr/>
      <w:tcPr>
        <w:shd w:val="clear" w:color="auto" w:fill="ADF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52"/>
    <w:rsid w:val="00572222"/>
    <w:pPr>
      <w:spacing w:after="0" w:line="240" w:lineRule="auto"/>
    </w:pPr>
    <w:rPr>
      <w:color w:val="212832"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C364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C364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C364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C3644" w:themeColor="accent6"/>
        </w:tcBorders>
        <w:shd w:val="clear" w:color="auto" w:fill="FFFFFF" w:themeFill="background1"/>
      </w:tcPr>
    </w:tblStylePr>
    <w:tblStylePr w:type="band1Vert">
      <w:tblPr/>
      <w:tcPr>
        <w:shd w:val="clear" w:color="auto" w:fill="CED5DF" w:themeFill="accent6" w:themeFillTint="33"/>
      </w:tcPr>
    </w:tblStylePr>
    <w:tblStylePr w:type="band1Horz">
      <w:tblPr/>
      <w:tcPr>
        <w:shd w:val="clear" w:color="auto" w:fill="CED5D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kst">
    <w:name w:val="macro"/>
    <w:link w:val="MacrotekstChar"/>
    <w:uiPriority w:val="99"/>
    <w:semiHidden/>
    <w:unhideWhenUsed/>
    <w:rsid w:val="0057222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kern w:val="16"/>
      <w14:ligatures w14:val="standardContextual"/>
      <w14:numForm w14:val="oldStyle"/>
      <w14:numSpacing w14:val="proportional"/>
      <w14:cntxtAlts/>
    </w:rPr>
  </w:style>
  <w:style w:type="character" w:customStyle="1" w:styleId="MacrotekstChar">
    <w:name w:val="Macrotekst Char"/>
    <w:basedOn w:val="Standaardalinea-lettertype"/>
    <w:link w:val="Macrotekst"/>
    <w:uiPriority w:val="99"/>
    <w:semiHidden/>
    <w:rsid w:val="00572222"/>
    <w:rPr>
      <w:rFonts w:ascii="Consolas" w:hAnsi="Consolas"/>
      <w:kern w:val="16"/>
      <w:sz w:val="22"/>
      <w14:ligatures w14:val="standardContextual"/>
      <w14:numForm w14:val="oldStyle"/>
      <w14:numSpacing w14:val="proportional"/>
      <w14:cntxtAlts/>
    </w:rPr>
  </w:style>
  <w:style w:type="table" w:styleId="Gemiddeldraster1">
    <w:name w:val="Medium Grid 1"/>
    <w:basedOn w:val="Standaardtabel"/>
    <w:uiPriority w:val="67"/>
    <w:semiHidden/>
    <w:unhideWhenUsed/>
    <w:rsid w:val="005722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semiHidden/>
    <w:unhideWhenUsed/>
    <w:rsid w:val="00572222"/>
    <w:pPr>
      <w:spacing w:after="0" w:line="240" w:lineRule="auto"/>
    </w:pPr>
    <w:tblPr>
      <w:tblStyleRowBandSize w:val="1"/>
      <w:tblStyleColBandSize w:val="1"/>
      <w:tblBorders>
        <w:top w:val="single" w:sz="8" w:space="0" w:color="D2EF57" w:themeColor="accent1" w:themeTint="BF"/>
        <w:left w:val="single" w:sz="8" w:space="0" w:color="D2EF57" w:themeColor="accent1" w:themeTint="BF"/>
        <w:bottom w:val="single" w:sz="8" w:space="0" w:color="D2EF57" w:themeColor="accent1" w:themeTint="BF"/>
        <w:right w:val="single" w:sz="8" w:space="0" w:color="D2EF57" w:themeColor="accent1" w:themeTint="BF"/>
        <w:insideH w:val="single" w:sz="8" w:space="0" w:color="D2EF57" w:themeColor="accent1" w:themeTint="BF"/>
        <w:insideV w:val="single" w:sz="8" w:space="0" w:color="D2EF57" w:themeColor="accent1" w:themeTint="BF"/>
      </w:tblBorders>
    </w:tblPr>
    <w:tcPr>
      <w:shd w:val="clear" w:color="auto" w:fill="F0F9C7" w:themeFill="accent1" w:themeFillTint="3F"/>
    </w:tcPr>
    <w:tblStylePr w:type="firstRow">
      <w:rPr>
        <w:b/>
        <w:bCs/>
      </w:rPr>
    </w:tblStylePr>
    <w:tblStylePr w:type="lastRow">
      <w:rPr>
        <w:b/>
        <w:bCs/>
      </w:rPr>
      <w:tblPr/>
      <w:tcPr>
        <w:tcBorders>
          <w:top w:val="single" w:sz="18" w:space="0" w:color="D2EF57" w:themeColor="accent1" w:themeTint="BF"/>
        </w:tcBorders>
      </w:tcPr>
    </w:tblStylePr>
    <w:tblStylePr w:type="firstCol">
      <w:rPr>
        <w:b/>
        <w:bCs/>
      </w:rPr>
    </w:tblStylePr>
    <w:tblStylePr w:type="lastCol">
      <w:rPr>
        <w:b/>
        <w:bCs/>
      </w:rPr>
    </w:tblStylePr>
    <w:tblStylePr w:type="band1Vert">
      <w:tblPr/>
      <w:tcPr>
        <w:shd w:val="clear" w:color="auto" w:fill="E1F48F" w:themeFill="accent1" w:themeFillTint="7F"/>
      </w:tcPr>
    </w:tblStylePr>
    <w:tblStylePr w:type="band1Horz">
      <w:tblPr/>
      <w:tcPr>
        <w:shd w:val="clear" w:color="auto" w:fill="E1F48F" w:themeFill="accent1" w:themeFillTint="7F"/>
      </w:tcPr>
    </w:tblStylePr>
  </w:style>
  <w:style w:type="table" w:styleId="Gemiddeldraster1-accent2">
    <w:name w:val="Medium Grid 1 Accent 2"/>
    <w:basedOn w:val="Standaardtabel"/>
    <w:uiPriority w:val="67"/>
    <w:semiHidden/>
    <w:unhideWhenUsed/>
    <w:rsid w:val="00572222"/>
    <w:pPr>
      <w:spacing w:after="0" w:line="240" w:lineRule="auto"/>
    </w:pPr>
    <w:tblPr>
      <w:tblStyleRowBandSize w:val="1"/>
      <w:tblStyleColBandSize w:val="1"/>
      <w:tblBorders>
        <w:top w:val="single" w:sz="8" w:space="0" w:color="C4F627" w:themeColor="accent2" w:themeTint="BF"/>
        <w:left w:val="single" w:sz="8" w:space="0" w:color="C4F627" w:themeColor="accent2" w:themeTint="BF"/>
        <w:bottom w:val="single" w:sz="8" w:space="0" w:color="C4F627" w:themeColor="accent2" w:themeTint="BF"/>
        <w:right w:val="single" w:sz="8" w:space="0" w:color="C4F627" w:themeColor="accent2" w:themeTint="BF"/>
        <w:insideH w:val="single" w:sz="8" w:space="0" w:color="C4F627" w:themeColor="accent2" w:themeTint="BF"/>
        <w:insideV w:val="single" w:sz="8" w:space="0" w:color="C4F627" w:themeColor="accent2" w:themeTint="BF"/>
      </w:tblBorders>
    </w:tblPr>
    <w:tcPr>
      <w:shd w:val="clear" w:color="auto" w:fill="EBFCB7" w:themeFill="accent2" w:themeFillTint="3F"/>
    </w:tcPr>
    <w:tblStylePr w:type="firstRow">
      <w:rPr>
        <w:b/>
        <w:bCs/>
      </w:rPr>
    </w:tblStylePr>
    <w:tblStylePr w:type="lastRow">
      <w:rPr>
        <w:b/>
        <w:bCs/>
      </w:rPr>
      <w:tblPr/>
      <w:tcPr>
        <w:tcBorders>
          <w:top w:val="single" w:sz="18" w:space="0" w:color="C4F627" w:themeColor="accent2" w:themeTint="BF"/>
        </w:tcBorders>
      </w:tcPr>
    </w:tblStylePr>
    <w:tblStylePr w:type="firstCol">
      <w:rPr>
        <w:b/>
        <w:bCs/>
      </w:rPr>
    </w:tblStylePr>
    <w:tblStylePr w:type="lastCol">
      <w:rPr>
        <w:b/>
        <w:bCs/>
      </w:rPr>
    </w:tblStylePr>
    <w:tblStylePr w:type="band1Vert">
      <w:tblPr/>
      <w:tcPr>
        <w:shd w:val="clear" w:color="auto" w:fill="D8F96F" w:themeFill="accent2" w:themeFillTint="7F"/>
      </w:tcPr>
    </w:tblStylePr>
    <w:tblStylePr w:type="band1Horz">
      <w:tblPr/>
      <w:tcPr>
        <w:shd w:val="clear" w:color="auto" w:fill="D8F96F" w:themeFill="accent2" w:themeFillTint="7F"/>
      </w:tcPr>
    </w:tblStylePr>
  </w:style>
  <w:style w:type="table" w:styleId="Gemiddeldraster1-accent3">
    <w:name w:val="Medium Grid 1 Accent 3"/>
    <w:basedOn w:val="Standaardtabel"/>
    <w:uiPriority w:val="67"/>
    <w:semiHidden/>
    <w:unhideWhenUsed/>
    <w:rsid w:val="00572222"/>
    <w:pPr>
      <w:spacing w:after="0" w:line="240" w:lineRule="auto"/>
    </w:pPr>
    <w:tblPr>
      <w:tblStyleRowBandSize w:val="1"/>
      <w:tblStyleColBandSize w:val="1"/>
      <w:tblBorders>
        <w:top w:val="single" w:sz="8" w:space="0" w:color="1DE9CA" w:themeColor="accent3" w:themeTint="BF"/>
        <w:left w:val="single" w:sz="8" w:space="0" w:color="1DE9CA" w:themeColor="accent3" w:themeTint="BF"/>
        <w:bottom w:val="single" w:sz="8" w:space="0" w:color="1DE9CA" w:themeColor="accent3" w:themeTint="BF"/>
        <w:right w:val="single" w:sz="8" w:space="0" w:color="1DE9CA" w:themeColor="accent3" w:themeTint="BF"/>
        <w:insideH w:val="single" w:sz="8" w:space="0" w:color="1DE9CA" w:themeColor="accent3" w:themeTint="BF"/>
        <w:insideV w:val="single" w:sz="8" w:space="0" w:color="1DE9CA" w:themeColor="accent3" w:themeTint="BF"/>
      </w:tblBorders>
    </w:tblPr>
    <w:tcPr>
      <w:shd w:val="clear" w:color="auto" w:fill="B4F7ED" w:themeFill="accent3" w:themeFillTint="3F"/>
    </w:tcPr>
    <w:tblStylePr w:type="firstRow">
      <w:rPr>
        <w:b/>
        <w:bCs/>
      </w:rPr>
    </w:tblStylePr>
    <w:tblStylePr w:type="lastRow">
      <w:rPr>
        <w:b/>
        <w:bCs/>
      </w:rPr>
      <w:tblPr/>
      <w:tcPr>
        <w:tcBorders>
          <w:top w:val="single" w:sz="18" w:space="0" w:color="1DE9CA" w:themeColor="accent3" w:themeTint="BF"/>
        </w:tcBorders>
      </w:tcPr>
    </w:tblStylePr>
    <w:tblStylePr w:type="firstCol">
      <w:rPr>
        <w:b/>
        <w:bCs/>
      </w:rPr>
    </w:tblStylePr>
    <w:tblStylePr w:type="lastCol">
      <w:rPr>
        <w:b/>
        <w:bCs/>
      </w:rPr>
    </w:tblStylePr>
    <w:tblStylePr w:type="band1Vert">
      <w:tblPr/>
      <w:tcPr>
        <w:shd w:val="clear" w:color="auto" w:fill="68F0DC" w:themeFill="accent3" w:themeFillTint="7F"/>
      </w:tcPr>
    </w:tblStylePr>
    <w:tblStylePr w:type="band1Horz">
      <w:tblPr/>
      <w:tcPr>
        <w:shd w:val="clear" w:color="auto" w:fill="68F0DC" w:themeFill="accent3" w:themeFillTint="7F"/>
      </w:tcPr>
    </w:tblStylePr>
  </w:style>
  <w:style w:type="table" w:styleId="Gemiddeldraster1-accent4">
    <w:name w:val="Medium Grid 1 Accent 4"/>
    <w:basedOn w:val="Standaardtabel"/>
    <w:uiPriority w:val="67"/>
    <w:semiHidden/>
    <w:unhideWhenUsed/>
    <w:rsid w:val="00572222"/>
    <w:pPr>
      <w:spacing w:after="0" w:line="240" w:lineRule="auto"/>
    </w:pPr>
    <w:tblPr>
      <w:tblStyleRowBandSize w:val="1"/>
      <w:tblStyleColBandSize w:val="1"/>
      <w:tblBorders>
        <w:top w:val="single" w:sz="8" w:space="0" w:color="39E7C9" w:themeColor="accent4" w:themeTint="BF"/>
        <w:left w:val="single" w:sz="8" w:space="0" w:color="39E7C9" w:themeColor="accent4" w:themeTint="BF"/>
        <w:bottom w:val="single" w:sz="8" w:space="0" w:color="39E7C9" w:themeColor="accent4" w:themeTint="BF"/>
        <w:right w:val="single" w:sz="8" w:space="0" w:color="39E7C9" w:themeColor="accent4" w:themeTint="BF"/>
        <w:insideH w:val="single" w:sz="8" w:space="0" w:color="39E7C9" w:themeColor="accent4" w:themeTint="BF"/>
        <w:insideV w:val="single" w:sz="8" w:space="0" w:color="39E7C9" w:themeColor="accent4" w:themeTint="BF"/>
      </w:tblBorders>
    </w:tblPr>
    <w:tcPr>
      <w:shd w:val="clear" w:color="auto" w:fill="BDF7ED" w:themeFill="accent4" w:themeFillTint="3F"/>
    </w:tcPr>
    <w:tblStylePr w:type="firstRow">
      <w:rPr>
        <w:b/>
        <w:bCs/>
      </w:rPr>
    </w:tblStylePr>
    <w:tblStylePr w:type="lastRow">
      <w:rPr>
        <w:b/>
        <w:bCs/>
      </w:rPr>
      <w:tblPr/>
      <w:tcPr>
        <w:tcBorders>
          <w:top w:val="single" w:sz="18" w:space="0" w:color="39E7C9" w:themeColor="accent4" w:themeTint="BF"/>
        </w:tcBorders>
      </w:tcPr>
    </w:tblStylePr>
    <w:tblStylePr w:type="firstCol">
      <w:rPr>
        <w:b/>
        <w:bCs/>
      </w:rPr>
    </w:tblStylePr>
    <w:tblStylePr w:type="lastCol">
      <w:rPr>
        <w:b/>
        <w:bCs/>
      </w:rPr>
    </w:tblStylePr>
    <w:tblStylePr w:type="band1Vert">
      <w:tblPr/>
      <w:tcPr>
        <w:shd w:val="clear" w:color="auto" w:fill="7BEFDB" w:themeFill="accent4" w:themeFillTint="7F"/>
      </w:tcPr>
    </w:tblStylePr>
    <w:tblStylePr w:type="band1Horz">
      <w:tblPr/>
      <w:tcPr>
        <w:shd w:val="clear" w:color="auto" w:fill="7BEFDB" w:themeFill="accent4" w:themeFillTint="7F"/>
      </w:tcPr>
    </w:tblStylePr>
  </w:style>
  <w:style w:type="table" w:styleId="Gemiddeldraster1-accent5">
    <w:name w:val="Medium Grid 1 Accent 5"/>
    <w:basedOn w:val="Standaardtabel"/>
    <w:uiPriority w:val="67"/>
    <w:semiHidden/>
    <w:unhideWhenUsed/>
    <w:rsid w:val="00572222"/>
    <w:pPr>
      <w:spacing w:after="0" w:line="240" w:lineRule="auto"/>
    </w:pPr>
    <w:tblPr>
      <w:tblStyleRowBandSize w:val="1"/>
      <w:tblStyleColBandSize w:val="1"/>
      <w:tblBorders>
        <w:top w:val="single" w:sz="8" w:space="0" w:color="09B49B" w:themeColor="accent5" w:themeTint="BF"/>
        <w:left w:val="single" w:sz="8" w:space="0" w:color="09B49B" w:themeColor="accent5" w:themeTint="BF"/>
        <w:bottom w:val="single" w:sz="8" w:space="0" w:color="09B49B" w:themeColor="accent5" w:themeTint="BF"/>
        <w:right w:val="single" w:sz="8" w:space="0" w:color="09B49B" w:themeColor="accent5" w:themeTint="BF"/>
        <w:insideH w:val="single" w:sz="8" w:space="0" w:color="09B49B" w:themeColor="accent5" w:themeTint="BF"/>
        <w:insideV w:val="single" w:sz="8" w:space="0" w:color="09B49B" w:themeColor="accent5" w:themeTint="BF"/>
      </w:tblBorders>
    </w:tblPr>
    <w:tcPr>
      <w:shd w:val="clear" w:color="auto" w:fill="9AFAEB" w:themeFill="accent5" w:themeFillTint="3F"/>
    </w:tcPr>
    <w:tblStylePr w:type="firstRow">
      <w:rPr>
        <w:b/>
        <w:bCs/>
      </w:rPr>
    </w:tblStylePr>
    <w:tblStylePr w:type="lastRow">
      <w:rPr>
        <w:b/>
        <w:bCs/>
      </w:rPr>
      <w:tblPr/>
      <w:tcPr>
        <w:tcBorders>
          <w:top w:val="single" w:sz="18" w:space="0" w:color="09B49B" w:themeColor="accent5" w:themeTint="BF"/>
        </w:tcBorders>
      </w:tcPr>
    </w:tblStylePr>
    <w:tblStylePr w:type="firstCol">
      <w:rPr>
        <w:b/>
        <w:bCs/>
      </w:rPr>
    </w:tblStylePr>
    <w:tblStylePr w:type="lastCol">
      <w:rPr>
        <w:b/>
        <w:bCs/>
      </w:rPr>
    </w:tblStylePr>
    <w:tblStylePr w:type="band1Vert">
      <w:tblPr/>
      <w:tcPr>
        <w:shd w:val="clear" w:color="auto" w:fill="34F4D8" w:themeFill="accent5" w:themeFillTint="7F"/>
      </w:tcPr>
    </w:tblStylePr>
    <w:tblStylePr w:type="band1Horz">
      <w:tblPr/>
      <w:tcPr>
        <w:shd w:val="clear" w:color="auto" w:fill="34F4D8" w:themeFill="accent5" w:themeFillTint="7F"/>
      </w:tcPr>
    </w:tblStylePr>
  </w:style>
  <w:style w:type="table" w:styleId="Gemiddeldraster1-accent6">
    <w:name w:val="Medium Grid 1 Accent 6"/>
    <w:basedOn w:val="Standaardtabel"/>
    <w:uiPriority w:val="67"/>
    <w:semiHidden/>
    <w:unhideWhenUsed/>
    <w:rsid w:val="00572222"/>
    <w:pPr>
      <w:spacing w:after="0" w:line="240" w:lineRule="auto"/>
    </w:pPr>
    <w:tblPr>
      <w:tblStyleRowBandSize w:val="1"/>
      <w:tblStyleColBandSize w:val="1"/>
      <w:tblBorders>
        <w:top w:val="single" w:sz="8" w:space="0" w:color="536680" w:themeColor="accent6" w:themeTint="BF"/>
        <w:left w:val="single" w:sz="8" w:space="0" w:color="536680" w:themeColor="accent6" w:themeTint="BF"/>
        <w:bottom w:val="single" w:sz="8" w:space="0" w:color="536680" w:themeColor="accent6" w:themeTint="BF"/>
        <w:right w:val="single" w:sz="8" w:space="0" w:color="536680" w:themeColor="accent6" w:themeTint="BF"/>
        <w:insideH w:val="single" w:sz="8" w:space="0" w:color="536680" w:themeColor="accent6" w:themeTint="BF"/>
        <w:insideV w:val="single" w:sz="8" w:space="0" w:color="536680" w:themeColor="accent6" w:themeTint="BF"/>
      </w:tblBorders>
    </w:tblPr>
    <w:tcPr>
      <w:shd w:val="clear" w:color="auto" w:fill="C3CCD8" w:themeFill="accent6" w:themeFillTint="3F"/>
    </w:tcPr>
    <w:tblStylePr w:type="firstRow">
      <w:rPr>
        <w:b/>
        <w:bCs/>
      </w:rPr>
    </w:tblStylePr>
    <w:tblStylePr w:type="lastRow">
      <w:rPr>
        <w:b/>
        <w:bCs/>
      </w:rPr>
      <w:tblPr/>
      <w:tcPr>
        <w:tcBorders>
          <w:top w:val="single" w:sz="18" w:space="0" w:color="536680" w:themeColor="accent6" w:themeTint="BF"/>
        </w:tcBorders>
      </w:tcPr>
    </w:tblStylePr>
    <w:tblStylePr w:type="firstCol">
      <w:rPr>
        <w:b/>
        <w:bCs/>
      </w:rPr>
    </w:tblStylePr>
    <w:tblStylePr w:type="lastCol">
      <w:rPr>
        <w:b/>
        <w:bCs/>
      </w:rPr>
    </w:tblStylePr>
    <w:tblStylePr w:type="band1Vert">
      <w:tblPr/>
      <w:tcPr>
        <w:shd w:val="clear" w:color="auto" w:fill="8698B1" w:themeFill="accent6" w:themeFillTint="7F"/>
      </w:tcPr>
    </w:tblStylePr>
    <w:tblStylePr w:type="band1Horz">
      <w:tblPr/>
      <w:tcPr>
        <w:shd w:val="clear" w:color="auto" w:fill="8698B1" w:themeFill="accent6" w:themeFillTint="7F"/>
      </w:tcPr>
    </w:tblStylePr>
  </w:style>
  <w:style w:type="table" w:styleId="Gemiddeldraster2">
    <w:name w:val="Medium Grid 2"/>
    <w:basedOn w:val="Standaardtabe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3EA1F" w:themeColor="accent1"/>
        <w:left w:val="single" w:sz="8" w:space="0" w:color="C3EA1F" w:themeColor="accent1"/>
        <w:bottom w:val="single" w:sz="8" w:space="0" w:color="C3EA1F" w:themeColor="accent1"/>
        <w:right w:val="single" w:sz="8" w:space="0" w:color="C3EA1F" w:themeColor="accent1"/>
        <w:insideH w:val="single" w:sz="8" w:space="0" w:color="C3EA1F" w:themeColor="accent1"/>
        <w:insideV w:val="single" w:sz="8" w:space="0" w:color="C3EA1F" w:themeColor="accent1"/>
      </w:tblBorders>
    </w:tblPr>
    <w:tcPr>
      <w:shd w:val="clear" w:color="auto" w:fill="F0F9C7" w:themeFill="accent1" w:themeFillTint="3F"/>
    </w:tcPr>
    <w:tblStylePr w:type="firstRow">
      <w:rPr>
        <w:b/>
        <w:bCs/>
        <w:color w:val="000000" w:themeColor="text1"/>
      </w:rPr>
      <w:tblPr/>
      <w:tcPr>
        <w:shd w:val="clear" w:color="auto" w:fill="F9FDE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AD2" w:themeFill="accent1" w:themeFillTint="33"/>
      </w:tcPr>
    </w:tblStylePr>
    <w:tblStylePr w:type="band1Vert">
      <w:tblPr/>
      <w:tcPr>
        <w:shd w:val="clear" w:color="auto" w:fill="E1F48F" w:themeFill="accent1" w:themeFillTint="7F"/>
      </w:tcPr>
    </w:tblStylePr>
    <w:tblStylePr w:type="band1Horz">
      <w:tblPr/>
      <w:tcPr>
        <w:tcBorders>
          <w:insideH w:val="single" w:sz="6" w:space="0" w:color="C3EA1F" w:themeColor="accent1"/>
          <w:insideV w:val="single" w:sz="6" w:space="0" w:color="C3EA1F" w:themeColor="accent1"/>
        </w:tcBorders>
        <w:shd w:val="clear" w:color="auto" w:fill="E1F48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DCB08" w:themeColor="accent2"/>
        <w:left w:val="single" w:sz="8" w:space="0" w:color="9DCB08" w:themeColor="accent2"/>
        <w:bottom w:val="single" w:sz="8" w:space="0" w:color="9DCB08" w:themeColor="accent2"/>
        <w:right w:val="single" w:sz="8" w:space="0" w:color="9DCB08" w:themeColor="accent2"/>
        <w:insideH w:val="single" w:sz="8" w:space="0" w:color="9DCB08" w:themeColor="accent2"/>
        <w:insideV w:val="single" w:sz="8" w:space="0" w:color="9DCB08" w:themeColor="accent2"/>
      </w:tblBorders>
    </w:tblPr>
    <w:tcPr>
      <w:shd w:val="clear" w:color="auto" w:fill="EBFCB7" w:themeFill="accent2" w:themeFillTint="3F"/>
    </w:tcPr>
    <w:tblStylePr w:type="firstRow">
      <w:rPr>
        <w:b/>
        <w:bCs/>
        <w:color w:val="000000" w:themeColor="text1"/>
      </w:rPr>
      <w:tblPr/>
      <w:tcPr>
        <w:shd w:val="clear" w:color="auto" w:fill="F7FEE2"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CC5" w:themeFill="accent2" w:themeFillTint="33"/>
      </w:tcPr>
    </w:tblStylePr>
    <w:tblStylePr w:type="band1Vert">
      <w:tblPr/>
      <w:tcPr>
        <w:shd w:val="clear" w:color="auto" w:fill="D8F96F" w:themeFill="accent2" w:themeFillTint="7F"/>
      </w:tcPr>
    </w:tblStylePr>
    <w:tblStylePr w:type="band1Horz">
      <w:tblPr/>
      <w:tcPr>
        <w:tcBorders>
          <w:insideH w:val="single" w:sz="6" w:space="0" w:color="9DCB08" w:themeColor="accent2"/>
          <w:insideV w:val="single" w:sz="6" w:space="0" w:color="9DCB08" w:themeColor="accent2"/>
        </w:tcBorders>
        <w:shd w:val="clear" w:color="auto" w:fill="D8F96F"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0A48E" w:themeColor="accent3"/>
        <w:left w:val="single" w:sz="8" w:space="0" w:color="10A48E" w:themeColor="accent3"/>
        <w:bottom w:val="single" w:sz="8" w:space="0" w:color="10A48E" w:themeColor="accent3"/>
        <w:right w:val="single" w:sz="8" w:space="0" w:color="10A48E" w:themeColor="accent3"/>
        <w:insideH w:val="single" w:sz="8" w:space="0" w:color="10A48E" w:themeColor="accent3"/>
        <w:insideV w:val="single" w:sz="8" w:space="0" w:color="10A48E" w:themeColor="accent3"/>
      </w:tblBorders>
    </w:tblPr>
    <w:tcPr>
      <w:shd w:val="clear" w:color="auto" w:fill="B4F7ED" w:themeFill="accent3" w:themeFillTint="3F"/>
    </w:tcPr>
    <w:tblStylePr w:type="firstRow">
      <w:rPr>
        <w:b/>
        <w:bCs/>
        <w:color w:val="000000" w:themeColor="text1"/>
      </w:rPr>
      <w:tblPr/>
      <w:tcPr>
        <w:shd w:val="clear" w:color="auto" w:fill="E1FCF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2F9F1" w:themeFill="accent3" w:themeFillTint="33"/>
      </w:tcPr>
    </w:tblStylePr>
    <w:tblStylePr w:type="band1Vert">
      <w:tblPr/>
      <w:tcPr>
        <w:shd w:val="clear" w:color="auto" w:fill="68F0DC" w:themeFill="accent3" w:themeFillTint="7F"/>
      </w:tcPr>
    </w:tblStylePr>
    <w:tblStylePr w:type="band1Horz">
      <w:tblPr/>
      <w:tcPr>
        <w:tcBorders>
          <w:insideH w:val="single" w:sz="6" w:space="0" w:color="10A48E" w:themeColor="accent3"/>
          <w:insideV w:val="single" w:sz="6" w:space="0" w:color="10A48E" w:themeColor="accent3"/>
        </w:tcBorders>
        <w:shd w:val="clear" w:color="auto" w:fill="68F0DC"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7C0A3" w:themeColor="accent4"/>
        <w:left w:val="single" w:sz="8" w:space="0" w:color="17C0A3" w:themeColor="accent4"/>
        <w:bottom w:val="single" w:sz="8" w:space="0" w:color="17C0A3" w:themeColor="accent4"/>
        <w:right w:val="single" w:sz="8" w:space="0" w:color="17C0A3" w:themeColor="accent4"/>
        <w:insideH w:val="single" w:sz="8" w:space="0" w:color="17C0A3" w:themeColor="accent4"/>
        <w:insideV w:val="single" w:sz="8" w:space="0" w:color="17C0A3" w:themeColor="accent4"/>
      </w:tblBorders>
    </w:tblPr>
    <w:tcPr>
      <w:shd w:val="clear" w:color="auto" w:fill="BDF7ED" w:themeFill="accent4" w:themeFillTint="3F"/>
    </w:tcPr>
    <w:tblStylePr w:type="firstRow">
      <w:rPr>
        <w:b/>
        <w:bCs/>
        <w:color w:val="000000" w:themeColor="text1"/>
      </w:rPr>
      <w:tblPr/>
      <w:tcPr>
        <w:shd w:val="clear" w:color="auto" w:fill="E5FCF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F8F0" w:themeFill="accent4" w:themeFillTint="33"/>
      </w:tcPr>
    </w:tblStylePr>
    <w:tblStylePr w:type="band1Vert">
      <w:tblPr/>
      <w:tcPr>
        <w:shd w:val="clear" w:color="auto" w:fill="7BEFDB" w:themeFill="accent4" w:themeFillTint="7F"/>
      </w:tcPr>
    </w:tblStylePr>
    <w:tblStylePr w:type="band1Horz">
      <w:tblPr/>
      <w:tcPr>
        <w:tcBorders>
          <w:insideH w:val="single" w:sz="6" w:space="0" w:color="17C0A3" w:themeColor="accent4"/>
          <w:insideV w:val="single" w:sz="6" w:space="0" w:color="17C0A3" w:themeColor="accent4"/>
        </w:tcBorders>
        <w:shd w:val="clear" w:color="auto" w:fill="7BEFDB"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44F44" w:themeColor="accent5"/>
        <w:left w:val="single" w:sz="8" w:space="0" w:color="044F44" w:themeColor="accent5"/>
        <w:bottom w:val="single" w:sz="8" w:space="0" w:color="044F44" w:themeColor="accent5"/>
        <w:right w:val="single" w:sz="8" w:space="0" w:color="044F44" w:themeColor="accent5"/>
        <w:insideH w:val="single" w:sz="8" w:space="0" w:color="044F44" w:themeColor="accent5"/>
        <w:insideV w:val="single" w:sz="8" w:space="0" w:color="044F44" w:themeColor="accent5"/>
      </w:tblBorders>
    </w:tblPr>
    <w:tcPr>
      <w:shd w:val="clear" w:color="auto" w:fill="9AFAEB" w:themeFill="accent5" w:themeFillTint="3F"/>
    </w:tcPr>
    <w:tblStylePr w:type="firstRow">
      <w:rPr>
        <w:b/>
        <w:bCs/>
        <w:color w:val="000000" w:themeColor="text1"/>
      </w:rPr>
      <w:tblPr/>
      <w:tcPr>
        <w:shd w:val="clear" w:color="auto" w:fill="D7FD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DFBEF" w:themeFill="accent5" w:themeFillTint="33"/>
      </w:tcPr>
    </w:tblStylePr>
    <w:tblStylePr w:type="band1Vert">
      <w:tblPr/>
      <w:tcPr>
        <w:shd w:val="clear" w:color="auto" w:fill="34F4D8" w:themeFill="accent5" w:themeFillTint="7F"/>
      </w:tcPr>
    </w:tblStylePr>
    <w:tblStylePr w:type="band1Horz">
      <w:tblPr/>
      <w:tcPr>
        <w:tcBorders>
          <w:insideH w:val="single" w:sz="6" w:space="0" w:color="044F44" w:themeColor="accent5"/>
          <w:insideV w:val="single" w:sz="6" w:space="0" w:color="044F44" w:themeColor="accent5"/>
        </w:tcBorders>
        <w:shd w:val="clear" w:color="auto" w:fill="34F4D8"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C3644" w:themeColor="accent6"/>
        <w:left w:val="single" w:sz="8" w:space="0" w:color="2C3644" w:themeColor="accent6"/>
        <w:bottom w:val="single" w:sz="8" w:space="0" w:color="2C3644" w:themeColor="accent6"/>
        <w:right w:val="single" w:sz="8" w:space="0" w:color="2C3644" w:themeColor="accent6"/>
        <w:insideH w:val="single" w:sz="8" w:space="0" w:color="2C3644" w:themeColor="accent6"/>
        <w:insideV w:val="single" w:sz="8" w:space="0" w:color="2C3644" w:themeColor="accent6"/>
      </w:tblBorders>
    </w:tblPr>
    <w:tcPr>
      <w:shd w:val="clear" w:color="auto" w:fill="C3CCD8" w:themeFill="accent6" w:themeFillTint="3F"/>
    </w:tcPr>
    <w:tblStylePr w:type="firstRow">
      <w:rPr>
        <w:b/>
        <w:bCs/>
        <w:color w:val="000000" w:themeColor="text1"/>
      </w:rPr>
      <w:tblPr/>
      <w:tcPr>
        <w:shd w:val="clear" w:color="auto" w:fill="E7EAE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ED5DF" w:themeFill="accent6" w:themeFillTint="33"/>
      </w:tcPr>
    </w:tblStylePr>
    <w:tblStylePr w:type="band1Vert">
      <w:tblPr/>
      <w:tcPr>
        <w:shd w:val="clear" w:color="auto" w:fill="8698B1" w:themeFill="accent6" w:themeFillTint="7F"/>
      </w:tcPr>
    </w:tblStylePr>
    <w:tblStylePr w:type="band1Horz">
      <w:tblPr/>
      <w:tcPr>
        <w:tcBorders>
          <w:insideH w:val="single" w:sz="6" w:space="0" w:color="2C3644" w:themeColor="accent6"/>
          <w:insideV w:val="single" w:sz="6" w:space="0" w:color="2C3644" w:themeColor="accent6"/>
        </w:tcBorders>
        <w:shd w:val="clear" w:color="auto" w:fill="8698B1"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0F9C7"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3EA1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3EA1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3EA1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3EA1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1F48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1F48F" w:themeFill="accent1" w:themeFillTint="7F"/>
      </w:tcPr>
    </w:tblStylePr>
  </w:style>
  <w:style w:type="table" w:styleId="Gemiddeldraster3-accent2">
    <w:name w:val="Medium Grid 3 Accent 2"/>
    <w:basedOn w:val="Standaardtabe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CB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DCB08"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DCB08"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DCB08"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DCB08"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F96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F96F" w:themeFill="accent2" w:themeFillTint="7F"/>
      </w:tcPr>
    </w:tblStylePr>
  </w:style>
  <w:style w:type="table" w:styleId="Gemiddeldraster3-accent3">
    <w:name w:val="Medium Grid 3 Accent 3"/>
    <w:basedOn w:val="Standaardtabe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4F7ED"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0A48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0A48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0A48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0A48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8F0D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8F0DC" w:themeFill="accent3" w:themeFillTint="7F"/>
      </w:tcPr>
    </w:tblStylePr>
  </w:style>
  <w:style w:type="table" w:styleId="Gemiddeldraster3-accent4">
    <w:name w:val="Medium Grid 3 Accent 4"/>
    <w:basedOn w:val="Standaardtabe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DF7E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7C0A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7C0A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7C0A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7C0A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BEFD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BEFDB" w:themeFill="accent4" w:themeFillTint="7F"/>
      </w:tcPr>
    </w:tblStylePr>
  </w:style>
  <w:style w:type="table" w:styleId="Gemiddeldraster3-accent5">
    <w:name w:val="Medium Grid 3 Accent 5"/>
    <w:basedOn w:val="Standaardtabe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AFAE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44F4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44F4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44F4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44F4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4F4D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4F4D8" w:themeFill="accent5" w:themeFillTint="7F"/>
      </w:tcPr>
    </w:tblStylePr>
  </w:style>
  <w:style w:type="table" w:styleId="Gemiddeldraster3-accent6">
    <w:name w:val="Medium Grid 3 Accent 6"/>
    <w:basedOn w:val="Standaardtabe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3CCD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C364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C364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C364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C364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698B1"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698B1" w:themeFill="accent6" w:themeFillTint="7F"/>
      </w:tcPr>
    </w:tblStylePr>
  </w:style>
  <w:style w:type="table" w:styleId="Gemiddeldelijst1">
    <w:name w:val="Medium List 1"/>
    <w:basedOn w:val="Standaardtabel"/>
    <w:uiPriority w:val="65"/>
    <w:semiHidden/>
    <w:unhideWhenUsed/>
    <w:rsid w:val="0057222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C3644"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semiHidden/>
    <w:unhideWhenUsed/>
    <w:rsid w:val="00572222"/>
    <w:pPr>
      <w:spacing w:after="0" w:line="240" w:lineRule="auto"/>
    </w:pPr>
    <w:rPr>
      <w:color w:val="000000" w:themeColor="text1"/>
    </w:rPr>
    <w:tblPr>
      <w:tblStyleRowBandSize w:val="1"/>
      <w:tblStyleColBandSize w:val="1"/>
      <w:tblBorders>
        <w:top w:val="single" w:sz="8" w:space="0" w:color="C3EA1F" w:themeColor="accent1"/>
        <w:bottom w:val="single" w:sz="8" w:space="0" w:color="C3EA1F" w:themeColor="accent1"/>
      </w:tblBorders>
    </w:tblPr>
    <w:tblStylePr w:type="firstRow">
      <w:rPr>
        <w:rFonts w:asciiTheme="majorHAnsi" w:eastAsiaTheme="majorEastAsia" w:hAnsiTheme="majorHAnsi" w:cstheme="majorBidi"/>
      </w:rPr>
      <w:tblPr/>
      <w:tcPr>
        <w:tcBorders>
          <w:top w:val="nil"/>
          <w:bottom w:val="single" w:sz="8" w:space="0" w:color="C3EA1F" w:themeColor="accent1"/>
        </w:tcBorders>
      </w:tcPr>
    </w:tblStylePr>
    <w:tblStylePr w:type="lastRow">
      <w:rPr>
        <w:b/>
        <w:bCs/>
        <w:color w:val="2C3644" w:themeColor="text2"/>
      </w:rPr>
      <w:tblPr/>
      <w:tcPr>
        <w:tcBorders>
          <w:top w:val="single" w:sz="8" w:space="0" w:color="C3EA1F" w:themeColor="accent1"/>
          <w:bottom w:val="single" w:sz="8" w:space="0" w:color="C3EA1F" w:themeColor="accent1"/>
        </w:tcBorders>
      </w:tcPr>
    </w:tblStylePr>
    <w:tblStylePr w:type="firstCol">
      <w:rPr>
        <w:b/>
        <w:bCs/>
      </w:rPr>
    </w:tblStylePr>
    <w:tblStylePr w:type="lastCol">
      <w:rPr>
        <w:b/>
        <w:bCs/>
      </w:rPr>
      <w:tblPr/>
      <w:tcPr>
        <w:tcBorders>
          <w:top w:val="single" w:sz="8" w:space="0" w:color="C3EA1F" w:themeColor="accent1"/>
          <w:bottom w:val="single" w:sz="8" w:space="0" w:color="C3EA1F" w:themeColor="accent1"/>
        </w:tcBorders>
      </w:tcPr>
    </w:tblStylePr>
    <w:tblStylePr w:type="band1Vert">
      <w:tblPr/>
      <w:tcPr>
        <w:shd w:val="clear" w:color="auto" w:fill="F0F9C7" w:themeFill="accent1" w:themeFillTint="3F"/>
      </w:tcPr>
    </w:tblStylePr>
    <w:tblStylePr w:type="band1Horz">
      <w:tblPr/>
      <w:tcPr>
        <w:shd w:val="clear" w:color="auto" w:fill="F0F9C7" w:themeFill="accent1" w:themeFillTint="3F"/>
      </w:tcPr>
    </w:tblStylePr>
  </w:style>
  <w:style w:type="table" w:styleId="Gemiddeldelijst1-accent2">
    <w:name w:val="Medium List 1 Accent 2"/>
    <w:basedOn w:val="Standaardtabel"/>
    <w:uiPriority w:val="65"/>
    <w:semiHidden/>
    <w:unhideWhenUsed/>
    <w:rsid w:val="00572222"/>
    <w:pPr>
      <w:spacing w:after="0" w:line="240" w:lineRule="auto"/>
    </w:pPr>
    <w:rPr>
      <w:color w:val="000000" w:themeColor="text1"/>
    </w:rPr>
    <w:tblPr>
      <w:tblStyleRowBandSize w:val="1"/>
      <w:tblStyleColBandSize w:val="1"/>
      <w:tblBorders>
        <w:top w:val="single" w:sz="8" w:space="0" w:color="9DCB08" w:themeColor="accent2"/>
        <w:bottom w:val="single" w:sz="8" w:space="0" w:color="9DCB08" w:themeColor="accent2"/>
      </w:tblBorders>
    </w:tblPr>
    <w:tblStylePr w:type="firstRow">
      <w:rPr>
        <w:rFonts w:asciiTheme="majorHAnsi" w:eastAsiaTheme="majorEastAsia" w:hAnsiTheme="majorHAnsi" w:cstheme="majorBidi"/>
      </w:rPr>
      <w:tblPr/>
      <w:tcPr>
        <w:tcBorders>
          <w:top w:val="nil"/>
          <w:bottom w:val="single" w:sz="8" w:space="0" w:color="9DCB08" w:themeColor="accent2"/>
        </w:tcBorders>
      </w:tcPr>
    </w:tblStylePr>
    <w:tblStylePr w:type="lastRow">
      <w:rPr>
        <w:b/>
        <w:bCs/>
        <w:color w:val="2C3644" w:themeColor="text2"/>
      </w:rPr>
      <w:tblPr/>
      <w:tcPr>
        <w:tcBorders>
          <w:top w:val="single" w:sz="8" w:space="0" w:color="9DCB08" w:themeColor="accent2"/>
          <w:bottom w:val="single" w:sz="8" w:space="0" w:color="9DCB08" w:themeColor="accent2"/>
        </w:tcBorders>
      </w:tcPr>
    </w:tblStylePr>
    <w:tblStylePr w:type="firstCol">
      <w:rPr>
        <w:b/>
        <w:bCs/>
      </w:rPr>
    </w:tblStylePr>
    <w:tblStylePr w:type="lastCol">
      <w:rPr>
        <w:b/>
        <w:bCs/>
      </w:rPr>
      <w:tblPr/>
      <w:tcPr>
        <w:tcBorders>
          <w:top w:val="single" w:sz="8" w:space="0" w:color="9DCB08" w:themeColor="accent2"/>
          <w:bottom w:val="single" w:sz="8" w:space="0" w:color="9DCB08" w:themeColor="accent2"/>
        </w:tcBorders>
      </w:tcPr>
    </w:tblStylePr>
    <w:tblStylePr w:type="band1Vert">
      <w:tblPr/>
      <w:tcPr>
        <w:shd w:val="clear" w:color="auto" w:fill="EBFCB7" w:themeFill="accent2" w:themeFillTint="3F"/>
      </w:tcPr>
    </w:tblStylePr>
    <w:tblStylePr w:type="band1Horz">
      <w:tblPr/>
      <w:tcPr>
        <w:shd w:val="clear" w:color="auto" w:fill="EBFCB7" w:themeFill="accent2" w:themeFillTint="3F"/>
      </w:tcPr>
    </w:tblStylePr>
  </w:style>
  <w:style w:type="table" w:styleId="Gemiddeldelijst1-accent3">
    <w:name w:val="Medium List 1 Accent 3"/>
    <w:basedOn w:val="Standaardtabel"/>
    <w:uiPriority w:val="65"/>
    <w:semiHidden/>
    <w:unhideWhenUsed/>
    <w:rsid w:val="00572222"/>
    <w:pPr>
      <w:spacing w:after="0" w:line="240" w:lineRule="auto"/>
    </w:pPr>
    <w:rPr>
      <w:color w:val="000000" w:themeColor="text1"/>
    </w:rPr>
    <w:tblPr>
      <w:tblStyleRowBandSize w:val="1"/>
      <w:tblStyleColBandSize w:val="1"/>
      <w:tblBorders>
        <w:top w:val="single" w:sz="8" w:space="0" w:color="10A48E" w:themeColor="accent3"/>
        <w:bottom w:val="single" w:sz="8" w:space="0" w:color="10A48E" w:themeColor="accent3"/>
      </w:tblBorders>
    </w:tblPr>
    <w:tblStylePr w:type="firstRow">
      <w:rPr>
        <w:rFonts w:asciiTheme="majorHAnsi" w:eastAsiaTheme="majorEastAsia" w:hAnsiTheme="majorHAnsi" w:cstheme="majorBidi"/>
      </w:rPr>
      <w:tblPr/>
      <w:tcPr>
        <w:tcBorders>
          <w:top w:val="nil"/>
          <w:bottom w:val="single" w:sz="8" w:space="0" w:color="10A48E" w:themeColor="accent3"/>
        </w:tcBorders>
      </w:tcPr>
    </w:tblStylePr>
    <w:tblStylePr w:type="lastRow">
      <w:rPr>
        <w:b/>
        <w:bCs/>
        <w:color w:val="2C3644" w:themeColor="text2"/>
      </w:rPr>
      <w:tblPr/>
      <w:tcPr>
        <w:tcBorders>
          <w:top w:val="single" w:sz="8" w:space="0" w:color="10A48E" w:themeColor="accent3"/>
          <w:bottom w:val="single" w:sz="8" w:space="0" w:color="10A48E" w:themeColor="accent3"/>
        </w:tcBorders>
      </w:tcPr>
    </w:tblStylePr>
    <w:tblStylePr w:type="firstCol">
      <w:rPr>
        <w:b/>
        <w:bCs/>
      </w:rPr>
    </w:tblStylePr>
    <w:tblStylePr w:type="lastCol">
      <w:rPr>
        <w:b/>
        <w:bCs/>
      </w:rPr>
      <w:tblPr/>
      <w:tcPr>
        <w:tcBorders>
          <w:top w:val="single" w:sz="8" w:space="0" w:color="10A48E" w:themeColor="accent3"/>
          <w:bottom w:val="single" w:sz="8" w:space="0" w:color="10A48E" w:themeColor="accent3"/>
        </w:tcBorders>
      </w:tcPr>
    </w:tblStylePr>
    <w:tblStylePr w:type="band1Vert">
      <w:tblPr/>
      <w:tcPr>
        <w:shd w:val="clear" w:color="auto" w:fill="B4F7ED" w:themeFill="accent3" w:themeFillTint="3F"/>
      </w:tcPr>
    </w:tblStylePr>
    <w:tblStylePr w:type="band1Horz">
      <w:tblPr/>
      <w:tcPr>
        <w:shd w:val="clear" w:color="auto" w:fill="B4F7ED" w:themeFill="accent3" w:themeFillTint="3F"/>
      </w:tcPr>
    </w:tblStylePr>
  </w:style>
  <w:style w:type="table" w:styleId="Gemiddeldelijst1-accent4">
    <w:name w:val="Medium List 1 Accent 4"/>
    <w:basedOn w:val="Standaardtabel"/>
    <w:uiPriority w:val="65"/>
    <w:semiHidden/>
    <w:unhideWhenUsed/>
    <w:rsid w:val="00572222"/>
    <w:pPr>
      <w:spacing w:after="0" w:line="240" w:lineRule="auto"/>
    </w:pPr>
    <w:rPr>
      <w:color w:val="000000" w:themeColor="text1"/>
    </w:rPr>
    <w:tblPr>
      <w:tblStyleRowBandSize w:val="1"/>
      <w:tblStyleColBandSize w:val="1"/>
      <w:tblBorders>
        <w:top w:val="single" w:sz="8" w:space="0" w:color="17C0A3" w:themeColor="accent4"/>
        <w:bottom w:val="single" w:sz="8" w:space="0" w:color="17C0A3" w:themeColor="accent4"/>
      </w:tblBorders>
    </w:tblPr>
    <w:tblStylePr w:type="firstRow">
      <w:rPr>
        <w:rFonts w:asciiTheme="majorHAnsi" w:eastAsiaTheme="majorEastAsia" w:hAnsiTheme="majorHAnsi" w:cstheme="majorBidi"/>
      </w:rPr>
      <w:tblPr/>
      <w:tcPr>
        <w:tcBorders>
          <w:top w:val="nil"/>
          <w:bottom w:val="single" w:sz="8" w:space="0" w:color="17C0A3" w:themeColor="accent4"/>
        </w:tcBorders>
      </w:tcPr>
    </w:tblStylePr>
    <w:tblStylePr w:type="lastRow">
      <w:rPr>
        <w:b/>
        <w:bCs/>
        <w:color w:val="2C3644" w:themeColor="text2"/>
      </w:rPr>
      <w:tblPr/>
      <w:tcPr>
        <w:tcBorders>
          <w:top w:val="single" w:sz="8" w:space="0" w:color="17C0A3" w:themeColor="accent4"/>
          <w:bottom w:val="single" w:sz="8" w:space="0" w:color="17C0A3" w:themeColor="accent4"/>
        </w:tcBorders>
      </w:tcPr>
    </w:tblStylePr>
    <w:tblStylePr w:type="firstCol">
      <w:rPr>
        <w:b/>
        <w:bCs/>
      </w:rPr>
    </w:tblStylePr>
    <w:tblStylePr w:type="lastCol">
      <w:rPr>
        <w:b/>
        <w:bCs/>
      </w:rPr>
      <w:tblPr/>
      <w:tcPr>
        <w:tcBorders>
          <w:top w:val="single" w:sz="8" w:space="0" w:color="17C0A3" w:themeColor="accent4"/>
          <w:bottom w:val="single" w:sz="8" w:space="0" w:color="17C0A3" w:themeColor="accent4"/>
        </w:tcBorders>
      </w:tcPr>
    </w:tblStylePr>
    <w:tblStylePr w:type="band1Vert">
      <w:tblPr/>
      <w:tcPr>
        <w:shd w:val="clear" w:color="auto" w:fill="BDF7ED" w:themeFill="accent4" w:themeFillTint="3F"/>
      </w:tcPr>
    </w:tblStylePr>
    <w:tblStylePr w:type="band1Horz">
      <w:tblPr/>
      <w:tcPr>
        <w:shd w:val="clear" w:color="auto" w:fill="BDF7ED" w:themeFill="accent4" w:themeFillTint="3F"/>
      </w:tcPr>
    </w:tblStylePr>
  </w:style>
  <w:style w:type="table" w:styleId="Gemiddeldelijst1-accent5">
    <w:name w:val="Medium List 1 Accent 5"/>
    <w:basedOn w:val="Standaardtabel"/>
    <w:uiPriority w:val="65"/>
    <w:semiHidden/>
    <w:unhideWhenUsed/>
    <w:rsid w:val="00572222"/>
    <w:pPr>
      <w:spacing w:after="0" w:line="240" w:lineRule="auto"/>
    </w:pPr>
    <w:rPr>
      <w:color w:val="000000" w:themeColor="text1"/>
    </w:rPr>
    <w:tblPr>
      <w:tblStyleRowBandSize w:val="1"/>
      <w:tblStyleColBandSize w:val="1"/>
      <w:tblBorders>
        <w:top w:val="single" w:sz="8" w:space="0" w:color="044F44" w:themeColor="accent5"/>
        <w:bottom w:val="single" w:sz="8" w:space="0" w:color="044F44" w:themeColor="accent5"/>
      </w:tblBorders>
    </w:tblPr>
    <w:tblStylePr w:type="firstRow">
      <w:rPr>
        <w:rFonts w:asciiTheme="majorHAnsi" w:eastAsiaTheme="majorEastAsia" w:hAnsiTheme="majorHAnsi" w:cstheme="majorBidi"/>
      </w:rPr>
      <w:tblPr/>
      <w:tcPr>
        <w:tcBorders>
          <w:top w:val="nil"/>
          <w:bottom w:val="single" w:sz="8" w:space="0" w:color="044F44" w:themeColor="accent5"/>
        </w:tcBorders>
      </w:tcPr>
    </w:tblStylePr>
    <w:tblStylePr w:type="lastRow">
      <w:rPr>
        <w:b/>
        <w:bCs/>
        <w:color w:val="2C3644" w:themeColor="text2"/>
      </w:rPr>
      <w:tblPr/>
      <w:tcPr>
        <w:tcBorders>
          <w:top w:val="single" w:sz="8" w:space="0" w:color="044F44" w:themeColor="accent5"/>
          <w:bottom w:val="single" w:sz="8" w:space="0" w:color="044F44" w:themeColor="accent5"/>
        </w:tcBorders>
      </w:tcPr>
    </w:tblStylePr>
    <w:tblStylePr w:type="firstCol">
      <w:rPr>
        <w:b/>
        <w:bCs/>
      </w:rPr>
    </w:tblStylePr>
    <w:tblStylePr w:type="lastCol">
      <w:rPr>
        <w:b/>
        <w:bCs/>
      </w:rPr>
      <w:tblPr/>
      <w:tcPr>
        <w:tcBorders>
          <w:top w:val="single" w:sz="8" w:space="0" w:color="044F44" w:themeColor="accent5"/>
          <w:bottom w:val="single" w:sz="8" w:space="0" w:color="044F44" w:themeColor="accent5"/>
        </w:tcBorders>
      </w:tcPr>
    </w:tblStylePr>
    <w:tblStylePr w:type="band1Vert">
      <w:tblPr/>
      <w:tcPr>
        <w:shd w:val="clear" w:color="auto" w:fill="9AFAEB" w:themeFill="accent5" w:themeFillTint="3F"/>
      </w:tcPr>
    </w:tblStylePr>
    <w:tblStylePr w:type="band1Horz">
      <w:tblPr/>
      <w:tcPr>
        <w:shd w:val="clear" w:color="auto" w:fill="9AFAEB" w:themeFill="accent5" w:themeFillTint="3F"/>
      </w:tcPr>
    </w:tblStylePr>
  </w:style>
  <w:style w:type="table" w:styleId="Gemiddeldelijst1-accent6">
    <w:name w:val="Medium List 1 Accent 6"/>
    <w:basedOn w:val="Standaardtabel"/>
    <w:uiPriority w:val="65"/>
    <w:semiHidden/>
    <w:unhideWhenUsed/>
    <w:rsid w:val="00572222"/>
    <w:pPr>
      <w:spacing w:after="0" w:line="240" w:lineRule="auto"/>
    </w:pPr>
    <w:rPr>
      <w:color w:val="000000" w:themeColor="text1"/>
    </w:rPr>
    <w:tblPr>
      <w:tblStyleRowBandSize w:val="1"/>
      <w:tblStyleColBandSize w:val="1"/>
      <w:tblBorders>
        <w:top w:val="single" w:sz="8" w:space="0" w:color="2C3644" w:themeColor="accent6"/>
        <w:bottom w:val="single" w:sz="8" w:space="0" w:color="2C3644" w:themeColor="accent6"/>
      </w:tblBorders>
    </w:tblPr>
    <w:tblStylePr w:type="firstRow">
      <w:rPr>
        <w:rFonts w:asciiTheme="majorHAnsi" w:eastAsiaTheme="majorEastAsia" w:hAnsiTheme="majorHAnsi" w:cstheme="majorBidi"/>
      </w:rPr>
      <w:tblPr/>
      <w:tcPr>
        <w:tcBorders>
          <w:top w:val="nil"/>
          <w:bottom w:val="single" w:sz="8" w:space="0" w:color="2C3644" w:themeColor="accent6"/>
        </w:tcBorders>
      </w:tcPr>
    </w:tblStylePr>
    <w:tblStylePr w:type="lastRow">
      <w:rPr>
        <w:b/>
        <w:bCs/>
        <w:color w:val="2C3644" w:themeColor="text2"/>
      </w:rPr>
      <w:tblPr/>
      <w:tcPr>
        <w:tcBorders>
          <w:top w:val="single" w:sz="8" w:space="0" w:color="2C3644" w:themeColor="accent6"/>
          <w:bottom w:val="single" w:sz="8" w:space="0" w:color="2C3644" w:themeColor="accent6"/>
        </w:tcBorders>
      </w:tcPr>
    </w:tblStylePr>
    <w:tblStylePr w:type="firstCol">
      <w:rPr>
        <w:b/>
        <w:bCs/>
      </w:rPr>
    </w:tblStylePr>
    <w:tblStylePr w:type="lastCol">
      <w:rPr>
        <w:b/>
        <w:bCs/>
      </w:rPr>
      <w:tblPr/>
      <w:tcPr>
        <w:tcBorders>
          <w:top w:val="single" w:sz="8" w:space="0" w:color="2C3644" w:themeColor="accent6"/>
          <w:bottom w:val="single" w:sz="8" w:space="0" w:color="2C3644" w:themeColor="accent6"/>
        </w:tcBorders>
      </w:tcPr>
    </w:tblStylePr>
    <w:tblStylePr w:type="band1Vert">
      <w:tblPr/>
      <w:tcPr>
        <w:shd w:val="clear" w:color="auto" w:fill="C3CCD8" w:themeFill="accent6" w:themeFillTint="3F"/>
      </w:tcPr>
    </w:tblStylePr>
    <w:tblStylePr w:type="band1Horz">
      <w:tblPr/>
      <w:tcPr>
        <w:shd w:val="clear" w:color="auto" w:fill="C3CCD8" w:themeFill="accent6" w:themeFillTint="3F"/>
      </w:tcPr>
    </w:tblStylePr>
  </w:style>
  <w:style w:type="table" w:styleId="Gemiddeldelijst2">
    <w:name w:val="Medium List 2"/>
    <w:basedOn w:val="Standaardtabe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3EA1F" w:themeColor="accent1"/>
        <w:left w:val="single" w:sz="8" w:space="0" w:color="C3EA1F" w:themeColor="accent1"/>
        <w:bottom w:val="single" w:sz="8" w:space="0" w:color="C3EA1F" w:themeColor="accent1"/>
        <w:right w:val="single" w:sz="8" w:space="0" w:color="C3EA1F" w:themeColor="accent1"/>
      </w:tblBorders>
    </w:tblPr>
    <w:tblStylePr w:type="firstRow">
      <w:rPr>
        <w:sz w:val="24"/>
        <w:szCs w:val="24"/>
      </w:rPr>
      <w:tblPr/>
      <w:tcPr>
        <w:tcBorders>
          <w:top w:val="nil"/>
          <w:left w:val="nil"/>
          <w:bottom w:val="single" w:sz="24" w:space="0" w:color="C3EA1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3EA1F" w:themeColor="accent1"/>
          <w:insideH w:val="nil"/>
          <w:insideV w:val="nil"/>
        </w:tcBorders>
        <w:shd w:val="clear" w:color="auto" w:fill="FFFFFF" w:themeFill="background1"/>
      </w:tcPr>
    </w:tblStylePr>
    <w:tblStylePr w:type="lastCol">
      <w:tblPr/>
      <w:tcPr>
        <w:tcBorders>
          <w:top w:val="nil"/>
          <w:left w:val="single" w:sz="8" w:space="0" w:color="C3EA1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0F9C7" w:themeFill="accent1" w:themeFillTint="3F"/>
      </w:tcPr>
    </w:tblStylePr>
    <w:tblStylePr w:type="band1Horz">
      <w:tblPr/>
      <w:tcPr>
        <w:tcBorders>
          <w:top w:val="nil"/>
          <w:bottom w:val="nil"/>
          <w:insideH w:val="nil"/>
          <w:insideV w:val="nil"/>
        </w:tcBorders>
        <w:shd w:val="clear" w:color="auto" w:fill="F0F9C7"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DCB08" w:themeColor="accent2"/>
        <w:left w:val="single" w:sz="8" w:space="0" w:color="9DCB08" w:themeColor="accent2"/>
        <w:bottom w:val="single" w:sz="8" w:space="0" w:color="9DCB08" w:themeColor="accent2"/>
        <w:right w:val="single" w:sz="8" w:space="0" w:color="9DCB08" w:themeColor="accent2"/>
      </w:tblBorders>
    </w:tblPr>
    <w:tblStylePr w:type="firstRow">
      <w:rPr>
        <w:sz w:val="24"/>
        <w:szCs w:val="24"/>
      </w:rPr>
      <w:tblPr/>
      <w:tcPr>
        <w:tcBorders>
          <w:top w:val="nil"/>
          <w:left w:val="nil"/>
          <w:bottom w:val="single" w:sz="24" w:space="0" w:color="9DCB08"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DCB08" w:themeColor="accent2"/>
          <w:insideH w:val="nil"/>
          <w:insideV w:val="nil"/>
        </w:tcBorders>
        <w:shd w:val="clear" w:color="auto" w:fill="FFFFFF" w:themeFill="background1"/>
      </w:tcPr>
    </w:tblStylePr>
    <w:tblStylePr w:type="lastCol">
      <w:tblPr/>
      <w:tcPr>
        <w:tcBorders>
          <w:top w:val="nil"/>
          <w:left w:val="single" w:sz="8" w:space="0" w:color="9DCB08"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CB7" w:themeFill="accent2" w:themeFillTint="3F"/>
      </w:tcPr>
    </w:tblStylePr>
    <w:tblStylePr w:type="band1Horz">
      <w:tblPr/>
      <w:tcPr>
        <w:tcBorders>
          <w:top w:val="nil"/>
          <w:bottom w:val="nil"/>
          <w:insideH w:val="nil"/>
          <w:insideV w:val="nil"/>
        </w:tcBorders>
        <w:shd w:val="clear" w:color="auto" w:fill="EBFCB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0A48E" w:themeColor="accent3"/>
        <w:left w:val="single" w:sz="8" w:space="0" w:color="10A48E" w:themeColor="accent3"/>
        <w:bottom w:val="single" w:sz="8" w:space="0" w:color="10A48E" w:themeColor="accent3"/>
        <w:right w:val="single" w:sz="8" w:space="0" w:color="10A48E" w:themeColor="accent3"/>
      </w:tblBorders>
    </w:tblPr>
    <w:tblStylePr w:type="firstRow">
      <w:rPr>
        <w:sz w:val="24"/>
        <w:szCs w:val="24"/>
      </w:rPr>
      <w:tblPr/>
      <w:tcPr>
        <w:tcBorders>
          <w:top w:val="nil"/>
          <w:left w:val="nil"/>
          <w:bottom w:val="single" w:sz="24" w:space="0" w:color="10A48E"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0A48E" w:themeColor="accent3"/>
          <w:insideH w:val="nil"/>
          <w:insideV w:val="nil"/>
        </w:tcBorders>
        <w:shd w:val="clear" w:color="auto" w:fill="FFFFFF" w:themeFill="background1"/>
      </w:tcPr>
    </w:tblStylePr>
    <w:tblStylePr w:type="lastCol">
      <w:tblPr/>
      <w:tcPr>
        <w:tcBorders>
          <w:top w:val="nil"/>
          <w:left w:val="single" w:sz="8" w:space="0" w:color="10A48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4F7ED" w:themeFill="accent3" w:themeFillTint="3F"/>
      </w:tcPr>
    </w:tblStylePr>
    <w:tblStylePr w:type="band1Horz">
      <w:tblPr/>
      <w:tcPr>
        <w:tcBorders>
          <w:top w:val="nil"/>
          <w:bottom w:val="nil"/>
          <w:insideH w:val="nil"/>
          <w:insideV w:val="nil"/>
        </w:tcBorders>
        <w:shd w:val="clear" w:color="auto" w:fill="B4F7ED"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7C0A3" w:themeColor="accent4"/>
        <w:left w:val="single" w:sz="8" w:space="0" w:color="17C0A3" w:themeColor="accent4"/>
        <w:bottom w:val="single" w:sz="8" w:space="0" w:color="17C0A3" w:themeColor="accent4"/>
        <w:right w:val="single" w:sz="8" w:space="0" w:color="17C0A3" w:themeColor="accent4"/>
      </w:tblBorders>
    </w:tblPr>
    <w:tblStylePr w:type="firstRow">
      <w:rPr>
        <w:sz w:val="24"/>
        <w:szCs w:val="24"/>
      </w:rPr>
      <w:tblPr/>
      <w:tcPr>
        <w:tcBorders>
          <w:top w:val="nil"/>
          <w:left w:val="nil"/>
          <w:bottom w:val="single" w:sz="24" w:space="0" w:color="17C0A3"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7C0A3" w:themeColor="accent4"/>
          <w:insideH w:val="nil"/>
          <w:insideV w:val="nil"/>
        </w:tcBorders>
        <w:shd w:val="clear" w:color="auto" w:fill="FFFFFF" w:themeFill="background1"/>
      </w:tcPr>
    </w:tblStylePr>
    <w:tblStylePr w:type="lastCol">
      <w:tblPr/>
      <w:tcPr>
        <w:tcBorders>
          <w:top w:val="nil"/>
          <w:left w:val="single" w:sz="8" w:space="0" w:color="17C0A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F7ED" w:themeFill="accent4" w:themeFillTint="3F"/>
      </w:tcPr>
    </w:tblStylePr>
    <w:tblStylePr w:type="band1Horz">
      <w:tblPr/>
      <w:tcPr>
        <w:tcBorders>
          <w:top w:val="nil"/>
          <w:bottom w:val="nil"/>
          <w:insideH w:val="nil"/>
          <w:insideV w:val="nil"/>
        </w:tcBorders>
        <w:shd w:val="clear" w:color="auto" w:fill="BDF7E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44F44" w:themeColor="accent5"/>
        <w:left w:val="single" w:sz="8" w:space="0" w:color="044F44" w:themeColor="accent5"/>
        <w:bottom w:val="single" w:sz="8" w:space="0" w:color="044F44" w:themeColor="accent5"/>
        <w:right w:val="single" w:sz="8" w:space="0" w:color="044F44" w:themeColor="accent5"/>
      </w:tblBorders>
    </w:tblPr>
    <w:tblStylePr w:type="firstRow">
      <w:rPr>
        <w:sz w:val="24"/>
        <w:szCs w:val="24"/>
      </w:rPr>
      <w:tblPr/>
      <w:tcPr>
        <w:tcBorders>
          <w:top w:val="nil"/>
          <w:left w:val="nil"/>
          <w:bottom w:val="single" w:sz="24" w:space="0" w:color="044F4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44F44" w:themeColor="accent5"/>
          <w:insideH w:val="nil"/>
          <w:insideV w:val="nil"/>
        </w:tcBorders>
        <w:shd w:val="clear" w:color="auto" w:fill="FFFFFF" w:themeFill="background1"/>
      </w:tcPr>
    </w:tblStylePr>
    <w:tblStylePr w:type="lastCol">
      <w:tblPr/>
      <w:tcPr>
        <w:tcBorders>
          <w:top w:val="nil"/>
          <w:left w:val="single" w:sz="8" w:space="0" w:color="044F4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AFAEB" w:themeFill="accent5" w:themeFillTint="3F"/>
      </w:tcPr>
    </w:tblStylePr>
    <w:tblStylePr w:type="band1Horz">
      <w:tblPr/>
      <w:tcPr>
        <w:tcBorders>
          <w:top w:val="nil"/>
          <w:bottom w:val="nil"/>
          <w:insideH w:val="nil"/>
          <w:insideV w:val="nil"/>
        </w:tcBorders>
        <w:shd w:val="clear" w:color="auto" w:fill="9AFAE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C3644" w:themeColor="accent6"/>
        <w:left w:val="single" w:sz="8" w:space="0" w:color="2C3644" w:themeColor="accent6"/>
        <w:bottom w:val="single" w:sz="8" w:space="0" w:color="2C3644" w:themeColor="accent6"/>
        <w:right w:val="single" w:sz="8" w:space="0" w:color="2C3644" w:themeColor="accent6"/>
      </w:tblBorders>
    </w:tblPr>
    <w:tblStylePr w:type="firstRow">
      <w:rPr>
        <w:sz w:val="24"/>
        <w:szCs w:val="24"/>
      </w:rPr>
      <w:tblPr/>
      <w:tcPr>
        <w:tcBorders>
          <w:top w:val="nil"/>
          <w:left w:val="nil"/>
          <w:bottom w:val="single" w:sz="24" w:space="0" w:color="2C364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C3644" w:themeColor="accent6"/>
          <w:insideH w:val="nil"/>
          <w:insideV w:val="nil"/>
        </w:tcBorders>
        <w:shd w:val="clear" w:color="auto" w:fill="FFFFFF" w:themeFill="background1"/>
      </w:tcPr>
    </w:tblStylePr>
    <w:tblStylePr w:type="lastCol">
      <w:tblPr/>
      <w:tcPr>
        <w:tcBorders>
          <w:top w:val="nil"/>
          <w:left w:val="single" w:sz="8" w:space="0" w:color="2C364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3CCD8" w:themeFill="accent6" w:themeFillTint="3F"/>
      </w:tcPr>
    </w:tblStylePr>
    <w:tblStylePr w:type="band1Horz">
      <w:tblPr/>
      <w:tcPr>
        <w:tcBorders>
          <w:top w:val="nil"/>
          <w:bottom w:val="nil"/>
          <w:insideH w:val="nil"/>
          <w:insideV w:val="nil"/>
        </w:tcBorders>
        <w:shd w:val="clear" w:color="auto" w:fill="C3CCD8"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arcering1">
    <w:name w:val="Medium Shading 1"/>
    <w:basedOn w:val="Standaardtabel"/>
    <w:uiPriority w:val="63"/>
    <w:semiHidden/>
    <w:unhideWhenUsed/>
    <w:rsid w:val="005722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semiHidden/>
    <w:unhideWhenUsed/>
    <w:rsid w:val="00572222"/>
    <w:pPr>
      <w:spacing w:after="0" w:line="240" w:lineRule="auto"/>
    </w:pPr>
    <w:tblPr>
      <w:tblStyleRowBandSize w:val="1"/>
      <w:tblStyleColBandSize w:val="1"/>
      <w:tblBorders>
        <w:top w:val="single" w:sz="8" w:space="0" w:color="D2EF57" w:themeColor="accent1" w:themeTint="BF"/>
        <w:left w:val="single" w:sz="8" w:space="0" w:color="D2EF57" w:themeColor="accent1" w:themeTint="BF"/>
        <w:bottom w:val="single" w:sz="8" w:space="0" w:color="D2EF57" w:themeColor="accent1" w:themeTint="BF"/>
        <w:right w:val="single" w:sz="8" w:space="0" w:color="D2EF57" w:themeColor="accent1" w:themeTint="BF"/>
        <w:insideH w:val="single" w:sz="8" w:space="0" w:color="D2EF57" w:themeColor="accent1" w:themeTint="BF"/>
      </w:tblBorders>
    </w:tblPr>
    <w:tblStylePr w:type="firstRow">
      <w:pPr>
        <w:spacing w:before="0" w:after="0" w:line="240" w:lineRule="auto"/>
      </w:pPr>
      <w:rPr>
        <w:b/>
        <w:bCs/>
        <w:color w:val="FFFFFF" w:themeColor="background1"/>
      </w:rPr>
      <w:tblPr/>
      <w:tcPr>
        <w:tcBorders>
          <w:top w:val="single" w:sz="8" w:space="0" w:color="D2EF57" w:themeColor="accent1" w:themeTint="BF"/>
          <w:left w:val="single" w:sz="8" w:space="0" w:color="D2EF57" w:themeColor="accent1" w:themeTint="BF"/>
          <w:bottom w:val="single" w:sz="8" w:space="0" w:color="D2EF57" w:themeColor="accent1" w:themeTint="BF"/>
          <w:right w:val="single" w:sz="8" w:space="0" w:color="D2EF57" w:themeColor="accent1" w:themeTint="BF"/>
          <w:insideH w:val="nil"/>
          <w:insideV w:val="nil"/>
        </w:tcBorders>
        <w:shd w:val="clear" w:color="auto" w:fill="C3EA1F" w:themeFill="accent1"/>
      </w:tcPr>
    </w:tblStylePr>
    <w:tblStylePr w:type="lastRow">
      <w:pPr>
        <w:spacing w:before="0" w:after="0" w:line="240" w:lineRule="auto"/>
      </w:pPr>
      <w:rPr>
        <w:b/>
        <w:bCs/>
      </w:rPr>
      <w:tblPr/>
      <w:tcPr>
        <w:tcBorders>
          <w:top w:val="double" w:sz="6" w:space="0" w:color="D2EF57" w:themeColor="accent1" w:themeTint="BF"/>
          <w:left w:val="single" w:sz="8" w:space="0" w:color="D2EF57" w:themeColor="accent1" w:themeTint="BF"/>
          <w:bottom w:val="single" w:sz="8" w:space="0" w:color="D2EF57" w:themeColor="accent1" w:themeTint="BF"/>
          <w:right w:val="single" w:sz="8" w:space="0" w:color="D2EF57" w:themeColor="accent1" w:themeTint="BF"/>
          <w:insideH w:val="nil"/>
          <w:insideV w:val="nil"/>
        </w:tcBorders>
      </w:tcPr>
    </w:tblStylePr>
    <w:tblStylePr w:type="firstCol">
      <w:rPr>
        <w:b/>
        <w:bCs/>
      </w:rPr>
    </w:tblStylePr>
    <w:tblStylePr w:type="lastCol">
      <w:rPr>
        <w:b/>
        <w:bCs/>
      </w:rPr>
    </w:tblStylePr>
    <w:tblStylePr w:type="band1Vert">
      <w:tblPr/>
      <w:tcPr>
        <w:shd w:val="clear" w:color="auto" w:fill="F0F9C7" w:themeFill="accent1" w:themeFillTint="3F"/>
      </w:tcPr>
    </w:tblStylePr>
    <w:tblStylePr w:type="band1Horz">
      <w:tblPr/>
      <w:tcPr>
        <w:tcBorders>
          <w:insideH w:val="nil"/>
          <w:insideV w:val="nil"/>
        </w:tcBorders>
        <w:shd w:val="clear" w:color="auto" w:fill="F0F9C7"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semiHidden/>
    <w:unhideWhenUsed/>
    <w:rsid w:val="00572222"/>
    <w:pPr>
      <w:spacing w:after="0" w:line="240" w:lineRule="auto"/>
    </w:pPr>
    <w:tblPr>
      <w:tblStyleRowBandSize w:val="1"/>
      <w:tblStyleColBandSize w:val="1"/>
      <w:tblBorders>
        <w:top w:val="single" w:sz="8" w:space="0" w:color="C4F627" w:themeColor="accent2" w:themeTint="BF"/>
        <w:left w:val="single" w:sz="8" w:space="0" w:color="C4F627" w:themeColor="accent2" w:themeTint="BF"/>
        <w:bottom w:val="single" w:sz="8" w:space="0" w:color="C4F627" w:themeColor="accent2" w:themeTint="BF"/>
        <w:right w:val="single" w:sz="8" w:space="0" w:color="C4F627" w:themeColor="accent2" w:themeTint="BF"/>
        <w:insideH w:val="single" w:sz="8" w:space="0" w:color="C4F627" w:themeColor="accent2" w:themeTint="BF"/>
      </w:tblBorders>
    </w:tblPr>
    <w:tblStylePr w:type="firstRow">
      <w:pPr>
        <w:spacing w:before="0" w:after="0" w:line="240" w:lineRule="auto"/>
      </w:pPr>
      <w:rPr>
        <w:b/>
        <w:bCs/>
        <w:color w:val="FFFFFF" w:themeColor="background1"/>
      </w:rPr>
      <w:tblPr/>
      <w:tcPr>
        <w:tcBorders>
          <w:top w:val="single" w:sz="8" w:space="0" w:color="C4F627" w:themeColor="accent2" w:themeTint="BF"/>
          <w:left w:val="single" w:sz="8" w:space="0" w:color="C4F627" w:themeColor="accent2" w:themeTint="BF"/>
          <w:bottom w:val="single" w:sz="8" w:space="0" w:color="C4F627" w:themeColor="accent2" w:themeTint="BF"/>
          <w:right w:val="single" w:sz="8" w:space="0" w:color="C4F627" w:themeColor="accent2" w:themeTint="BF"/>
          <w:insideH w:val="nil"/>
          <w:insideV w:val="nil"/>
        </w:tcBorders>
        <w:shd w:val="clear" w:color="auto" w:fill="9DCB08" w:themeFill="accent2"/>
      </w:tcPr>
    </w:tblStylePr>
    <w:tblStylePr w:type="lastRow">
      <w:pPr>
        <w:spacing w:before="0" w:after="0" w:line="240" w:lineRule="auto"/>
      </w:pPr>
      <w:rPr>
        <w:b/>
        <w:bCs/>
      </w:rPr>
      <w:tblPr/>
      <w:tcPr>
        <w:tcBorders>
          <w:top w:val="double" w:sz="6" w:space="0" w:color="C4F627" w:themeColor="accent2" w:themeTint="BF"/>
          <w:left w:val="single" w:sz="8" w:space="0" w:color="C4F627" w:themeColor="accent2" w:themeTint="BF"/>
          <w:bottom w:val="single" w:sz="8" w:space="0" w:color="C4F627" w:themeColor="accent2" w:themeTint="BF"/>
          <w:right w:val="single" w:sz="8" w:space="0" w:color="C4F627"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FCB7" w:themeFill="accent2" w:themeFillTint="3F"/>
      </w:tcPr>
    </w:tblStylePr>
    <w:tblStylePr w:type="band1Horz">
      <w:tblPr/>
      <w:tcPr>
        <w:tcBorders>
          <w:insideH w:val="nil"/>
          <w:insideV w:val="nil"/>
        </w:tcBorders>
        <w:shd w:val="clear" w:color="auto" w:fill="EBFCB7"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semiHidden/>
    <w:unhideWhenUsed/>
    <w:rsid w:val="00572222"/>
    <w:pPr>
      <w:spacing w:after="0" w:line="240" w:lineRule="auto"/>
    </w:pPr>
    <w:tblPr>
      <w:tblStyleRowBandSize w:val="1"/>
      <w:tblStyleColBandSize w:val="1"/>
      <w:tblBorders>
        <w:top w:val="single" w:sz="8" w:space="0" w:color="1DE9CA" w:themeColor="accent3" w:themeTint="BF"/>
        <w:left w:val="single" w:sz="8" w:space="0" w:color="1DE9CA" w:themeColor="accent3" w:themeTint="BF"/>
        <w:bottom w:val="single" w:sz="8" w:space="0" w:color="1DE9CA" w:themeColor="accent3" w:themeTint="BF"/>
        <w:right w:val="single" w:sz="8" w:space="0" w:color="1DE9CA" w:themeColor="accent3" w:themeTint="BF"/>
        <w:insideH w:val="single" w:sz="8" w:space="0" w:color="1DE9CA" w:themeColor="accent3" w:themeTint="BF"/>
      </w:tblBorders>
    </w:tblPr>
    <w:tblStylePr w:type="firstRow">
      <w:pPr>
        <w:spacing w:before="0" w:after="0" w:line="240" w:lineRule="auto"/>
      </w:pPr>
      <w:rPr>
        <w:b/>
        <w:bCs/>
        <w:color w:val="FFFFFF" w:themeColor="background1"/>
      </w:rPr>
      <w:tblPr/>
      <w:tcPr>
        <w:tcBorders>
          <w:top w:val="single" w:sz="8" w:space="0" w:color="1DE9CA" w:themeColor="accent3" w:themeTint="BF"/>
          <w:left w:val="single" w:sz="8" w:space="0" w:color="1DE9CA" w:themeColor="accent3" w:themeTint="BF"/>
          <w:bottom w:val="single" w:sz="8" w:space="0" w:color="1DE9CA" w:themeColor="accent3" w:themeTint="BF"/>
          <w:right w:val="single" w:sz="8" w:space="0" w:color="1DE9CA" w:themeColor="accent3" w:themeTint="BF"/>
          <w:insideH w:val="nil"/>
          <w:insideV w:val="nil"/>
        </w:tcBorders>
        <w:shd w:val="clear" w:color="auto" w:fill="10A48E" w:themeFill="accent3"/>
      </w:tcPr>
    </w:tblStylePr>
    <w:tblStylePr w:type="lastRow">
      <w:pPr>
        <w:spacing w:before="0" w:after="0" w:line="240" w:lineRule="auto"/>
      </w:pPr>
      <w:rPr>
        <w:b/>
        <w:bCs/>
      </w:rPr>
      <w:tblPr/>
      <w:tcPr>
        <w:tcBorders>
          <w:top w:val="double" w:sz="6" w:space="0" w:color="1DE9CA" w:themeColor="accent3" w:themeTint="BF"/>
          <w:left w:val="single" w:sz="8" w:space="0" w:color="1DE9CA" w:themeColor="accent3" w:themeTint="BF"/>
          <w:bottom w:val="single" w:sz="8" w:space="0" w:color="1DE9CA" w:themeColor="accent3" w:themeTint="BF"/>
          <w:right w:val="single" w:sz="8" w:space="0" w:color="1DE9CA" w:themeColor="accent3" w:themeTint="BF"/>
          <w:insideH w:val="nil"/>
          <w:insideV w:val="nil"/>
        </w:tcBorders>
      </w:tcPr>
    </w:tblStylePr>
    <w:tblStylePr w:type="firstCol">
      <w:rPr>
        <w:b/>
        <w:bCs/>
      </w:rPr>
    </w:tblStylePr>
    <w:tblStylePr w:type="lastCol">
      <w:rPr>
        <w:b/>
        <w:bCs/>
      </w:rPr>
    </w:tblStylePr>
    <w:tblStylePr w:type="band1Vert">
      <w:tblPr/>
      <w:tcPr>
        <w:shd w:val="clear" w:color="auto" w:fill="B4F7ED" w:themeFill="accent3" w:themeFillTint="3F"/>
      </w:tcPr>
    </w:tblStylePr>
    <w:tblStylePr w:type="band1Horz">
      <w:tblPr/>
      <w:tcPr>
        <w:tcBorders>
          <w:insideH w:val="nil"/>
          <w:insideV w:val="nil"/>
        </w:tcBorders>
        <w:shd w:val="clear" w:color="auto" w:fill="B4F7ED"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semiHidden/>
    <w:unhideWhenUsed/>
    <w:rsid w:val="00572222"/>
    <w:pPr>
      <w:spacing w:after="0" w:line="240" w:lineRule="auto"/>
    </w:pPr>
    <w:tblPr>
      <w:tblStyleRowBandSize w:val="1"/>
      <w:tblStyleColBandSize w:val="1"/>
      <w:tblBorders>
        <w:top w:val="single" w:sz="8" w:space="0" w:color="39E7C9" w:themeColor="accent4" w:themeTint="BF"/>
        <w:left w:val="single" w:sz="8" w:space="0" w:color="39E7C9" w:themeColor="accent4" w:themeTint="BF"/>
        <w:bottom w:val="single" w:sz="8" w:space="0" w:color="39E7C9" w:themeColor="accent4" w:themeTint="BF"/>
        <w:right w:val="single" w:sz="8" w:space="0" w:color="39E7C9" w:themeColor="accent4" w:themeTint="BF"/>
        <w:insideH w:val="single" w:sz="8" w:space="0" w:color="39E7C9" w:themeColor="accent4" w:themeTint="BF"/>
      </w:tblBorders>
    </w:tblPr>
    <w:tblStylePr w:type="firstRow">
      <w:pPr>
        <w:spacing w:before="0" w:after="0" w:line="240" w:lineRule="auto"/>
      </w:pPr>
      <w:rPr>
        <w:b/>
        <w:bCs/>
        <w:color w:val="FFFFFF" w:themeColor="background1"/>
      </w:rPr>
      <w:tblPr/>
      <w:tcPr>
        <w:tcBorders>
          <w:top w:val="single" w:sz="8" w:space="0" w:color="39E7C9" w:themeColor="accent4" w:themeTint="BF"/>
          <w:left w:val="single" w:sz="8" w:space="0" w:color="39E7C9" w:themeColor="accent4" w:themeTint="BF"/>
          <w:bottom w:val="single" w:sz="8" w:space="0" w:color="39E7C9" w:themeColor="accent4" w:themeTint="BF"/>
          <w:right w:val="single" w:sz="8" w:space="0" w:color="39E7C9" w:themeColor="accent4" w:themeTint="BF"/>
          <w:insideH w:val="nil"/>
          <w:insideV w:val="nil"/>
        </w:tcBorders>
        <w:shd w:val="clear" w:color="auto" w:fill="17C0A3" w:themeFill="accent4"/>
      </w:tcPr>
    </w:tblStylePr>
    <w:tblStylePr w:type="lastRow">
      <w:pPr>
        <w:spacing w:before="0" w:after="0" w:line="240" w:lineRule="auto"/>
      </w:pPr>
      <w:rPr>
        <w:b/>
        <w:bCs/>
      </w:rPr>
      <w:tblPr/>
      <w:tcPr>
        <w:tcBorders>
          <w:top w:val="double" w:sz="6" w:space="0" w:color="39E7C9" w:themeColor="accent4" w:themeTint="BF"/>
          <w:left w:val="single" w:sz="8" w:space="0" w:color="39E7C9" w:themeColor="accent4" w:themeTint="BF"/>
          <w:bottom w:val="single" w:sz="8" w:space="0" w:color="39E7C9" w:themeColor="accent4" w:themeTint="BF"/>
          <w:right w:val="single" w:sz="8" w:space="0" w:color="39E7C9" w:themeColor="accent4" w:themeTint="BF"/>
          <w:insideH w:val="nil"/>
          <w:insideV w:val="nil"/>
        </w:tcBorders>
      </w:tcPr>
    </w:tblStylePr>
    <w:tblStylePr w:type="firstCol">
      <w:rPr>
        <w:b/>
        <w:bCs/>
      </w:rPr>
    </w:tblStylePr>
    <w:tblStylePr w:type="lastCol">
      <w:rPr>
        <w:b/>
        <w:bCs/>
      </w:rPr>
    </w:tblStylePr>
    <w:tblStylePr w:type="band1Vert">
      <w:tblPr/>
      <w:tcPr>
        <w:shd w:val="clear" w:color="auto" w:fill="BDF7ED" w:themeFill="accent4" w:themeFillTint="3F"/>
      </w:tcPr>
    </w:tblStylePr>
    <w:tblStylePr w:type="band1Horz">
      <w:tblPr/>
      <w:tcPr>
        <w:tcBorders>
          <w:insideH w:val="nil"/>
          <w:insideV w:val="nil"/>
        </w:tcBorders>
        <w:shd w:val="clear" w:color="auto" w:fill="BDF7ED"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semiHidden/>
    <w:unhideWhenUsed/>
    <w:rsid w:val="00572222"/>
    <w:pPr>
      <w:spacing w:after="0" w:line="240" w:lineRule="auto"/>
    </w:pPr>
    <w:tblPr>
      <w:tblStyleRowBandSize w:val="1"/>
      <w:tblStyleColBandSize w:val="1"/>
      <w:tblBorders>
        <w:top w:val="single" w:sz="8" w:space="0" w:color="09B49B" w:themeColor="accent5" w:themeTint="BF"/>
        <w:left w:val="single" w:sz="8" w:space="0" w:color="09B49B" w:themeColor="accent5" w:themeTint="BF"/>
        <w:bottom w:val="single" w:sz="8" w:space="0" w:color="09B49B" w:themeColor="accent5" w:themeTint="BF"/>
        <w:right w:val="single" w:sz="8" w:space="0" w:color="09B49B" w:themeColor="accent5" w:themeTint="BF"/>
        <w:insideH w:val="single" w:sz="8" w:space="0" w:color="09B49B" w:themeColor="accent5" w:themeTint="BF"/>
      </w:tblBorders>
    </w:tblPr>
    <w:tblStylePr w:type="firstRow">
      <w:pPr>
        <w:spacing w:before="0" w:after="0" w:line="240" w:lineRule="auto"/>
      </w:pPr>
      <w:rPr>
        <w:b/>
        <w:bCs/>
        <w:color w:val="FFFFFF" w:themeColor="background1"/>
      </w:rPr>
      <w:tblPr/>
      <w:tcPr>
        <w:tcBorders>
          <w:top w:val="single" w:sz="8" w:space="0" w:color="09B49B" w:themeColor="accent5" w:themeTint="BF"/>
          <w:left w:val="single" w:sz="8" w:space="0" w:color="09B49B" w:themeColor="accent5" w:themeTint="BF"/>
          <w:bottom w:val="single" w:sz="8" w:space="0" w:color="09B49B" w:themeColor="accent5" w:themeTint="BF"/>
          <w:right w:val="single" w:sz="8" w:space="0" w:color="09B49B" w:themeColor="accent5" w:themeTint="BF"/>
          <w:insideH w:val="nil"/>
          <w:insideV w:val="nil"/>
        </w:tcBorders>
        <w:shd w:val="clear" w:color="auto" w:fill="044F44" w:themeFill="accent5"/>
      </w:tcPr>
    </w:tblStylePr>
    <w:tblStylePr w:type="lastRow">
      <w:pPr>
        <w:spacing w:before="0" w:after="0" w:line="240" w:lineRule="auto"/>
      </w:pPr>
      <w:rPr>
        <w:b/>
        <w:bCs/>
      </w:rPr>
      <w:tblPr/>
      <w:tcPr>
        <w:tcBorders>
          <w:top w:val="double" w:sz="6" w:space="0" w:color="09B49B" w:themeColor="accent5" w:themeTint="BF"/>
          <w:left w:val="single" w:sz="8" w:space="0" w:color="09B49B" w:themeColor="accent5" w:themeTint="BF"/>
          <w:bottom w:val="single" w:sz="8" w:space="0" w:color="09B49B" w:themeColor="accent5" w:themeTint="BF"/>
          <w:right w:val="single" w:sz="8" w:space="0" w:color="09B49B" w:themeColor="accent5" w:themeTint="BF"/>
          <w:insideH w:val="nil"/>
          <w:insideV w:val="nil"/>
        </w:tcBorders>
      </w:tcPr>
    </w:tblStylePr>
    <w:tblStylePr w:type="firstCol">
      <w:rPr>
        <w:b/>
        <w:bCs/>
      </w:rPr>
    </w:tblStylePr>
    <w:tblStylePr w:type="lastCol">
      <w:rPr>
        <w:b/>
        <w:bCs/>
      </w:rPr>
    </w:tblStylePr>
    <w:tblStylePr w:type="band1Vert">
      <w:tblPr/>
      <w:tcPr>
        <w:shd w:val="clear" w:color="auto" w:fill="9AFAEB" w:themeFill="accent5" w:themeFillTint="3F"/>
      </w:tcPr>
    </w:tblStylePr>
    <w:tblStylePr w:type="band1Horz">
      <w:tblPr/>
      <w:tcPr>
        <w:tcBorders>
          <w:insideH w:val="nil"/>
          <w:insideV w:val="nil"/>
        </w:tcBorders>
        <w:shd w:val="clear" w:color="auto" w:fill="9AFAEB"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semiHidden/>
    <w:unhideWhenUsed/>
    <w:rsid w:val="00572222"/>
    <w:pPr>
      <w:spacing w:after="0" w:line="240" w:lineRule="auto"/>
    </w:pPr>
    <w:tblPr>
      <w:tblStyleRowBandSize w:val="1"/>
      <w:tblStyleColBandSize w:val="1"/>
      <w:tblBorders>
        <w:top w:val="single" w:sz="8" w:space="0" w:color="536680" w:themeColor="accent6" w:themeTint="BF"/>
        <w:left w:val="single" w:sz="8" w:space="0" w:color="536680" w:themeColor="accent6" w:themeTint="BF"/>
        <w:bottom w:val="single" w:sz="8" w:space="0" w:color="536680" w:themeColor="accent6" w:themeTint="BF"/>
        <w:right w:val="single" w:sz="8" w:space="0" w:color="536680" w:themeColor="accent6" w:themeTint="BF"/>
        <w:insideH w:val="single" w:sz="8" w:space="0" w:color="536680" w:themeColor="accent6" w:themeTint="BF"/>
      </w:tblBorders>
    </w:tblPr>
    <w:tblStylePr w:type="firstRow">
      <w:pPr>
        <w:spacing w:before="0" w:after="0" w:line="240" w:lineRule="auto"/>
      </w:pPr>
      <w:rPr>
        <w:b/>
        <w:bCs/>
        <w:color w:val="FFFFFF" w:themeColor="background1"/>
      </w:rPr>
      <w:tblPr/>
      <w:tcPr>
        <w:tcBorders>
          <w:top w:val="single" w:sz="8" w:space="0" w:color="536680" w:themeColor="accent6" w:themeTint="BF"/>
          <w:left w:val="single" w:sz="8" w:space="0" w:color="536680" w:themeColor="accent6" w:themeTint="BF"/>
          <w:bottom w:val="single" w:sz="8" w:space="0" w:color="536680" w:themeColor="accent6" w:themeTint="BF"/>
          <w:right w:val="single" w:sz="8" w:space="0" w:color="536680" w:themeColor="accent6" w:themeTint="BF"/>
          <w:insideH w:val="nil"/>
          <w:insideV w:val="nil"/>
        </w:tcBorders>
        <w:shd w:val="clear" w:color="auto" w:fill="2C3644" w:themeFill="accent6"/>
      </w:tcPr>
    </w:tblStylePr>
    <w:tblStylePr w:type="lastRow">
      <w:pPr>
        <w:spacing w:before="0" w:after="0" w:line="240" w:lineRule="auto"/>
      </w:pPr>
      <w:rPr>
        <w:b/>
        <w:bCs/>
      </w:rPr>
      <w:tblPr/>
      <w:tcPr>
        <w:tcBorders>
          <w:top w:val="double" w:sz="6" w:space="0" w:color="536680" w:themeColor="accent6" w:themeTint="BF"/>
          <w:left w:val="single" w:sz="8" w:space="0" w:color="536680" w:themeColor="accent6" w:themeTint="BF"/>
          <w:bottom w:val="single" w:sz="8" w:space="0" w:color="536680" w:themeColor="accent6" w:themeTint="BF"/>
          <w:right w:val="single" w:sz="8" w:space="0" w:color="536680" w:themeColor="accent6" w:themeTint="BF"/>
          <w:insideH w:val="nil"/>
          <w:insideV w:val="nil"/>
        </w:tcBorders>
      </w:tcPr>
    </w:tblStylePr>
    <w:tblStylePr w:type="firstCol">
      <w:rPr>
        <w:b/>
        <w:bCs/>
      </w:rPr>
    </w:tblStylePr>
    <w:tblStylePr w:type="lastCol">
      <w:rPr>
        <w:b/>
        <w:bCs/>
      </w:rPr>
    </w:tblStylePr>
    <w:tblStylePr w:type="band1Vert">
      <w:tblPr/>
      <w:tcPr>
        <w:shd w:val="clear" w:color="auto" w:fill="C3CCD8" w:themeFill="accent6" w:themeFillTint="3F"/>
      </w:tcPr>
    </w:tblStylePr>
    <w:tblStylePr w:type="band1Horz">
      <w:tblPr/>
      <w:tcPr>
        <w:tcBorders>
          <w:insideH w:val="nil"/>
          <w:insideV w:val="nil"/>
        </w:tcBorders>
        <w:shd w:val="clear" w:color="auto" w:fill="C3CCD8"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1">
    <w:name w:val="Medium Shading 2 Accent 1"/>
    <w:basedOn w:val="Standaardtabe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3EA1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3EA1F" w:themeFill="accent1"/>
      </w:tcPr>
    </w:tblStylePr>
    <w:tblStylePr w:type="lastCol">
      <w:rPr>
        <w:b/>
        <w:bCs/>
        <w:color w:val="FFFFFF" w:themeColor="background1"/>
      </w:rPr>
      <w:tblPr/>
      <w:tcPr>
        <w:tcBorders>
          <w:left w:val="nil"/>
          <w:right w:val="nil"/>
          <w:insideH w:val="nil"/>
          <w:insideV w:val="nil"/>
        </w:tcBorders>
        <w:shd w:val="clear" w:color="auto" w:fill="C3EA1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2">
    <w:name w:val="Medium Shading 2 Accent 2"/>
    <w:basedOn w:val="Standaardtabe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DCB08"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DCB08" w:themeFill="accent2"/>
      </w:tcPr>
    </w:tblStylePr>
    <w:tblStylePr w:type="lastCol">
      <w:rPr>
        <w:b/>
        <w:bCs/>
        <w:color w:val="FFFFFF" w:themeColor="background1"/>
      </w:rPr>
      <w:tblPr/>
      <w:tcPr>
        <w:tcBorders>
          <w:left w:val="nil"/>
          <w:right w:val="nil"/>
          <w:insideH w:val="nil"/>
          <w:insideV w:val="nil"/>
        </w:tcBorders>
        <w:shd w:val="clear" w:color="auto" w:fill="9DCB08"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3">
    <w:name w:val="Medium Shading 2 Accent 3"/>
    <w:basedOn w:val="Standaardtabe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0A48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0A48E" w:themeFill="accent3"/>
      </w:tcPr>
    </w:tblStylePr>
    <w:tblStylePr w:type="lastCol">
      <w:rPr>
        <w:b/>
        <w:bCs/>
        <w:color w:val="FFFFFF" w:themeColor="background1"/>
      </w:rPr>
      <w:tblPr/>
      <w:tcPr>
        <w:tcBorders>
          <w:left w:val="nil"/>
          <w:right w:val="nil"/>
          <w:insideH w:val="nil"/>
          <w:insideV w:val="nil"/>
        </w:tcBorders>
        <w:shd w:val="clear" w:color="auto" w:fill="10A48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4">
    <w:name w:val="Medium Shading 2 Accent 4"/>
    <w:basedOn w:val="Standaardtabe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7C0A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7C0A3" w:themeFill="accent4"/>
      </w:tcPr>
    </w:tblStylePr>
    <w:tblStylePr w:type="lastCol">
      <w:rPr>
        <w:b/>
        <w:bCs/>
        <w:color w:val="FFFFFF" w:themeColor="background1"/>
      </w:rPr>
      <w:tblPr/>
      <w:tcPr>
        <w:tcBorders>
          <w:left w:val="nil"/>
          <w:right w:val="nil"/>
          <w:insideH w:val="nil"/>
          <w:insideV w:val="nil"/>
        </w:tcBorders>
        <w:shd w:val="clear" w:color="auto" w:fill="17C0A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5">
    <w:name w:val="Medium Shading 2 Accent 5"/>
    <w:basedOn w:val="Standaardtabe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44F4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44F44" w:themeFill="accent5"/>
      </w:tcPr>
    </w:tblStylePr>
    <w:tblStylePr w:type="lastCol">
      <w:rPr>
        <w:b/>
        <w:bCs/>
        <w:color w:val="FFFFFF" w:themeColor="background1"/>
      </w:rPr>
      <w:tblPr/>
      <w:tcPr>
        <w:tcBorders>
          <w:left w:val="nil"/>
          <w:right w:val="nil"/>
          <w:insideH w:val="nil"/>
          <w:insideV w:val="nil"/>
        </w:tcBorders>
        <w:shd w:val="clear" w:color="auto" w:fill="044F4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6">
    <w:name w:val="Medium Shading 2 Accent 6"/>
    <w:basedOn w:val="Standaardtabe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C364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C3644" w:themeFill="accent6"/>
      </w:tcPr>
    </w:tblStylePr>
    <w:tblStylePr w:type="lastCol">
      <w:rPr>
        <w:b/>
        <w:bCs/>
        <w:color w:val="FFFFFF" w:themeColor="background1"/>
      </w:rPr>
      <w:tblPr/>
      <w:tcPr>
        <w:tcBorders>
          <w:left w:val="nil"/>
          <w:right w:val="nil"/>
          <w:insideH w:val="nil"/>
          <w:insideV w:val="nil"/>
        </w:tcBorders>
        <w:shd w:val="clear" w:color="auto" w:fill="2C364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Berichtkop">
    <w:name w:val="Message Header"/>
    <w:basedOn w:val="Standaard"/>
    <w:link w:val="BerichtkopChar"/>
    <w:uiPriority w:val="99"/>
    <w:semiHidden/>
    <w:unhideWhenUsed/>
    <w:rsid w:val="0057222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BerichtkopChar">
    <w:name w:val="Berichtkop Char"/>
    <w:basedOn w:val="Standaardalinea-lettertype"/>
    <w:link w:val="Berichtkop"/>
    <w:uiPriority w:val="99"/>
    <w:semiHidden/>
    <w:rsid w:val="00572222"/>
    <w:rPr>
      <w:rFonts w:asciiTheme="majorHAnsi" w:eastAsiaTheme="majorEastAsia" w:hAnsiTheme="majorHAnsi" w:cstheme="majorBidi"/>
      <w:kern w:val="16"/>
      <w:sz w:val="24"/>
      <w:szCs w:val="24"/>
      <w:shd w:val="pct20" w:color="auto" w:fill="auto"/>
      <w14:ligatures w14:val="standardContextual"/>
      <w14:numForm w14:val="oldStyle"/>
      <w14:numSpacing w14:val="proportional"/>
      <w14:cntxtAlts/>
    </w:rPr>
  </w:style>
  <w:style w:type="paragraph" w:styleId="Geenafstand">
    <w:name w:val="No Spacing"/>
    <w:uiPriority w:val="1"/>
    <w:semiHidden/>
    <w:unhideWhenUsed/>
    <w:qFormat/>
    <w:rsid w:val="00572222"/>
    <w:pPr>
      <w:spacing w:after="0" w:line="240" w:lineRule="auto"/>
    </w:pPr>
    <w:rPr>
      <w:kern w:val="16"/>
      <w14:ligatures w14:val="standardContextual"/>
      <w14:numForm w14:val="oldStyle"/>
      <w14:numSpacing w14:val="proportional"/>
      <w14:cntxtAlts/>
    </w:rPr>
  </w:style>
  <w:style w:type="paragraph" w:styleId="Normaalweb">
    <w:name w:val="Normal (Web)"/>
    <w:basedOn w:val="Standaard"/>
    <w:uiPriority w:val="99"/>
    <w:semiHidden/>
    <w:unhideWhenUsed/>
    <w:rsid w:val="00572222"/>
    <w:rPr>
      <w:rFonts w:ascii="Times New Roman" w:hAnsi="Times New Roman" w:cs="Times New Roman"/>
      <w:sz w:val="24"/>
      <w:szCs w:val="24"/>
    </w:rPr>
  </w:style>
  <w:style w:type="paragraph" w:styleId="Standaardinspringing">
    <w:name w:val="Normal Indent"/>
    <w:basedOn w:val="Standaard"/>
    <w:uiPriority w:val="99"/>
    <w:semiHidden/>
    <w:unhideWhenUsed/>
    <w:rsid w:val="00572222"/>
    <w:pPr>
      <w:ind w:left="720"/>
    </w:pPr>
  </w:style>
  <w:style w:type="paragraph" w:styleId="Notitiekop">
    <w:name w:val="Note Heading"/>
    <w:basedOn w:val="Standaard"/>
    <w:next w:val="Standaard"/>
    <w:link w:val="NotitiekopChar"/>
    <w:uiPriority w:val="99"/>
    <w:semiHidden/>
    <w:unhideWhenUsed/>
    <w:rsid w:val="00572222"/>
    <w:pPr>
      <w:spacing w:after="0" w:line="240" w:lineRule="auto"/>
    </w:pPr>
  </w:style>
  <w:style w:type="character" w:customStyle="1" w:styleId="NotitiekopChar">
    <w:name w:val="Notitiekop Char"/>
    <w:basedOn w:val="Standaardalinea-lettertype"/>
    <w:link w:val="Notitiekop"/>
    <w:uiPriority w:val="99"/>
    <w:semiHidden/>
    <w:rsid w:val="00572222"/>
    <w:rPr>
      <w:kern w:val="16"/>
      <w:sz w:val="22"/>
      <w14:ligatures w14:val="standardContextual"/>
      <w14:numForm w14:val="oldStyle"/>
      <w14:numSpacing w14:val="proportional"/>
      <w14:cntxtAlts/>
    </w:rPr>
  </w:style>
  <w:style w:type="character" w:styleId="Paginanummer">
    <w:name w:val="page number"/>
    <w:basedOn w:val="Standaardalinea-lettertype"/>
    <w:uiPriority w:val="99"/>
    <w:semiHidden/>
    <w:unhideWhenUsed/>
    <w:rsid w:val="00572222"/>
    <w:rPr>
      <w:sz w:val="22"/>
    </w:rPr>
  </w:style>
  <w:style w:type="table" w:styleId="Onopgemaaktetabel1">
    <w:name w:val="Plain Table 1"/>
    <w:basedOn w:val="Standaardtabel"/>
    <w:uiPriority w:val="40"/>
    <w:rsid w:val="0057222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1"/>
    <w:rsid w:val="0057222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42"/>
    <w:rsid w:val="0057222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3"/>
    <w:rsid w:val="0057222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4"/>
    <w:rsid w:val="0057222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zonderopmaak">
    <w:name w:val="Plain Text"/>
    <w:basedOn w:val="Standaard"/>
    <w:link w:val="TekstzonderopmaakChar"/>
    <w:uiPriority w:val="99"/>
    <w:semiHidden/>
    <w:unhideWhenUsed/>
    <w:rsid w:val="00572222"/>
    <w:pPr>
      <w:spacing w:after="0" w:line="240" w:lineRule="auto"/>
    </w:pPr>
    <w:rPr>
      <w:rFonts w:ascii="Consolas" w:hAnsi="Consolas"/>
      <w:szCs w:val="21"/>
    </w:rPr>
  </w:style>
  <w:style w:type="character" w:customStyle="1" w:styleId="TekstzonderopmaakChar">
    <w:name w:val="Tekst zonder opmaak Char"/>
    <w:basedOn w:val="Standaardalinea-lettertype"/>
    <w:link w:val="Tekstzonderopmaak"/>
    <w:uiPriority w:val="99"/>
    <w:semiHidden/>
    <w:rsid w:val="00572222"/>
    <w:rPr>
      <w:rFonts w:ascii="Consolas" w:hAnsi="Consolas"/>
      <w:kern w:val="16"/>
      <w:sz w:val="22"/>
      <w:szCs w:val="21"/>
      <w14:ligatures w14:val="standardContextual"/>
      <w14:numForm w14:val="oldStyle"/>
      <w14:numSpacing w14:val="proportional"/>
      <w14:cntxtAlts/>
    </w:rPr>
  </w:style>
  <w:style w:type="paragraph" w:styleId="Citaat">
    <w:name w:val="Quote"/>
    <w:basedOn w:val="Standaard"/>
    <w:next w:val="Standaard"/>
    <w:link w:val="CitaatChar"/>
    <w:uiPriority w:val="29"/>
    <w:semiHidden/>
    <w:qFormat/>
    <w:rsid w:val="00572222"/>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semiHidden/>
    <w:rsid w:val="00572222"/>
    <w:rPr>
      <w:i/>
      <w:iCs/>
      <w:color w:val="404040" w:themeColor="text1" w:themeTint="BF"/>
      <w:kern w:val="16"/>
      <w:sz w:val="22"/>
      <w14:ligatures w14:val="standardContextual"/>
      <w14:numForm w14:val="oldStyle"/>
      <w14:numSpacing w14:val="proportional"/>
      <w14:cntxtAlts/>
    </w:rPr>
  </w:style>
  <w:style w:type="paragraph" w:styleId="Aanhef">
    <w:name w:val="Salutation"/>
    <w:basedOn w:val="Standaard"/>
    <w:next w:val="Standaard"/>
    <w:link w:val="AanhefChar"/>
    <w:uiPriority w:val="5"/>
    <w:qFormat/>
    <w:rsid w:val="00572222"/>
  </w:style>
  <w:style w:type="character" w:customStyle="1" w:styleId="AanhefChar">
    <w:name w:val="Aanhef Char"/>
    <w:basedOn w:val="Standaardalinea-lettertype"/>
    <w:link w:val="Aanhef"/>
    <w:uiPriority w:val="5"/>
    <w:rsid w:val="00752FC4"/>
  </w:style>
  <w:style w:type="paragraph" w:styleId="Handtekening">
    <w:name w:val="Signature"/>
    <w:basedOn w:val="Standaard"/>
    <w:next w:val="Standaard"/>
    <w:link w:val="HandtekeningChar"/>
    <w:uiPriority w:val="7"/>
    <w:qFormat/>
    <w:rsid w:val="00254E0D"/>
    <w:pPr>
      <w:contextualSpacing/>
    </w:pPr>
  </w:style>
  <w:style w:type="character" w:customStyle="1" w:styleId="HandtekeningChar">
    <w:name w:val="Handtekening Char"/>
    <w:basedOn w:val="Standaardalinea-lettertype"/>
    <w:link w:val="Handtekening"/>
    <w:uiPriority w:val="7"/>
    <w:rsid w:val="00254E0D"/>
    <w:rPr>
      <w:color w:val="auto"/>
    </w:rPr>
  </w:style>
  <w:style w:type="character" w:styleId="Zwaar">
    <w:name w:val="Strong"/>
    <w:basedOn w:val="Standaardalinea-lettertype"/>
    <w:uiPriority w:val="19"/>
    <w:semiHidden/>
    <w:qFormat/>
    <w:rsid w:val="00572222"/>
    <w:rPr>
      <w:b/>
      <w:bCs/>
      <w:sz w:val="22"/>
    </w:rPr>
  </w:style>
  <w:style w:type="paragraph" w:styleId="Ondertitel">
    <w:name w:val="Subtitle"/>
    <w:basedOn w:val="Standaard"/>
    <w:next w:val="Standaard"/>
    <w:link w:val="OndertitelChar"/>
    <w:uiPriority w:val="11"/>
    <w:semiHidden/>
    <w:unhideWhenUsed/>
    <w:qFormat/>
    <w:rsid w:val="00572222"/>
    <w:pPr>
      <w:numPr>
        <w:ilvl w:val="1"/>
      </w:numPr>
      <w:spacing w:after="160"/>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semiHidden/>
    <w:rsid w:val="00572222"/>
    <w:rPr>
      <w:rFonts w:eastAsiaTheme="minorEastAsia"/>
      <w:color w:val="5A5A5A" w:themeColor="text1" w:themeTint="A5"/>
      <w:spacing w:val="15"/>
      <w:kern w:val="16"/>
      <w:sz w:val="22"/>
      <w:szCs w:val="22"/>
      <w14:ligatures w14:val="standardContextual"/>
      <w14:numForm w14:val="oldStyle"/>
      <w14:numSpacing w14:val="proportional"/>
      <w14:cntxtAlts/>
    </w:rPr>
  </w:style>
  <w:style w:type="character" w:styleId="Subtielebenadrukking">
    <w:name w:val="Subtle Emphasis"/>
    <w:basedOn w:val="Standaardalinea-lettertype"/>
    <w:uiPriority w:val="19"/>
    <w:semiHidden/>
    <w:qFormat/>
    <w:rsid w:val="00572222"/>
    <w:rPr>
      <w:i/>
      <w:iCs/>
      <w:color w:val="404040" w:themeColor="text1" w:themeTint="BF"/>
      <w:sz w:val="22"/>
    </w:rPr>
  </w:style>
  <w:style w:type="character" w:styleId="Subtieleverwijzing">
    <w:name w:val="Subtle Reference"/>
    <w:basedOn w:val="Standaardalinea-lettertype"/>
    <w:uiPriority w:val="31"/>
    <w:semiHidden/>
    <w:qFormat/>
    <w:rsid w:val="00572222"/>
    <w:rPr>
      <w:smallCaps/>
      <w:color w:val="5A5A5A" w:themeColor="text1" w:themeTint="A5"/>
      <w:sz w:val="22"/>
    </w:rPr>
  </w:style>
  <w:style w:type="table" w:styleId="3D-effectenvoortabel1">
    <w:name w:val="Table 3D effects 1"/>
    <w:basedOn w:val="Standaardtabel"/>
    <w:uiPriority w:val="99"/>
    <w:semiHidden/>
    <w:unhideWhenUsed/>
    <w:rsid w:val="00572222"/>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unhideWhenUsed/>
    <w:rsid w:val="00572222"/>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unhideWhenUsed/>
    <w:rsid w:val="00572222"/>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uiPriority w:val="99"/>
    <w:semiHidden/>
    <w:unhideWhenUsed/>
    <w:rsid w:val="00572222"/>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unhideWhenUsed/>
    <w:rsid w:val="00572222"/>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unhideWhenUsed/>
    <w:rsid w:val="0057222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unhideWhenUsed/>
    <w:rsid w:val="00572222"/>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unhideWhenUsed/>
    <w:rsid w:val="0057222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unhideWhenUsed/>
    <w:rsid w:val="00572222"/>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unhideWhenUsed/>
    <w:rsid w:val="00572222"/>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unhideWhenUsed/>
    <w:rsid w:val="00572222"/>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unhideWhenUsed/>
    <w:rsid w:val="00572222"/>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unhideWhenUsed/>
    <w:rsid w:val="00572222"/>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unhideWhenUsed/>
    <w:rsid w:val="00572222"/>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unhideWhenUsed/>
    <w:rsid w:val="00572222"/>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uiPriority w:val="99"/>
    <w:semiHidden/>
    <w:unhideWhenUsed/>
    <w:rsid w:val="0057222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unhideWhenUsed/>
    <w:rsid w:val="00572222"/>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1">
    <w:name w:val="Table Grid 1"/>
    <w:basedOn w:val="Standaardtabel"/>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unhideWhenUsed/>
    <w:rsid w:val="00572222"/>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unhideWhenUsed/>
    <w:rsid w:val="00572222"/>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unhideWhenUsed/>
    <w:rsid w:val="00572222"/>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unhideWhenUsed/>
    <w:rsid w:val="00572222"/>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unhideWhenUsed/>
    <w:rsid w:val="00572222"/>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rasterlicht">
    <w:name w:val="Grid Table Light"/>
    <w:basedOn w:val="Standaardtabel"/>
    <w:uiPriority w:val="45"/>
    <w:rsid w:val="0057222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jst1">
    <w:name w:val="Table List 1"/>
    <w:basedOn w:val="Standaardtabel"/>
    <w:uiPriority w:val="99"/>
    <w:semiHidden/>
    <w:unhideWhenUsed/>
    <w:rsid w:val="0057222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unhideWhenUsed/>
    <w:rsid w:val="0057222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572222"/>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unhideWhenUsed/>
    <w:rsid w:val="00572222"/>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unhideWhenUsed/>
    <w:rsid w:val="0057222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unhideWhenUsed/>
    <w:rsid w:val="0057222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uiPriority w:val="99"/>
    <w:semiHidden/>
    <w:unhideWhenUsed/>
    <w:rsid w:val="00572222"/>
    <w:pPr>
      <w:spacing w:after="0"/>
      <w:ind w:left="220" w:hanging="220"/>
    </w:pPr>
  </w:style>
  <w:style w:type="paragraph" w:styleId="Lijstmetafbeeldingen">
    <w:name w:val="table of figures"/>
    <w:basedOn w:val="Standaard"/>
    <w:next w:val="Standaard"/>
    <w:uiPriority w:val="99"/>
    <w:semiHidden/>
    <w:unhideWhenUsed/>
    <w:rsid w:val="00572222"/>
    <w:pPr>
      <w:spacing w:after="0"/>
    </w:pPr>
  </w:style>
  <w:style w:type="table" w:styleId="Professioneletabel">
    <w:name w:val="Table Professional"/>
    <w:basedOn w:val="Standaardtabel"/>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uiPriority w:val="99"/>
    <w:semiHidden/>
    <w:unhideWhenUsed/>
    <w:rsid w:val="00572222"/>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unhideWhenUsed/>
    <w:rsid w:val="0057222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uiPriority w:val="99"/>
    <w:semiHidden/>
    <w:unhideWhenUsed/>
    <w:rsid w:val="0057222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unhideWhenUsed/>
    <w:rsid w:val="0057222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uiPriority w:val="99"/>
    <w:semiHidden/>
    <w:unhideWhenUsed/>
    <w:rsid w:val="00572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uiPriority w:val="99"/>
    <w:semiHidden/>
    <w:unhideWhenUsed/>
    <w:rsid w:val="00572222"/>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unhideWhenUsed/>
    <w:rsid w:val="00572222"/>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unhideWhenUsed/>
    <w:rsid w:val="00572222"/>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next w:val="Standaard"/>
    <w:link w:val="TitelChar"/>
    <w:uiPriority w:val="10"/>
    <w:semiHidden/>
    <w:qFormat/>
    <w:rsid w:val="005722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semiHidden/>
    <w:rsid w:val="00572222"/>
    <w:rPr>
      <w:rFonts w:asciiTheme="majorHAnsi" w:eastAsiaTheme="majorEastAsia" w:hAnsiTheme="majorHAnsi" w:cstheme="majorBidi"/>
      <w:color w:val="auto"/>
      <w:spacing w:val="-10"/>
      <w:kern w:val="28"/>
      <w:sz w:val="56"/>
      <w:szCs w:val="56"/>
      <w14:ligatures w14:val="standardContextual"/>
      <w14:numForm w14:val="oldStyle"/>
      <w14:numSpacing w14:val="proportional"/>
      <w14:cntxtAlts/>
    </w:rPr>
  </w:style>
  <w:style w:type="paragraph" w:styleId="Kopbronvermelding">
    <w:name w:val="toa heading"/>
    <w:basedOn w:val="Standaard"/>
    <w:next w:val="Standaard"/>
    <w:uiPriority w:val="99"/>
    <w:semiHidden/>
    <w:unhideWhenUsed/>
    <w:rsid w:val="00572222"/>
    <w:pPr>
      <w:spacing w:before="120"/>
    </w:pPr>
    <w:rPr>
      <w:rFonts w:asciiTheme="majorHAnsi" w:eastAsiaTheme="majorEastAsia" w:hAnsiTheme="majorHAnsi" w:cstheme="majorBidi"/>
      <w:b/>
      <w:bCs/>
      <w:sz w:val="24"/>
      <w:szCs w:val="24"/>
    </w:rPr>
  </w:style>
  <w:style w:type="paragraph" w:styleId="Inhopg1">
    <w:name w:val="toc 1"/>
    <w:basedOn w:val="Standaard"/>
    <w:next w:val="Standaard"/>
    <w:autoRedefine/>
    <w:uiPriority w:val="39"/>
    <w:semiHidden/>
    <w:unhideWhenUsed/>
    <w:rsid w:val="00572222"/>
    <w:pPr>
      <w:spacing w:after="100"/>
    </w:pPr>
  </w:style>
  <w:style w:type="paragraph" w:styleId="Inhopg2">
    <w:name w:val="toc 2"/>
    <w:basedOn w:val="Standaard"/>
    <w:next w:val="Standaard"/>
    <w:autoRedefine/>
    <w:uiPriority w:val="39"/>
    <w:semiHidden/>
    <w:unhideWhenUsed/>
    <w:rsid w:val="00572222"/>
    <w:pPr>
      <w:spacing w:after="100"/>
      <w:ind w:left="220"/>
    </w:pPr>
  </w:style>
  <w:style w:type="paragraph" w:styleId="Inhopg3">
    <w:name w:val="toc 3"/>
    <w:basedOn w:val="Standaard"/>
    <w:next w:val="Standaard"/>
    <w:autoRedefine/>
    <w:uiPriority w:val="39"/>
    <w:semiHidden/>
    <w:unhideWhenUsed/>
    <w:rsid w:val="00572222"/>
    <w:pPr>
      <w:spacing w:after="100"/>
      <w:ind w:left="440"/>
    </w:pPr>
  </w:style>
  <w:style w:type="paragraph" w:styleId="Inhopg4">
    <w:name w:val="toc 4"/>
    <w:basedOn w:val="Standaard"/>
    <w:next w:val="Standaard"/>
    <w:autoRedefine/>
    <w:uiPriority w:val="39"/>
    <w:semiHidden/>
    <w:unhideWhenUsed/>
    <w:rsid w:val="00572222"/>
    <w:pPr>
      <w:spacing w:after="100"/>
      <w:ind w:left="660"/>
    </w:pPr>
  </w:style>
  <w:style w:type="paragraph" w:styleId="Inhopg5">
    <w:name w:val="toc 5"/>
    <w:basedOn w:val="Standaard"/>
    <w:next w:val="Standaard"/>
    <w:autoRedefine/>
    <w:uiPriority w:val="39"/>
    <w:semiHidden/>
    <w:unhideWhenUsed/>
    <w:rsid w:val="00572222"/>
    <w:pPr>
      <w:spacing w:after="100"/>
      <w:ind w:left="880"/>
    </w:pPr>
  </w:style>
  <w:style w:type="paragraph" w:styleId="Inhopg6">
    <w:name w:val="toc 6"/>
    <w:basedOn w:val="Standaard"/>
    <w:next w:val="Standaard"/>
    <w:autoRedefine/>
    <w:uiPriority w:val="39"/>
    <w:semiHidden/>
    <w:unhideWhenUsed/>
    <w:rsid w:val="00572222"/>
    <w:pPr>
      <w:spacing w:after="100"/>
      <w:ind w:left="1100"/>
    </w:pPr>
  </w:style>
  <w:style w:type="paragraph" w:styleId="Inhopg7">
    <w:name w:val="toc 7"/>
    <w:basedOn w:val="Standaard"/>
    <w:next w:val="Standaard"/>
    <w:autoRedefine/>
    <w:uiPriority w:val="39"/>
    <w:semiHidden/>
    <w:unhideWhenUsed/>
    <w:rsid w:val="00572222"/>
    <w:pPr>
      <w:spacing w:after="100"/>
      <w:ind w:left="1320"/>
    </w:pPr>
  </w:style>
  <w:style w:type="paragraph" w:styleId="Inhopg8">
    <w:name w:val="toc 8"/>
    <w:basedOn w:val="Standaard"/>
    <w:next w:val="Standaard"/>
    <w:autoRedefine/>
    <w:uiPriority w:val="39"/>
    <w:semiHidden/>
    <w:unhideWhenUsed/>
    <w:rsid w:val="00572222"/>
    <w:pPr>
      <w:spacing w:after="100"/>
      <w:ind w:left="1540"/>
    </w:pPr>
  </w:style>
  <w:style w:type="paragraph" w:styleId="Inhopg9">
    <w:name w:val="toc 9"/>
    <w:basedOn w:val="Standaard"/>
    <w:next w:val="Standaard"/>
    <w:autoRedefine/>
    <w:uiPriority w:val="39"/>
    <w:semiHidden/>
    <w:unhideWhenUsed/>
    <w:rsid w:val="00572222"/>
    <w:pPr>
      <w:spacing w:after="100"/>
      <w:ind w:left="1760"/>
    </w:pPr>
  </w:style>
  <w:style w:type="paragraph" w:styleId="Kopvaninhoudsopgave">
    <w:name w:val="TOC Heading"/>
    <w:basedOn w:val="Kop1"/>
    <w:next w:val="Standaard"/>
    <w:uiPriority w:val="39"/>
    <w:semiHidden/>
    <w:unhideWhenUsed/>
    <w:qFormat/>
    <w:rsid w:val="00572222"/>
    <w:pPr>
      <w:spacing w:before="240"/>
      <w:outlineLvl w:val="9"/>
    </w:pPr>
    <w:rPr>
      <w:b w:val="0"/>
      <w:bCs w:val="0"/>
      <w:color w:val="95B51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man\AppData\Roaming\Microsoft\Templates\Modern%20briefhoofd%20met%20capsul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8922EC27A134373B9DEF88CD1B599A9"/>
        <w:category>
          <w:name w:val="Algemeen"/>
          <w:gallery w:val="placeholder"/>
        </w:category>
        <w:types>
          <w:type w:val="bbPlcHdr"/>
        </w:types>
        <w:behaviors>
          <w:behavior w:val="content"/>
        </w:behaviors>
        <w:guid w:val="{8EFA6A78-39B4-443C-A7FB-D98F9BBE78A6}"/>
      </w:docPartPr>
      <w:docPartBody>
        <w:p w:rsidR="001F55F6" w:rsidRDefault="00D8587E">
          <w:pPr>
            <w:pStyle w:val="B8922EC27A134373B9DEF88CD1B599A9"/>
          </w:pPr>
          <w:r>
            <w:rPr>
              <w:lang w:bidi="nl-NL"/>
            </w:rPr>
            <w:t>geadresseerde</w:t>
          </w:r>
        </w:p>
      </w:docPartBody>
    </w:docPart>
    <w:docPart>
      <w:docPartPr>
        <w:name w:val="7B133A58EFF94769A3A6F5B0A0C78746"/>
        <w:category>
          <w:name w:val="Algemeen"/>
          <w:gallery w:val="placeholder"/>
        </w:category>
        <w:types>
          <w:type w:val="bbPlcHdr"/>
        </w:types>
        <w:behaviors>
          <w:behavior w:val="content"/>
        </w:behaviors>
        <w:guid w:val="{D11AC8E9-6629-4E33-8CD3-96D34B55A355}"/>
      </w:docPartPr>
      <w:docPartBody>
        <w:p w:rsidR="001F55F6" w:rsidRDefault="00D8587E">
          <w:pPr>
            <w:pStyle w:val="7B133A58EFF94769A3A6F5B0A0C78746"/>
          </w:pPr>
          <w:r>
            <w:rPr>
              <w:lang w:bidi="nl-NL"/>
            </w:rPr>
            <w:t>Met vriendelijke groet,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5F6"/>
    <w:rsid w:val="001F55F6"/>
    <w:rsid w:val="00D858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0AD096CAEC9947E68CC1869D24605566">
    <w:name w:val="0AD096CAEC9947E68CC1869D24605566"/>
  </w:style>
  <w:style w:type="paragraph" w:customStyle="1" w:styleId="75C33063AA5B474D8AB802FCD23A4096">
    <w:name w:val="75C33063AA5B474D8AB802FCD23A4096"/>
  </w:style>
  <w:style w:type="paragraph" w:customStyle="1" w:styleId="78E9AB8A9EEF4267BBDBEFAA2CB4AC7A">
    <w:name w:val="78E9AB8A9EEF4267BBDBEFAA2CB4AC7A"/>
  </w:style>
  <w:style w:type="character" w:styleId="Tekstvantijdelijkeaanduiding">
    <w:name w:val="Placeholder Text"/>
    <w:basedOn w:val="Standaardalinea-lettertype"/>
    <w:uiPriority w:val="99"/>
    <w:semiHidden/>
    <w:rPr>
      <w:color w:val="2E74B5" w:themeColor="accent5" w:themeShade="BF"/>
      <w:sz w:val="22"/>
    </w:rPr>
  </w:style>
  <w:style w:type="paragraph" w:customStyle="1" w:styleId="48EED9DF0BEF4FF3A88B75627AC0015C">
    <w:name w:val="48EED9DF0BEF4FF3A88B75627AC0015C"/>
  </w:style>
  <w:style w:type="paragraph" w:customStyle="1" w:styleId="B8922EC27A134373B9DEF88CD1B599A9">
    <w:name w:val="B8922EC27A134373B9DEF88CD1B599A9"/>
  </w:style>
  <w:style w:type="paragraph" w:customStyle="1" w:styleId="D7B8B3651EF7400395CF572B32E85C15">
    <w:name w:val="D7B8B3651EF7400395CF572B32E85C15"/>
  </w:style>
  <w:style w:type="paragraph" w:customStyle="1" w:styleId="7B133A58EFF94769A3A6F5B0A0C78746">
    <w:name w:val="7B133A58EFF94769A3A6F5B0A0C78746"/>
  </w:style>
  <w:style w:type="paragraph" w:customStyle="1" w:styleId="B73A3B7822744CCC8959EECC80D81A94">
    <w:name w:val="B73A3B7822744CCC8959EECC80D81A94"/>
  </w:style>
  <w:style w:type="paragraph" w:customStyle="1" w:styleId="88D854C988B44D7D97D105AE3481C94B">
    <w:name w:val="88D854C988B44D7D97D105AE3481C94B"/>
  </w:style>
  <w:style w:type="paragraph" w:customStyle="1" w:styleId="84EE4D1F616F412594EDB6D45BEDCFDD">
    <w:name w:val="84EE4D1F616F412594EDB6D45BEDC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Personal Letterhead">
  <a:themeElements>
    <a:clrScheme name="Label LS1-05">
      <a:dk1>
        <a:sysClr val="windowText" lastClr="000000"/>
      </a:dk1>
      <a:lt1>
        <a:sysClr val="window" lastClr="FFFFFF"/>
      </a:lt1>
      <a:dk2>
        <a:srgbClr val="2C3644"/>
      </a:dk2>
      <a:lt2>
        <a:srgbClr val="FFFFFF"/>
      </a:lt2>
      <a:accent1>
        <a:srgbClr val="C3EA1F"/>
      </a:accent1>
      <a:accent2>
        <a:srgbClr val="9DCB08"/>
      </a:accent2>
      <a:accent3>
        <a:srgbClr val="10A48E"/>
      </a:accent3>
      <a:accent4>
        <a:srgbClr val="17C0A3"/>
      </a:accent4>
      <a:accent5>
        <a:srgbClr val="044F44"/>
      </a:accent5>
      <a:accent6>
        <a:srgbClr val="2C3644"/>
      </a:accent6>
      <a:hlink>
        <a:srgbClr val="10A48E"/>
      </a:hlink>
      <a:folHlink>
        <a:srgbClr val="FF00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57246-DBFF-4218-9E8A-B753C150B5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6916F2-5E6E-4C71-8D85-12CAD699EA02}">
  <ds:schemaRefs>
    <ds:schemaRef ds:uri="http://schemas.microsoft.com/sharepoint/v3/contenttype/forms"/>
  </ds:schemaRefs>
</ds:datastoreItem>
</file>

<file path=customXml/itemProps3.xml><?xml version="1.0" encoding="utf-8"?>
<ds:datastoreItem xmlns:ds="http://schemas.openxmlformats.org/officeDocument/2006/customXml" ds:itemID="{D8E1B9BB-C40C-4040-AFC5-C91AA9414C7F}">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1108B0A4-D460-41EC-9D4E-7428D4550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Modern briefhoofd met capsules</Template>
  <TotalTime>0</TotalTime>
  <Pages>1</Pages>
  <Words>173</Words>
  <Characters>957</Characters>
  <Application>Microsoft Office Word</Application>
  <DocSecurity>0</DocSecurity>
  <Lines>7</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2021-03-29T12:30:00Z</dcterms:created>
  <dcterms:modified xsi:type="dcterms:W3CDTF">2021-03-29T12:30:00Z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