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20338" w14:textId="77777777" w:rsidR="00BC2987" w:rsidRDefault="00BC2987" w:rsidP="00BC2987">
      <w:pPr>
        <w:rPr>
          <w:rFonts w:ascii="Arial" w:hAnsi="Arial" w:cs="Arial"/>
          <w:sz w:val="20"/>
          <w:szCs w:val="20"/>
        </w:rPr>
      </w:pPr>
    </w:p>
    <w:p w14:paraId="28024201" w14:textId="77777777" w:rsidR="00C122AC" w:rsidRDefault="00C122AC" w:rsidP="00BC2987">
      <w:pPr>
        <w:rPr>
          <w:rFonts w:ascii="Arial" w:hAnsi="Arial" w:cs="Arial"/>
          <w:sz w:val="20"/>
          <w:szCs w:val="20"/>
        </w:rPr>
      </w:pPr>
    </w:p>
    <w:p w14:paraId="79AADEDA" w14:textId="77777777" w:rsidR="00572D07" w:rsidRDefault="00572D07" w:rsidP="00BC2987">
      <w:pPr>
        <w:rPr>
          <w:rFonts w:ascii="Arial" w:hAnsi="Arial" w:cs="Arial"/>
          <w:sz w:val="20"/>
          <w:szCs w:val="20"/>
        </w:rPr>
      </w:pPr>
    </w:p>
    <w:p w14:paraId="2B343DC5" w14:textId="231AD16F" w:rsidR="00572D07" w:rsidRPr="00572D07" w:rsidRDefault="00212682" w:rsidP="00572D07">
      <w:pPr>
        <w:pStyle w:val="Kop1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>Aan</w:t>
      </w:r>
      <w:r>
        <w:rPr>
          <w:rFonts w:ascii="Arial" w:hAnsi="Arial" w:cs="Arial"/>
          <w:b w:val="0"/>
          <w:color w:val="auto"/>
          <w:sz w:val="22"/>
          <w:szCs w:val="22"/>
        </w:rPr>
        <w:tab/>
        <w:t xml:space="preserve">: </w:t>
      </w:r>
      <w:r w:rsidR="00255C2D">
        <w:rPr>
          <w:rFonts w:ascii="Arial" w:hAnsi="Arial" w:cs="Arial"/>
          <w:b w:val="0"/>
          <w:color w:val="auto"/>
          <w:sz w:val="22"/>
          <w:szCs w:val="22"/>
        </w:rPr>
        <w:t>B</w:t>
      </w:r>
      <w:r w:rsidR="00690434">
        <w:rPr>
          <w:rFonts w:ascii="Arial" w:hAnsi="Arial" w:cs="Arial"/>
          <w:b w:val="0"/>
          <w:color w:val="auto"/>
          <w:sz w:val="22"/>
          <w:szCs w:val="22"/>
        </w:rPr>
        <w:t>egeleidend stage</w:t>
      </w:r>
      <w:r w:rsidR="00255C2D">
        <w:rPr>
          <w:rFonts w:ascii="Arial" w:hAnsi="Arial" w:cs="Arial"/>
          <w:b w:val="0"/>
          <w:color w:val="auto"/>
          <w:sz w:val="22"/>
          <w:szCs w:val="22"/>
        </w:rPr>
        <w:t>bedrijf</w:t>
      </w:r>
      <w:r w:rsidR="00BE5EA8">
        <w:rPr>
          <w:rFonts w:ascii="Arial" w:hAnsi="Arial" w:cs="Arial"/>
          <w:b w:val="0"/>
          <w:color w:val="auto"/>
          <w:sz w:val="22"/>
          <w:szCs w:val="22"/>
        </w:rPr>
        <w:t>/instelling</w:t>
      </w:r>
    </w:p>
    <w:p w14:paraId="0E3269B0" w14:textId="77777777" w:rsidR="00C122AC" w:rsidRDefault="00C122AC" w:rsidP="00572D07">
      <w:pPr>
        <w:rPr>
          <w:rFonts w:ascii="Arial" w:hAnsi="Arial" w:cs="Arial"/>
          <w:sz w:val="22"/>
          <w:szCs w:val="22"/>
        </w:rPr>
      </w:pPr>
    </w:p>
    <w:p w14:paraId="3F0D447A" w14:textId="0F747664" w:rsidR="00572D07" w:rsidRPr="00572D07" w:rsidRDefault="00572D07" w:rsidP="00572D07">
      <w:pPr>
        <w:rPr>
          <w:rFonts w:ascii="Arial" w:hAnsi="Arial" w:cs="Arial"/>
          <w:sz w:val="22"/>
          <w:szCs w:val="22"/>
        </w:rPr>
      </w:pPr>
      <w:r w:rsidRPr="00572D07">
        <w:rPr>
          <w:rFonts w:ascii="Arial" w:hAnsi="Arial" w:cs="Arial"/>
          <w:sz w:val="22"/>
          <w:szCs w:val="22"/>
        </w:rPr>
        <w:t>Betreft</w:t>
      </w:r>
      <w:r w:rsidRPr="00572D07">
        <w:rPr>
          <w:rFonts w:ascii="Arial" w:hAnsi="Arial" w:cs="Arial"/>
          <w:sz w:val="22"/>
          <w:szCs w:val="22"/>
        </w:rPr>
        <w:tab/>
        <w:t xml:space="preserve">: </w:t>
      </w:r>
      <w:r w:rsidR="007C78FA">
        <w:rPr>
          <w:rFonts w:ascii="Arial" w:hAnsi="Arial" w:cs="Arial"/>
          <w:sz w:val="22"/>
          <w:szCs w:val="22"/>
        </w:rPr>
        <w:t xml:space="preserve">Stage </w:t>
      </w:r>
      <w:r w:rsidRPr="00572D07">
        <w:rPr>
          <w:rFonts w:ascii="Arial" w:hAnsi="Arial" w:cs="Arial"/>
          <w:sz w:val="22"/>
          <w:szCs w:val="22"/>
        </w:rPr>
        <w:t>Het Hooghuis locatie Stadion</w:t>
      </w:r>
    </w:p>
    <w:p w14:paraId="7B08D75B" w14:textId="77777777" w:rsidR="00572D07" w:rsidRP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1D3AB280" w14:textId="3A5EAD08" w:rsidR="00572D07" w:rsidRPr="00572D07" w:rsidRDefault="00572D07" w:rsidP="00572D07">
      <w:pPr>
        <w:pStyle w:val="Kop1"/>
        <w:rPr>
          <w:rFonts w:ascii="Arial" w:hAnsi="Arial" w:cs="Arial"/>
          <w:b w:val="0"/>
          <w:color w:val="auto"/>
          <w:sz w:val="22"/>
          <w:szCs w:val="22"/>
        </w:rPr>
      </w:pPr>
      <w:r w:rsidRPr="00572D07">
        <w:rPr>
          <w:rFonts w:ascii="Arial" w:hAnsi="Arial" w:cs="Arial"/>
          <w:b w:val="0"/>
          <w:color w:val="auto"/>
          <w:sz w:val="22"/>
          <w:szCs w:val="22"/>
        </w:rPr>
        <w:t xml:space="preserve">Oss, </w:t>
      </w:r>
      <w:r w:rsidR="00F71BEA">
        <w:rPr>
          <w:rFonts w:ascii="Arial" w:hAnsi="Arial" w:cs="Arial"/>
          <w:b w:val="0"/>
          <w:color w:val="auto"/>
          <w:sz w:val="22"/>
          <w:szCs w:val="22"/>
        </w:rPr>
        <w:t>m</w:t>
      </w:r>
      <w:r w:rsidR="00A54311">
        <w:rPr>
          <w:rFonts w:ascii="Arial" w:hAnsi="Arial" w:cs="Arial"/>
          <w:b w:val="0"/>
          <w:color w:val="auto"/>
          <w:sz w:val="22"/>
          <w:szCs w:val="22"/>
        </w:rPr>
        <w:t>aart 202</w:t>
      </w:r>
      <w:r w:rsidR="00225016">
        <w:rPr>
          <w:rFonts w:ascii="Arial" w:hAnsi="Arial" w:cs="Arial"/>
          <w:b w:val="0"/>
          <w:color w:val="auto"/>
          <w:sz w:val="22"/>
          <w:szCs w:val="22"/>
        </w:rPr>
        <w:t>3</w:t>
      </w:r>
    </w:p>
    <w:p w14:paraId="6FDE9677" w14:textId="77777777" w:rsidR="00572D07" w:rsidRP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493F3563" w14:textId="77777777" w:rsidR="00572D07" w:rsidRPr="00572D07" w:rsidRDefault="00572D07" w:rsidP="00572D07">
      <w:pPr>
        <w:pStyle w:val="Koptekst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18EFEF02" w14:textId="6574292D" w:rsidR="00572D07" w:rsidRPr="00732815" w:rsidRDefault="00572D07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2A3AE4">
        <w:rPr>
          <w:rFonts w:ascii="Arial" w:hAnsi="Arial" w:cs="Arial"/>
          <w:sz w:val="22"/>
          <w:szCs w:val="22"/>
        </w:rPr>
        <w:t>este</w:t>
      </w:r>
      <w:r>
        <w:rPr>
          <w:rFonts w:ascii="Arial" w:hAnsi="Arial" w:cs="Arial"/>
          <w:sz w:val="22"/>
          <w:szCs w:val="22"/>
        </w:rPr>
        <w:t xml:space="preserve"> </w:t>
      </w:r>
      <w:r w:rsidR="00A44933">
        <w:rPr>
          <w:rFonts w:ascii="Arial" w:hAnsi="Arial" w:cs="Arial"/>
          <w:sz w:val="22"/>
          <w:szCs w:val="22"/>
        </w:rPr>
        <w:t>heer/mevrouw</w:t>
      </w:r>
      <w:r w:rsidRPr="00732815">
        <w:rPr>
          <w:rFonts w:ascii="Arial" w:hAnsi="Arial" w:cs="Arial"/>
          <w:sz w:val="22"/>
          <w:szCs w:val="22"/>
        </w:rPr>
        <w:t xml:space="preserve">, </w:t>
      </w:r>
    </w:p>
    <w:p w14:paraId="47B0E39D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6818C73D" w14:textId="724C7D68" w:rsidR="00572D07" w:rsidRDefault="00572D07" w:rsidP="00572D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Als onderdeel van het programma “Loopbaan-oriëntatie en begeleiding” (LOB) </w:t>
      </w:r>
      <w:r w:rsidR="00911A60">
        <w:rPr>
          <w:rFonts w:ascii="Arial" w:hAnsi="Arial" w:cs="Arial"/>
          <w:sz w:val="22"/>
          <w:szCs w:val="22"/>
        </w:rPr>
        <w:t>staa</w:t>
      </w:r>
      <w:r w:rsidR="00924440">
        <w:rPr>
          <w:rFonts w:ascii="Arial" w:hAnsi="Arial" w:cs="Arial"/>
          <w:sz w:val="22"/>
          <w:szCs w:val="22"/>
        </w:rPr>
        <w:t xml:space="preserve">n </w:t>
      </w:r>
      <w:r w:rsidR="00A44933">
        <w:rPr>
          <w:rFonts w:ascii="Arial" w:hAnsi="Arial" w:cs="Arial"/>
          <w:sz w:val="22"/>
          <w:szCs w:val="22"/>
        </w:rPr>
        <w:t>er voor de</w:t>
      </w:r>
      <w:r>
        <w:rPr>
          <w:rFonts w:ascii="Arial" w:hAnsi="Arial" w:cs="Arial"/>
          <w:sz w:val="22"/>
          <w:szCs w:val="22"/>
        </w:rPr>
        <w:t xml:space="preserve"> leerlingen van leerjaar 3 op </w:t>
      </w:r>
      <w:r w:rsidR="002A39A2">
        <w:rPr>
          <w:rFonts w:ascii="Arial" w:hAnsi="Arial" w:cs="Arial"/>
          <w:sz w:val="22"/>
          <w:szCs w:val="22"/>
        </w:rPr>
        <w:t>dins</w:t>
      </w:r>
      <w:r w:rsidR="00A56ED8">
        <w:rPr>
          <w:rFonts w:ascii="Arial" w:hAnsi="Arial" w:cs="Arial"/>
          <w:sz w:val="22"/>
          <w:szCs w:val="22"/>
        </w:rPr>
        <w:t xml:space="preserve">dag 16 en </w:t>
      </w:r>
      <w:r w:rsidR="002A39A2">
        <w:rPr>
          <w:rFonts w:ascii="Arial" w:hAnsi="Arial" w:cs="Arial"/>
          <w:sz w:val="22"/>
          <w:szCs w:val="22"/>
        </w:rPr>
        <w:t>woens</w:t>
      </w:r>
      <w:r w:rsidR="00A56ED8">
        <w:rPr>
          <w:rFonts w:ascii="Arial" w:hAnsi="Arial" w:cs="Arial"/>
          <w:sz w:val="22"/>
          <w:szCs w:val="22"/>
        </w:rPr>
        <w:t>dag 17 mei 202</w:t>
      </w:r>
      <w:r w:rsidR="002A39A2">
        <w:rPr>
          <w:rFonts w:ascii="Arial" w:hAnsi="Arial" w:cs="Arial"/>
          <w:sz w:val="22"/>
          <w:szCs w:val="22"/>
        </w:rPr>
        <w:t>3</w:t>
      </w:r>
      <w:r w:rsidR="00A56ED8">
        <w:rPr>
          <w:rFonts w:ascii="Arial" w:hAnsi="Arial" w:cs="Arial"/>
          <w:sz w:val="22"/>
          <w:szCs w:val="22"/>
        </w:rPr>
        <w:t xml:space="preserve"> </w:t>
      </w:r>
      <w:r w:rsidR="005E654F">
        <w:rPr>
          <w:rFonts w:ascii="Arial" w:hAnsi="Arial" w:cs="Arial"/>
          <w:sz w:val="22"/>
          <w:szCs w:val="22"/>
        </w:rPr>
        <w:t xml:space="preserve"> twee</w:t>
      </w:r>
      <w:r>
        <w:rPr>
          <w:rFonts w:ascii="Arial" w:hAnsi="Arial" w:cs="Arial"/>
          <w:sz w:val="22"/>
          <w:szCs w:val="22"/>
        </w:rPr>
        <w:t xml:space="preserve"> </w:t>
      </w:r>
      <w:r w:rsidRPr="00DE4913">
        <w:rPr>
          <w:rFonts w:ascii="Arial" w:hAnsi="Arial" w:cs="Arial"/>
          <w:b/>
          <w:sz w:val="22"/>
          <w:szCs w:val="22"/>
        </w:rPr>
        <w:t>stagedag</w:t>
      </w:r>
      <w:r w:rsidR="005E654F">
        <w:rPr>
          <w:rFonts w:ascii="Arial" w:hAnsi="Arial" w:cs="Arial"/>
          <w:b/>
          <w:sz w:val="22"/>
          <w:szCs w:val="22"/>
        </w:rPr>
        <w:t>en</w:t>
      </w:r>
      <w:r w:rsidR="00911A60">
        <w:rPr>
          <w:rFonts w:ascii="Arial" w:hAnsi="Arial" w:cs="Arial"/>
          <w:b/>
          <w:sz w:val="22"/>
          <w:szCs w:val="22"/>
        </w:rPr>
        <w:t xml:space="preserve"> </w:t>
      </w:r>
      <w:r w:rsidR="00911A60" w:rsidRPr="00911A60">
        <w:rPr>
          <w:rFonts w:ascii="Arial" w:hAnsi="Arial" w:cs="Arial"/>
          <w:bCs/>
          <w:sz w:val="22"/>
          <w:szCs w:val="22"/>
        </w:rPr>
        <w:t>gepland</w:t>
      </w:r>
      <w:r>
        <w:rPr>
          <w:rFonts w:ascii="Arial" w:hAnsi="Arial" w:cs="Arial"/>
          <w:b/>
          <w:sz w:val="22"/>
          <w:szCs w:val="22"/>
        </w:rPr>
        <w:t>.</w:t>
      </w:r>
    </w:p>
    <w:p w14:paraId="19A05AC3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71BA7E93" w14:textId="106E2845" w:rsidR="00A60A3D" w:rsidRDefault="00572D07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 opzet is dat de leerlingen zelf zorgen voor deze stageplaats</w:t>
      </w:r>
      <w:r w:rsidR="00DE069C">
        <w:rPr>
          <w:rFonts w:ascii="Arial" w:hAnsi="Arial" w:cs="Arial"/>
          <w:sz w:val="22"/>
          <w:szCs w:val="22"/>
        </w:rPr>
        <w:t>.</w:t>
      </w:r>
      <w:r w:rsidR="00C817A5">
        <w:rPr>
          <w:rFonts w:ascii="Arial" w:hAnsi="Arial" w:cs="Arial"/>
          <w:sz w:val="22"/>
          <w:szCs w:val="22"/>
        </w:rPr>
        <w:t xml:space="preserve"> </w:t>
      </w:r>
      <w:r w:rsidR="00894E9E">
        <w:rPr>
          <w:rFonts w:ascii="Arial" w:hAnsi="Arial" w:cs="Arial"/>
          <w:sz w:val="22"/>
          <w:szCs w:val="22"/>
        </w:rPr>
        <w:t>Vandaar d</w:t>
      </w:r>
      <w:r w:rsidR="00C64E97">
        <w:rPr>
          <w:rFonts w:ascii="Arial" w:hAnsi="Arial" w:cs="Arial"/>
          <w:sz w:val="22"/>
          <w:szCs w:val="22"/>
        </w:rPr>
        <w:t>e</w:t>
      </w:r>
      <w:r w:rsidR="00894E9E">
        <w:rPr>
          <w:rFonts w:ascii="Arial" w:hAnsi="Arial" w:cs="Arial"/>
          <w:sz w:val="22"/>
          <w:szCs w:val="22"/>
        </w:rPr>
        <w:t>ze begeleidende brief</w:t>
      </w:r>
      <w:r w:rsidR="00C64E97">
        <w:rPr>
          <w:rFonts w:ascii="Arial" w:hAnsi="Arial" w:cs="Arial"/>
          <w:sz w:val="22"/>
          <w:szCs w:val="22"/>
        </w:rPr>
        <w:t xml:space="preserve"> om u te informeren.</w:t>
      </w:r>
    </w:p>
    <w:p w14:paraId="58C2E5F6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47FCE8A8" w14:textId="3380E7F0" w:rsidR="00572D07" w:rsidRDefault="00572D07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Tijdens d</w:t>
      </w:r>
      <w:r w:rsidRPr="0073281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ze stagedag</w:t>
      </w:r>
      <w:r w:rsidR="005E654F">
        <w:rPr>
          <w:rFonts w:ascii="Arial" w:hAnsi="Arial" w:cs="Arial"/>
          <w:sz w:val="22"/>
          <w:szCs w:val="22"/>
        </w:rPr>
        <w:t>en staat</w:t>
      </w:r>
      <w:r w:rsidRPr="00732815">
        <w:rPr>
          <w:rFonts w:ascii="Arial" w:hAnsi="Arial" w:cs="Arial"/>
          <w:sz w:val="22"/>
          <w:szCs w:val="22"/>
        </w:rPr>
        <w:t xml:space="preserve"> centraal</w:t>
      </w:r>
      <w:r>
        <w:rPr>
          <w:rFonts w:ascii="Arial" w:hAnsi="Arial" w:cs="Arial"/>
          <w:sz w:val="22"/>
          <w:szCs w:val="22"/>
        </w:rPr>
        <w:t xml:space="preserve"> </w:t>
      </w:r>
      <w:r w:rsidRPr="00732815">
        <w:rPr>
          <w:rFonts w:ascii="Arial" w:hAnsi="Arial" w:cs="Arial"/>
          <w:sz w:val="22"/>
          <w:szCs w:val="22"/>
        </w:rPr>
        <w:t>de kennismaking met een beroep of beroepsrichting waarvoor de leerling belangstelling heeft</w:t>
      </w:r>
      <w:r>
        <w:rPr>
          <w:rFonts w:ascii="Arial" w:hAnsi="Arial" w:cs="Arial"/>
          <w:sz w:val="22"/>
          <w:szCs w:val="22"/>
        </w:rPr>
        <w:t xml:space="preserve"> binnen</w:t>
      </w:r>
      <w:r w:rsidRPr="00732815">
        <w:rPr>
          <w:rFonts w:ascii="Arial" w:hAnsi="Arial" w:cs="Arial"/>
          <w:sz w:val="22"/>
          <w:szCs w:val="22"/>
        </w:rPr>
        <w:t xml:space="preserve"> een bedrijf</w:t>
      </w:r>
      <w:r>
        <w:rPr>
          <w:rFonts w:ascii="Arial" w:hAnsi="Arial" w:cs="Arial"/>
          <w:sz w:val="22"/>
          <w:szCs w:val="22"/>
        </w:rPr>
        <w:t xml:space="preserve"> of instelling.</w:t>
      </w:r>
    </w:p>
    <w:p w14:paraId="734EB5A8" w14:textId="2D9BD535" w:rsidR="00426223" w:rsidRDefault="00426223" w:rsidP="00572D07">
      <w:pPr>
        <w:rPr>
          <w:rFonts w:ascii="Arial" w:hAnsi="Arial" w:cs="Arial"/>
          <w:sz w:val="22"/>
          <w:szCs w:val="22"/>
        </w:rPr>
      </w:pPr>
    </w:p>
    <w:p w14:paraId="71077AD4" w14:textId="77BEEEF8" w:rsidR="00572D07" w:rsidRDefault="00572D07" w:rsidP="00572D07">
      <w:pPr>
        <w:rPr>
          <w:rFonts w:ascii="Arial" w:hAnsi="Arial" w:cs="Arial"/>
          <w:sz w:val="22"/>
          <w:szCs w:val="22"/>
        </w:rPr>
      </w:pPr>
      <w:r w:rsidRPr="00406EA3">
        <w:rPr>
          <w:rFonts w:ascii="Arial" w:hAnsi="Arial" w:cs="Arial"/>
          <w:sz w:val="22"/>
          <w:szCs w:val="22"/>
        </w:rPr>
        <w:t xml:space="preserve">Aan dit project zit een verwerkingsopdracht </w:t>
      </w:r>
      <w:r>
        <w:rPr>
          <w:rFonts w:ascii="Arial" w:hAnsi="Arial" w:cs="Arial"/>
          <w:sz w:val="22"/>
          <w:szCs w:val="22"/>
        </w:rPr>
        <w:t xml:space="preserve">voor de leerling </w:t>
      </w:r>
      <w:r w:rsidRPr="00406EA3">
        <w:rPr>
          <w:rFonts w:ascii="Arial" w:hAnsi="Arial" w:cs="Arial"/>
          <w:sz w:val="22"/>
          <w:szCs w:val="22"/>
        </w:rPr>
        <w:t>gekoppeld</w:t>
      </w:r>
      <w:r>
        <w:rPr>
          <w:rFonts w:ascii="Arial" w:hAnsi="Arial" w:cs="Arial"/>
          <w:sz w:val="22"/>
          <w:szCs w:val="22"/>
        </w:rPr>
        <w:t>. De</w:t>
      </w:r>
      <w:r w:rsidRPr="00406EA3">
        <w:rPr>
          <w:rFonts w:ascii="Arial" w:hAnsi="Arial" w:cs="Arial"/>
          <w:sz w:val="22"/>
          <w:szCs w:val="22"/>
        </w:rPr>
        <w:t xml:space="preserve"> leerlingen</w:t>
      </w:r>
      <w:r>
        <w:rPr>
          <w:rFonts w:ascii="Arial" w:hAnsi="Arial" w:cs="Arial"/>
          <w:sz w:val="22"/>
          <w:szCs w:val="22"/>
        </w:rPr>
        <w:t xml:space="preserve"> gaan dan hun</w:t>
      </w:r>
      <w:r w:rsidRPr="00406EA3">
        <w:rPr>
          <w:rFonts w:ascii="Arial" w:hAnsi="Arial" w:cs="Arial"/>
          <w:sz w:val="22"/>
          <w:szCs w:val="22"/>
        </w:rPr>
        <w:t xml:space="preserve"> bevindingen en ervaringen op school u</w:t>
      </w:r>
      <w:r w:rsidR="00212682">
        <w:rPr>
          <w:rFonts w:ascii="Arial" w:hAnsi="Arial" w:cs="Arial"/>
          <w:sz w:val="22"/>
          <w:szCs w:val="22"/>
        </w:rPr>
        <w:t>itwerken in een stageverslag Loopbaan Oriëntatie en Begeleiding</w:t>
      </w:r>
      <w:r w:rsidRPr="00406EA3">
        <w:rPr>
          <w:rFonts w:ascii="Arial" w:hAnsi="Arial" w:cs="Arial"/>
          <w:sz w:val="22"/>
          <w:szCs w:val="22"/>
        </w:rPr>
        <w:t>.</w:t>
      </w:r>
    </w:p>
    <w:p w14:paraId="72E2A23E" w14:textId="7B7711FE" w:rsidR="00924440" w:rsidRDefault="00924440" w:rsidP="00572D07">
      <w:pPr>
        <w:rPr>
          <w:rFonts w:ascii="Arial" w:hAnsi="Arial" w:cs="Arial"/>
          <w:sz w:val="22"/>
          <w:szCs w:val="22"/>
        </w:rPr>
      </w:pPr>
    </w:p>
    <w:p w14:paraId="21FA25A7" w14:textId="31103FFA" w:rsidR="00924440" w:rsidRDefault="001A7E78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willen u op voorhand danken</w:t>
      </w:r>
      <w:r w:rsidR="00BE5EA8">
        <w:rPr>
          <w:rFonts w:ascii="Arial" w:hAnsi="Arial" w:cs="Arial"/>
          <w:sz w:val="22"/>
          <w:szCs w:val="22"/>
        </w:rPr>
        <w:t xml:space="preserve"> voor het mogelijk maken van een stage in uw bedrijf/instelling</w:t>
      </w:r>
      <w:r w:rsidR="00C56A1B">
        <w:rPr>
          <w:rFonts w:ascii="Arial" w:hAnsi="Arial" w:cs="Arial"/>
          <w:sz w:val="22"/>
          <w:szCs w:val="22"/>
        </w:rPr>
        <w:t xml:space="preserve"> en hopen hierdoor</w:t>
      </w:r>
      <w:r w:rsidR="00576B2A">
        <w:rPr>
          <w:rFonts w:ascii="Arial" w:hAnsi="Arial" w:cs="Arial"/>
          <w:sz w:val="22"/>
          <w:szCs w:val="22"/>
        </w:rPr>
        <w:t xml:space="preserve"> op</w:t>
      </w:r>
      <w:r w:rsidR="00C56A1B">
        <w:rPr>
          <w:rFonts w:ascii="Arial" w:hAnsi="Arial" w:cs="Arial"/>
          <w:sz w:val="22"/>
          <w:szCs w:val="22"/>
        </w:rPr>
        <w:t xml:space="preserve"> een positieve bijdrage voor onze leerlingen</w:t>
      </w:r>
    </w:p>
    <w:p w14:paraId="577315FD" w14:textId="0981C74A" w:rsidR="00576B2A" w:rsidRDefault="00BF39D4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576B2A">
        <w:rPr>
          <w:rFonts w:ascii="Arial" w:hAnsi="Arial" w:cs="Arial"/>
          <w:sz w:val="22"/>
          <w:szCs w:val="22"/>
        </w:rPr>
        <w:t xml:space="preserve">n hun </w:t>
      </w:r>
      <w:r w:rsidR="00765A0F">
        <w:rPr>
          <w:rFonts w:ascii="Arial" w:hAnsi="Arial" w:cs="Arial"/>
          <w:sz w:val="22"/>
          <w:szCs w:val="22"/>
        </w:rPr>
        <w:t>keuzeproces</w:t>
      </w:r>
      <w:r w:rsidR="006056B4">
        <w:rPr>
          <w:rFonts w:ascii="Arial" w:hAnsi="Arial" w:cs="Arial"/>
          <w:sz w:val="22"/>
          <w:szCs w:val="22"/>
        </w:rPr>
        <w:t xml:space="preserve"> en oriëntatie</w:t>
      </w:r>
      <w:r w:rsidR="006036D8">
        <w:rPr>
          <w:rFonts w:ascii="Arial" w:hAnsi="Arial" w:cs="Arial"/>
          <w:sz w:val="22"/>
          <w:szCs w:val="22"/>
        </w:rPr>
        <w:t xml:space="preserve"> richting het beroepenveld</w:t>
      </w:r>
      <w:r w:rsidR="00765A0F">
        <w:rPr>
          <w:rFonts w:ascii="Arial" w:hAnsi="Arial" w:cs="Arial"/>
          <w:sz w:val="22"/>
          <w:szCs w:val="22"/>
        </w:rPr>
        <w:t>.</w:t>
      </w:r>
    </w:p>
    <w:p w14:paraId="47000DDA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38772B40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4EC31A21" w14:textId="77777777" w:rsidR="00572D07" w:rsidRPr="00741D89" w:rsidRDefault="00572D07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Mocht u nog vragen hebben dan kunt u contact opnemen met ondergetekende.</w:t>
      </w:r>
    </w:p>
    <w:p w14:paraId="2DCE42B3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5CE19748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33EBC3C3" w14:textId="501B15F6" w:rsidR="00572D07" w:rsidRDefault="00572D07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Met vriendelijke gro</w:t>
      </w:r>
      <w:r w:rsidR="00EA5B89">
        <w:rPr>
          <w:rFonts w:ascii="Arial" w:hAnsi="Arial" w:cs="Arial"/>
          <w:sz w:val="22"/>
          <w:szCs w:val="22"/>
        </w:rPr>
        <w:t>et,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6C1DF30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069C1BFE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2DEA93F3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1B3A9F5B" w14:textId="77777777" w:rsidR="00572D07" w:rsidRDefault="005E654F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Dennis Snoeks</w:t>
      </w:r>
    </w:p>
    <w:p w14:paraId="330023E0" w14:textId="5D74826F" w:rsidR="00572D07" w:rsidRDefault="005E654F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Decaan</w:t>
      </w:r>
      <w:r w:rsidR="00572D07">
        <w:rPr>
          <w:rFonts w:ascii="Arial" w:hAnsi="Arial" w:cs="Arial"/>
          <w:sz w:val="22"/>
          <w:szCs w:val="22"/>
        </w:rPr>
        <w:t xml:space="preserve"> bovenbouw</w:t>
      </w:r>
    </w:p>
    <w:p w14:paraId="59BCCED0" w14:textId="084E88FB" w:rsidR="009E0458" w:rsidRDefault="00EA5B89" w:rsidP="00572D07">
      <w:pPr>
        <w:rPr>
          <w:rFonts w:ascii="Arial" w:hAnsi="Arial" w:cs="Arial"/>
          <w:sz w:val="22"/>
          <w:szCs w:val="22"/>
        </w:rPr>
      </w:pPr>
      <w:hyperlink r:id="rId6" w:history="1">
        <w:r w:rsidR="007128B1" w:rsidRPr="000D780A">
          <w:rPr>
            <w:rStyle w:val="Hyperlink"/>
            <w:rFonts w:ascii="Arial" w:hAnsi="Arial" w:cs="Arial"/>
            <w:sz w:val="22"/>
            <w:szCs w:val="22"/>
          </w:rPr>
          <w:t>d.snoeks@hethooghuis.nl</w:t>
        </w:r>
      </w:hyperlink>
    </w:p>
    <w:p w14:paraId="0E7282BE" w14:textId="1F809345" w:rsidR="007128B1" w:rsidRDefault="007128B1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0412</w:t>
      </w:r>
      <w:r w:rsidR="000E6F75">
        <w:rPr>
          <w:rFonts w:ascii="Arial" w:hAnsi="Arial" w:cs="Arial"/>
          <w:sz w:val="22"/>
          <w:szCs w:val="22"/>
        </w:rPr>
        <w:t>-</w:t>
      </w:r>
      <w:r w:rsidR="00102F6A">
        <w:rPr>
          <w:rFonts w:ascii="Arial" w:hAnsi="Arial" w:cs="Arial"/>
          <w:sz w:val="22"/>
          <w:szCs w:val="22"/>
        </w:rPr>
        <w:t>224140</w:t>
      </w:r>
    </w:p>
    <w:p w14:paraId="276D1C99" w14:textId="77777777" w:rsidR="00572D07" w:rsidRDefault="00572D07" w:rsidP="00BC2987">
      <w:pPr>
        <w:rPr>
          <w:rFonts w:ascii="Arial" w:hAnsi="Arial" w:cs="Arial"/>
          <w:sz w:val="20"/>
          <w:szCs w:val="20"/>
        </w:rPr>
      </w:pPr>
    </w:p>
    <w:p w14:paraId="1FEED35B" w14:textId="77777777" w:rsidR="00BC2987" w:rsidRDefault="00BC2987" w:rsidP="00BC2987">
      <w:pPr>
        <w:rPr>
          <w:rFonts w:ascii="Arial" w:hAnsi="Arial" w:cs="Arial"/>
          <w:sz w:val="20"/>
          <w:szCs w:val="20"/>
        </w:rPr>
      </w:pPr>
    </w:p>
    <w:sectPr w:rsidR="00BC2987" w:rsidSect="006D4E23">
      <w:headerReference w:type="default" r:id="rId7"/>
      <w:headerReference w:type="first" r:id="rId8"/>
      <w:pgSz w:w="11901" w:h="16817"/>
      <w:pgMar w:top="2948" w:right="2268" w:bottom="567" w:left="158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6366A" w14:textId="77777777" w:rsidR="00493369" w:rsidRDefault="00493369" w:rsidP="006D4E23">
      <w:r>
        <w:separator/>
      </w:r>
    </w:p>
  </w:endnote>
  <w:endnote w:type="continuationSeparator" w:id="0">
    <w:p w14:paraId="4293F5F0" w14:textId="77777777" w:rsidR="00493369" w:rsidRDefault="00493369" w:rsidP="006D4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38D9D" w14:textId="77777777" w:rsidR="00493369" w:rsidRDefault="00493369" w:rsidP="006D4E23">
      <w:r>
        <w:separator/>
      </w:r>
    </w:p>
  </w:footnote>
  <w:footnote w:type="continuationSeparator" w:id="0">
    <w:p w14:paraId="56DFA50D" w14:textId="77777777" w:rsidR="00493369" w:rsidRDefault="00493369" w:rsidP="006D4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35F78" w14:textId="77777777" w:rsidR="006D4E23" w:rsidRDefault="006D4E23">
    <w:pPr>
      <w:pStyle w:val="Koptekst"/>
    </w:pPr>
    <w:r>
      <w:rPr>
        <w:rFonts w:hint="eastAsia"/>
        <w:noProof/>
      </w:rPr>
      <w:drawing>
        <wp:anchor distT="0" distB="0" distL="114300" distR="114300" simplePos="0" relativeHeight="251659264" behindDoc="1" locked="0" layoutInCell="1" allowOverlap="1" wp14:anchorId="3FDED736" wp14:editId="62F3170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9200" cy="10693400"/>
          <wp:effectExtent l="0" t="0" r="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H HEESCH0001 Briefpapier_2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0693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6BF2" w14:textId="77777777" w:rsidR="006D4E23" w:rsidRDefault="006D4E23">
    <w:pPr>
      <w:pStyle w:val="Koptekst"/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22C703F1" wp14:editId="47EF085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9200" cy="1069340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H HEESCH0001 Briefpapier_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0693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AC0"/>
    <w:rsid w:val="00056A8F"/>
    <w:rsid w:val="000E6F75"/>
    <w:rsid w:val="00102F6A"/>
    <w:rsid w:val="00106C85"/>
    <w:rsid w:val="001331A5"/>
    <w:rsid w:val="001A7E78"/>
    <w:rsid w:val="00212682"/>
    <w:rsid w:val="00225016"/>
    <w:rsid w:val="00255C2D"/>
    <w:rsid w:val="00295F28"/>
    <w:rsid w:val="002A39A2"/>
    <w:rsid w:val="002B19C2"/>
    <w:rsid w:val="00345491"/>
    <w:rsid w:val="00346E62"/>
    <w:rsid w:val="00386053"/>
    <w:rsid w:val="0040386D"/>
    <w:rsid w:val="00421619"/>
    <w:rsid w:val="00426223"/>
    <w:rsid w:val="00454C2A"/>
    <w:rsid w:val="00493369"/>
    <w:rsid w:val="004974CF"/>
    <w:rsid w:val="004B2C1D"/>
    <w:rsid w:val="00513FBB"/>
    <w:rsid w:val="00572D07"/>
    <w:rsid w:val="00576B2A"/>
    <w:rsid w:val="00594F75"/>
    <w:rsid w:val="005B0AC0"/>
    <w:rsid w:val="005E654F"/>
    <w:rsid w:val="006036D8"/>
    <w:rsid w:val="006056B4"/>
    <w:rsid w:val="006531C3"/>
    <w:rsid w:val="00690434"/>
    <w:rsid w:val="0069477A"/>
    <w:rsid w:val="00695D92"/>
    <w:rsid w:val="006D4E23"/>
    <w:rsid w:val="007128B1"/>
    <w:rsid w:val="00765A0F"/>
    <w:rsid w:val="00771E8D"/>
    <w:rsid w:val="007A07A3"/>
    <w:rsid w:val="007A2F5A"/>
    <w:rsid w:val="007C5FCE"/>
    <w:rsid w:val="007C78FA"/>
    <w:rsid w:val="007D3CB9"/>
    <w:rsid w:val="00894E9E"/>
    <w:rsid w:val="008D34A9"/>
    <w:rsid w:val="0091109A"/>
    <w:rsid w:val="00911A60"/>
    <w:rsid w:val="00924440"/>
    <w:rsid w:val="009B6519"/>
    <w:rsid w:val="009E0458"/>
    <w:rsid w:val="00A44933"/>
    <w:rsid w:val="00A54311"/>
    <w:rsid w:val="00A56ED8"/>
    <w:rsid w:val="00A60A3D"/>
    <w:rsid w:val="00AC486C"/>
    <w:rsid w:val="00B250F7"/>
    <w:rsid w:val="00BC2987"/>
    <w:rsid w:val="00BE5EA8"/>
    <w:rsid w:val="00BF254C"/>
    <w:rsid w:val="00BF39D4"/>
    <w:rsid w:val="00C122AC"/>
    <w:rsid w:val="00C56A1B"/>
    <w:rsid w:val="00C64E97"/>
    <w:rsid w:val="00C817A5"/>
    <w:rsid w:val="00C947D2"/>
    <w:rsid w:val="00CA314E"/>
    <w:rsid w:val="00D66D14"/>
    <w:rsid w:val="00DD33CA"/>
    <w:rsid w:val="00DE069C"/>
    <w:rsid w:val="00E459CE"/>
    <w:rsid w:val="00E82E13"/>
    <w:rsid w:val="00EA5B89"/>
    <w:rsid w:val="00F71BEA"/>
    <w:rsid w:val="00F76DF0"/>
    <w:rsid w:val="00F8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344691"/>
  <w14:defaultImageDpi w14:val="300"/>
  <w15:docId w15:val="{1A76C813-9FB0-4669-8964-636D3D47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72D07"/>
    <w:rPr>
      <w:rFonts w:ascii="Times New Roman" w:eastAsia="Times New Roman" w:hAnsi="Times New Roman" w:cs="Times New Roman"/>
    </w:rPr>
  </w:style>
  <w:style w:type="paragraph" w:styleId="Kop1">
    <w:name w:val="heading 1"/>
    <w:basedOn w:val="Standaard"/>
    <w:next w:val="Standaard"/>
    <w:link w:val="Kop1Char"/>
    <w:qFormat/>
    <w:rsid w:val="00513F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itel1">
    <w:name w:val="Titel 1"/>
    <w:basedOn w:val="Kop1"/>
    <w:qFormat/>
    <w:rsid w:val="00513FBB"/>
    <w:rPr>
      <w:rFonts w:ascii="Arial" w:hAnsi="Arial"/>
      <w:b w:val="0"/>
      <w:color w:val="000000" w:themeColor="text1"/>
      <w:sz w:val="140"/>
    </w:rPr>
  </w:style>
  <w:style w:type="character" w:customStyle="1" w:styleId="Kop1Char">
    <w:name w:val="Kop 1 Char"/>
    <w:basedOn w:val="Standaardalinea-lettertype"/>
    <w:link w:val="Kop1"/>
    <w:rsid w:val="00513FB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Bodytekst">
    <w:name w:val="Bodytekst"/>
    <w:basedOn w:val="Standaard"/>
    <w:qFormat/>
    <w:rsid w:val="006D4E23"/>
    <w:pPr>
      <w:spacing w:line="280" w:lineRule="exact"/>
    </w:pPr>
    <w:rPr>
      <w:rFonts w:ascii="Arial" w:eastAsiaTheme="minorEastAsia" w:hAnsi="Arial" w:cstheme="minorBidi"/>
      <w:sz w:val="20"/>
    </w:rPr>
  </w:style>
  <w:style w:type="paragraph" w:customStyle="1" w:styleId="Bodytekst-bold">
    <w:name w:val="Bodytekst-bold"/>
    <w:basedOn w:val="Bodytekst"/>
    <w:qFormat/>
    <w:rsid w:val="006D4E23"/>
    <w:rPr>
      <w:b/>
    </w:rPr>
  </w:style>
  <w:style w:type="paragraph" w:styleId="Koptekst">
    <w:name w:val="header"/>
    <w:basedOn w:val="Standaard"/>
    <w:link w:val="KoptekstChar"/>
    <w:unhideWhenUsed/>
    <w:rsid w:val="006D4E2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6D4E23"/>
  </w:style>
  <w:style w:type="paragraph" w:styleId="Voettekst">
    <w:name w:val="footer"/>
    <w:basedOn w:val="Standaard"/>
    <w:link w:val="VoettekstChar"/>
    <w:uiPriority w:val="99"/>
    <w:unhideWhenUsed/>
    <w:rsid w:val="006D4E2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6D4E23"/>
  </w:style>
  <w:style w:type="paragraph" w:styleId="Ballontekst">
    <w:name w:val="Balloon Text"/>
    <w:basedOn w:val="Standaard"/>
    <w:link w:val="BallontekstChar"/>
    <w:uiPriority w:val="99"/>
    <w:semiHidden/>
    <w:unhideWhenUsed/>
    <w:rsid w:val="006D4E23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D4E23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BC2987"/>
    <w:rPr>
      <w:color w:val="0563C1"/>
      <w:u w:val="single"/>
    </w:rPr>
  </w:style>
  <w:style w:type="paragraph" w:styleId="Geenafstand">
    <w:name w:val="No Spacing"/>
    <w:uiPriority w:val="1"/>
    <w:qFormat/>
    <w:rsid w:val="00BC2987"/>
    <w:rPr>
      <w:rFonts w:ascii="Calibri" w:eastAsia="Calibri" w:hAnsi="Calibri" w:cs="Times New Roman"/>
      <w:sz w:val="22"/>
      <w:szCs w:val="22"/>
      <w:lang w:eastAsia="en-US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128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.snoeks@hethooghuis.n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Windows-gebruiker</dc:creator>
  <cp:keywords/>
  <dc:description/>
  <cp:lastModifiedBy>Snoeks, T.L.M.W. (Dennis)</cp:lastModifiedBy>
  <cp:revision>57</cp:revision>
  <cp:lastPrinted>2017-11-15T10:19:00Z</cp:lastPrinted>
  <dcterms:created xsi:type="dcterms:W3CDTF">2017-11-16T11:16:00Z</dcterms:created>
  <dcterms:modified xsi:type="dcterms:W3CDTF">2023-03-09T11:58:00Z</dcterms:modified>
</cp:coreProperties>
</file>