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20338" w14:textId="77777777" w:rsidR="00BC2987" w:rsidRDefault="00BC2987" w:rsidP="00BC2987">
      <w:pPr>
        <w:rPr>
          <w:rFonts w:ascii="Arial" w:hAnsi="Arial" w:cs="Arial"/>
          <w:sz w:val="20"/>
          <w:szCs w:val="20"/>
        </w:rPr>
      </w:pPr>
    </w:p>
    <w:p w14:paraId="28024201" w14:textId="77777777" w:rsidR="00C122AC" w:rsidRDefault="00C122AC" w:rsidP="00BC2987">
      <w:pPr>
        <w:rPr>
          <w:rFonts w:ascii="Arial" w:hAnsi="Arial" w:cs="Arial"/>
          <w:sz w:val="20"/>
          <w:szCs w:val="20"/>
        </w:rPr>
      </w:pPr>
    </w:p>
    <w:p w14:paraId="79AADEDA" w14:textId="77777777" w:rsidR="00572D07" w:rsidRDefault="00572D07" w:rsidP="00BC2987">
      <w:pPr>
        <w:rPr>
          <w:rFonts w:ascii="Arial" w:hAnsi="Arial" w:cs="Arial"/>
          <w:sz w:val="20"/>
          <w:szCs w:val="20"/>
        </w:rPr>
      </w:pPr>
    </w:p>
    <w:p w14:paraId="2B343DC5" w14:textId="27029E96" w:rsidR="00572D07" w:rsidRPr="00572D07" w:rsidRDefault="00212682" w:rsidP="00572D07">
      <w:pPr>
        <w:pStyle w:val="Kop1"/>
        <w:rPr>
          <w:rFonts w:ascii="Arial" w:hAnsi="Arial" w:cs="Arial"/>
          <w:b w:val="0"/>
          <w:color w:val="auto"/>
          <w:sz w:val="22"/>
          <w:szCs w:val="22"/>
        </w:rPr>
      </w:pPr>
      <w:r>
        <w:rPr>
          <w:rFonts w:ascii="Arial" w:hAnsi="Arial" w:cs="Arial"/>
          <w:b w:val="0"/>
          <w:color w:val="auto"/>
          <w:sz w:val="22"/>
          <w:szCs w:val="22"/>
        </w:rPr>
        <w:t>Aan</w:t>
      </w:r>
      <w:r>
        <w:rPr>
          <w:rFonts w:ascii="Arial" w:hAnsi="Arial" w:cs="Arial"/>
          <w:b w:val="0"/>
          <w:color w:val="auto"/>
          <w:sz w:val="22"/>
          <w:szCs w:val="22"/>
        </w:rPr>
        <w:tab/>
        <w:t xml:space="preserve">: </w:t>
      </w:r>
      <w:r w:rsidR="00CA314E">
        <w:rPr>
          <w:rFonts w:ascii="Arial" w:hAnsi="Arial" w:cs="Arial"/>
          <w:b w:val="0"/>
          <w:color w:val="auto"/>
          <w:sz w:val="22"/>
          <w:szCs w:val="22"/>
        </w:rPr>
        <w:t>Ouders</w:t>
      </w:r>
      <w:r w:rsidR="007A2F5A">
        <w:rPr>
          <w:rFonts w:ascii="Arial" w:hAnsi="Arial" w:cs="Arial"/>
          <w:b w:val="0"/>
          <w:color w:val="auto"/>
          <w:sz w:val="22"/>
          <w:szCs w:val="22"/>
        </w:rPr>
        <w:t>/verzorgers</w:t>
      </w:r>
      <w:r w:rsidR="00295F28">
        <w:rPr>
          <w:rFonts w:ascii="Arial" w:hAnsi="Arial" w:cs="Arial"/>
          <w:b w:val="0"/>
          <w:color w:val="auto"/>
          <w:sz w:val="22"/>
          <w:szCs w:val="22"/>
        </w:rPr>
        <w:t xml:space="preserve"> leerlingen klas 3</w:t>
      </w:r>
    </w:p>
    <w:p w14:paraId="0E3269B0" w14:textId="77777777" w:rsidR="00C122AC" w:rsidRDefault="00C122AC" w:rsidP="00572D07">
      <w:pPr>
        <w:rPr>
          <w:rFonts w:ascii="Arial" w:hAnsi="Arial" w:cs="Arial"/>
          <w:sz w:val="22"/>
          <w:szCs w:val="22"/>
        </w:rPr>
      </w:pPr>
    </w:p>
    <w:p w14:paraId="3F0D447A" w14:textId="0F747664" w:rsidR="00572D07" w:rsidRPr="00572D07" w:rsidRDefault="00572D07" w:rsidP="00572D07">
      <w:pPr>
        <w:rPr>
          <w:rFonts w:ascii="Arial" w:hAnsi="Arial" w:cs="Arial"/>
          <w:sz w:val="22"/>
          <w:szCs w:val="22"/>
        </w:rPr>
      </w:pPr>
      <w:r w:rsidRPr="00572D07">
        <w:rPr>
          <w:rFonts w:ascii="Arial" w:hAnsi="Arial" w:cs="Arial"/>
          <w:sz w:val="22"/>
          <w:szCs w:val="22"/>
        </w:rPr>
        <w:t>Betreft</w:t>
      </w:r>
      <w:r w:rsidRPr="00572D07">
        <w:rPr>
          <w:rFonts w:ascii="Arial" w:hAnsi="Arial" w:cs="Arial"/>
          <w:sz w:val="22"/>
          <w:szCs w:val="22"/>
        </w:rPr>
        <w:tab/>
        <w:t xml:space="preserve">: </w:t>
      </w:r>
      <w:r w:rsidR="007C78FA">
        <w:rPr>
          <w:rFonts w:ascii="Arial" w:hAnsi="Arial" w:cs="Arial"/>
          <w:sz w:val="22"/>
          <w:szCs w:val="22"/>
        </w:rPr>
        <w:t xml:space="preserve">Stage </w:t>
      </w:r>
      <w:r w:rsidRPr="00572D07">
        <w:rPr>
          <w:rFonts w:ascii="Arial" w:hAnsi="Arial" w:cs="Arial"/>
          <w:sz w:val="22"/>
          <w:szCs w:val="22"/>
        </w:rPr>
        <w:t>Het Hooghuis locatie Stadion</w:t>
      </w:r>
    </w:p>
    <w:p w14:paraId="7B08D75B" w14:textId="77777777" w:rsidR="00572D07" w:rsidRPr="00572D07" w:rsidRDefault="00572D07" w:rsidP="00572D07">
      <w:pPr>
        <w:rPr>
          <w:rFonts w:ascii="Arial" w:hAnsi="Arial" w:cs="Arial"/>
          <w:sz w:val="22"/>
          <w:szCs w:val="22"/>
        </w:rPr>
      </w:pPr>
    </w:p>
    <w:p w14:paraId="1D3AB280" w14:textId="128F9AED" w:rsidR="00572D07" w:rsidRPr="00572D07" w:rsidRDefault="00572D07" w:rsidP="00572D07">
      <w:pPr>
        <w:pStyle w:val="Kop1"/>
        <w:rPr>
          <w:rFonts w:ascii="Arial" w:hAnsi="Arial" w:cs="Arial"/>
          <w:b w:val="0"/>
          <w:color w:val="auto"/>
          <w:sz w:val="22"/>
          <w:szCs w:val="22"/>
        </w:rPr>
      </w:pPr>
      <w:r w:rsidRPr="00572D07">
        <w:rPr>
          <w:rFonts w:ascii="Arial" w:hAnsi="Arial" w:cs="Arial"/>
          <w:b w:val="0"/>
          <w:color w:val="auto"/>
          <w:sz w:val="22"/>
          <w:szCs w:val="22"/>
        </w:rPr>
        <w:t xml:space="preserve">Oss, </w:t>
      </w:r>
      <w:r w:rsidR="00177C69">
        <w:rPr>
          <w:rFonts w:ascii="Arial" w:hAnsi="Arial" w:cs="Arial"/>
          <w:b w:val="0"/>
          <w:color w:val="auto"/>
          <w:sz w:val="22"/>
          <w:szCs w:val="22"/>
        </w:rPr>
        <w:t>maart 202</w:t>
      </w:r>
      <w:r w:rsidR="00372E9B">
        <w:rPr>
          <w:rFonts w:ascii="Arial" w:hAnsi="Arial" w:cs="Arial"/>
          <w:b w:val="0"/>
          <w:color w:val="auto"/>
          <w:sz w:val="22"/>
          <w:szCs w:val="22"/>
        </w:rPr>
        <w:t>3</w:t>
      </w:r>
    </w:p>
    <w:p w14:paraId="6FDE9677" w14:textId="77777777" w:rsidR="00572D07" w:rsidRPr="00572D07" w:rsidRDefault="00572D07" w:rsidP="00572D07">
      <w:pPr>
        <w:rPr>
          <w:rFonts w:ascii="Arial" w:hAnsi="Arial" w:cs="Arial"/>
          <w:sz w:val="22"/>
          <w:szCs w:val="22"/>
        </w:rPr>
      </w:pPr>
    </w:p>
    <w:p w14:paraId="493F3563" w14:textId="77777777" w:rsidR="00572D07" w:rsidRPr="00572D07" w:rsidRDefault="00572D07" w:rsidP="00572D07">
      <w:pPr>
        <w:pStyle w:val="Koptekst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18EFEF02" w14:textId="690B35AA" w:rsidR="00572D07" w:rsidRPr="00732815" w:rsidRDefault="00572D07" w:rsidP="00572D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Pr="002A3AE4">
        <w:rPr>
          <w:rFonts w:ascii="Arial" w:hAnsi="Arial" w:cs="Arial"/>
          <w:sz w:val="22"/>
          <w:szCs w:val="22"/>
        </w:rPr>
        <w:t>este</w:t>
      </w:r>
      <w:r>
        <w:rPr>
          <w:rFonts w:ascii="Arial" w:hAnsi="Arial" w:cs="Arial"/>
          <w:sz w:val="22"/>
          <w:szCs w:val="22"/>
        </w:rPr>
        <w:t xml:space="preserve"> </w:t>
      </w:r>
      <w:r w:rsidR="007A2F5A">
        <w:rPr>
          <w:rFonts w:ascii="Arial" w:hAnsi="Arial" w:cs="Arial"/>
          <w:sz w:val="22"/>
          <w:szCs w:val="22"/>
        </w:rPr>
        <w:t>ouders/verzorgers</w:t>
      </w:r>
      <w:r w:rsidRPr="00732815">
        <w:rPr>
          <w:rFonts w:ascii="Arial" w:hAnsi="Arial" w:cs="Arial"/>
          <w:sz w:val="22"/>
          <w:szCs w:val="22"/>
        </w:rPr>
        <w:t xml:space="preserve">, </w:t>
      </w:r>
    </w:p>
    <w:p w14:paraId="47B0E39D" w14:textId="77777777" w:rsidR="00572D07" w:rsidRDefault="00572D07" w:rsidP="00572D07">
      <w:pPr>
        <w:rPr>
          <w:rFonts w:ascii="Arial" w:hAnsi="Arial" w:cs="Arial"/>
          <w:sz w:val="22"/>
          <w:szCs w:val="22"/>
        </w:rPr>
      </w:pPr>
    </w:p>
    <w:p w14:paraId="6818C73D" w14:textId="7AAFE849" w:rsidR="00572D07" w:rsidRDefault="00572D07" w:rsidP="00572D0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Als onderdeel van het programma “Loopbaan-oriëntatie en begeleiding” (LOB) hebben de leerlingen van leerjaar 3 op </w:t>
      </w:r>
      <w:r w:rsidR="00372E9B">
        <w:rPr>
          <w:rFonts w:ascii="Arial" w:hAnsi="Arial" w:cs="Arial"/>
          <w:sz w:val="22"/>
          <w:szCs w:val="22"/>
        </w:rPr>
        <w:t>dins</w:t>
      </w:r>
      <w:r w:rsidR="00C0131E">
        <w:rPr>
          <w:rFonts w:ascii="Arial" w:hAnsi="Arial" w:cs="Arial"/>
          <w:sz w:val="22"/>
          <w:szCs w:val="22"/>
        </w:rPr>
        <w:t xml:space="preserve">dag 16 en </w:t>
      </w:r>
      <w:r w:rsidR="00372E9B">
        <w:rPr>
          <w:rFonts w:ascii="Arial" w:hAnsi="Arial" w:cs="Arial"/>
          <w:sz w:val="22"/>
          <w:szCs w:val="22"/>
        </w:rPr>
        <w:t>woen</w:t>
      </w:r>
      <w:r w:rsidR="00C737F3">
        <w:rPr>
          <w:rFonts w:ascii="Arial" w:hAnsi="Arial" w:cs="Arial"/>
          <w:sz w:val="22"/>
          <w:szCs w:val="22"/>
        </w:rPr>
        <w:t>sdag</w:t>
      </w:r>
      <w:r w:rsidR="00C0131E">
        <w:rPr>
          <w:rFonts w:ascii="Arial" w:hAnsi="Arial" w:cs="Arial"/>
          <w:sz w:val="22"/>
          <w:szCs w:val="22"/>
        </w:rPr>
        <w:t xml:space="preserve"> 17 mei</w:t>
      </w:r>
      <w:r w:rsidR="005E654F">
        <w:rPr>
          <w:rFonts w:ascii="Arial" w:hAnsi="Arial" w:cs="Arial"/>
          <w:sz w:val="22"/>
          <w:szCs w:val="22"/>
        </w:rPr>
        <w:t xml:space="preserve"> twee</w:t>
      </w:r>
      <w:r>
        <w:rPr>
          <w:rFonts w:ascii="Arial" w:hAnsi="Arial" w:cs="Arial"/>
          <w:sz w:val="22"/>
          <w:szCs w:val="22"/>
        </w:rPr>
        <w:t xml:space="preserve"> </w:t>
      </w:r>
      <w:r w:rsidRPr="00DE4913">
        <w:rPr>
          <w:rFonts w:ascii="Arial" w:hAnsi="Arial" w:cs="Arial"/>
          <w:b/>
          <w:sz w:val="22"/>
          <w:szCs w:val="22"/>
        </w:rPr>
        <w:t>stagedag</w:t>
      </w:r>
      <w:r w:rsidR="005E654F">
        <w:rPr>
          <w:rFonts w:ascii="Arial" w:hAnsi="Arial" w:cs="Arial"/>
          <w:b/>
          <w:sz w:val="22"/>
          <w:szCs w:val="22"/>
        </w:rPr>
        <w:t>en</w:t>
      </w:r>
      <w:r>
        <w:rPr>
          <w:rFonts w:ascii="Arial" w:hAnsi="Arial" w:cs="Arial"/>
          <w:b/>
          <w:sz w:val="22"/>
          <w:szCs w:val="22"/>
        </w:rPr>
        <w:t>.</w:t>
      </w:r>
    </w:p>
    <w:p w14:paraId="19A05AC3" w14:textId="77777777" w:rsidR="00572D07" w:rsidRDefault="00572D07" w:rsidP="00372E9B">
      <w:pPr>
        <w:jc w:val="right"/>
        <w:rPr>
          <w:rFonts w:ascii="Arial" w:hAnsi="Arial" w:cs="Arial"/>
          <w:sz w:val="22"/>
          <w:szCs w:val="22"/>
        </w:rPr>
      </w:pPr>
    </w:p>
    <w:p w14:paraId="71BA7E93" w14:textId="68CE3D41" w:rsidR="00A60A3D" w:rsidRDefault="00572D07" w:rsidP="00572D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 opzet is dat de leerlingen zelf zorgen voor deze stageplaats</w:t>
      </w:r>
      <w:r w:rsidR="00DE069C">
        <w:rPr>
          <w:rFonts w:ascii="Arial" w:hAnsi="Arial" w:cs="Arial"/>
          <w:sz w:val="22"/>
          <w:szCs w:val="22"/>
        </w:rPr>
        <w:t>.</w:t>
      </w:r>
      <w:r w:rsidR="00C817A5">
        <w:rPr>
          <w:rFonts w:ascii="Arial" w:hAnsi="Arial" w:cs="Arial"/>
          <w:sz w:val="22"/>
          <w:szCs w:val="22"/>
        </w:rPr>
        <w:t xml:space="preserve"> Ze moeten hiervoor zelf aan de slag, maar een beetje hulp van het thuisfront </w:t>
      </w:r>
      <w:r w:rsidR="00345491">
        <w:rPr>
          <w:rFonts w:ascii="Arial" w:hAnsi="Arial" w:cs="Arial"/>
          <w:sz w:val="22"/>
          <w:szCs w:val="22"/>
        </w:rPr>
        <w:t>is altijd welkom.</w:t>
      </w:r>
    </w:p>
    <w:p w14:paraId="58C2E5F6" w14:textId="77777777" w:rsidR="00572D07" w:rsidRDefault="00572D07" w:rsidP="00572D07">
      <w:pPr>
        <w:rPr>
          <w:rFonts w:ascii="Arial" w:hAnsi="Arial" w:cs="Arial"/>
          <w:sz w:val="22"/>
          <w:szCs w:val="22"/>
        </w:rPr>
      </w:pPr>
    </w:p>
    <w:p w14:paraId="47FCE8A8" w14:textId="3380E7F0" w:rsidR="00572D07" w:rsidRDefault="00572D07" w:rsidP="00572D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Tijdens d</w:t>
      </w:r>
      <w:r w:rsidRPr="00732815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ze stagedag</w:t>
      </w:r>
      <w:r w:rsidR="005E654F">
        <w:rPr>
          <w:rFonts w:ascii="Arial" w:hAnsi="Arial" w:cs="Arial"/>
          <w:sz w:val="22"/>
          <w:szCs w:val="22"/>
        </w:rPr>
        <w:t>en staat</w:t>
      </w:r>
      <w:r w:rsidRPr="00732815">
        <w:rPr>
          <w:rFonts w:ascii="Arial" w:hAnsi="Arial" w:cs="Arial"/>
          <w:sz w:val="22"/>
          <w:szCs w:val="22"/>
        </w:rPr>
        <w:t xml:space="preserve"> centraal</w:t>
      </w:r>
      <w:r>
        <w:rPr>
          <w:rFonts w:ascii="Arial" w:hAnsi="Arial" w:cs="Arial"/>
          <w:sz w:val="22"/>
          <w:szCs w:val="22"/>
        </w:rPr>
        <w:t xml:space="preserve"> </w:t>
      </w:r>
      <w:r w:rsidRPr="00732815">
        <w:rPr>
          <w:rFonts w:ascii="Arial" w:hAnsi="Arial" w:cs="Arial"/>
          <w:sz w:val="22"/>
          <w:szCs w:val="22"/>
        </w:rPr>
        <w:t>de kennismaking met een beroep of beroepsrichting waarvoor de leerling belangstelling heeft</w:t>
      </w:r>
      <w:r>
        <w:rPr>
          <w:rFonts w:ascii="Arial" w:hAnsi="Arial" w:cs="Arial"/>
          <w:sz w:val="22"/>
          <w:szCs w:val="22"/>
        </w:rPr>
        <w:t xml:space="preserve"> binnen</w:t>
      </w:r>
      <w:r w:rsidRPr="00732815">
        <w:rPr>
          <w:rFonts w:ascii="Arial" w:hAnsi="Arial" w:cs="Arial"/>
          <w:sz w:val="22"/>
          <w:szCs w:val="22"/>
        </w:rPr>
        <w:t xml:space="preserve"> een bedrijf</w:t>
      </w:r>
      <w:r>
        <w:rPr>
          <w:rFonts w:ascii="Arial" w:hAnsi="Arial" w:cs="Arial"/>
          <w:sz w:val="22"/>
          <w:szCs w:val="22"/>
        </w:rPr>
        <w:t xml:space="preserve"> of instelling.</w:t>
      </w:r>
    </w:p>
    <w:p w14:paraId="734EB5A8" w14:textId="2D9BD535" w:rsidR="00426223" w:rsidRDefault="00426223" w:rsidP="00572D07">
      <w:pPr>
        <w:rPr>
          <w:rFonts w:ascii="Arial" w:hAnsi="Arial" w:cs="Arial"/>
          <w:sz w:val="22"/>
          <w:szCs w:val="22"/>
        </w:rPr>
      </w:pPr>
    </w:p>
    <w:p w14:paraId="71077AD4" w14:textId="77777777" w:rsidR="00572D07" w:rsidRDefault="00572D07" w:rsidP="00572D07">
      <w:pPr>
        <w:rPr>
          <w:rFonts w:ascii="Arial" w:hAnsi="Arial" w:cs="Arial"/>
          <w:sz w:val="22"/>
          <w:szCs w:val="22"/>
        </w:rPr>
      </w:pPr>
      <w:r w:rsidRPr="00406EA3">
        <w:rPr>
          <w:rFonts w:ascii="Arial" w:hAnsi="Arial" w:cs="Arial"/>
          <w:sz w:val="22"/>
          <w:szCs w:val="22"/>
        </w:rPr>
        <w:t xml:space="preserve">Aan dit project zit een verwerkingsopdracht </w:t>
      </w:r>
      <w:r>
        <w:rPr>
          <w:rFonts w:ascii="Arial" w:hAnsi="Arial" w:cs="Arial"/>
          <w:sz w:val="22"/>
          <w:szCs w:val="22"/>
        </w:rPr>
        <w:t xml:space="preserve">voor de leerling </w:t>
      </w:r>
      <w:r w:rsidRPr="00406EA3">
        <w:rPr>
          <w:rFonts w:ascii="Arial" w:hAnsi="Arial" w:cs="Arial"/>
          <w:sz w:val="22"/>
          <w:szCs w:val="22"/>
        </w:rPr>
        <w:t>gekoppeld</w:t>
      </w:r>
      <w:r>
        <w:rPr>
          <w:rFonts w:ascii="Arial" w:hAnsi="Arial" w:cs="Arial"/>
          <w:sz w:val="22"/>
          <w:szCs w:val="22"/>
        </w:rPr>
        <w:t>. De</w:t>
      </w:r>
      <w:r w:rsidRPr="00406EA3">
        <w:rPr>
          <w:rFonts w:ascii="Arial" w:hAnsi="Arial" w:cs="Arial"/>
          <w:sz w:val="22"/>
          <w:szCs w:val="22"/>
        </w:rPr>
        <w:t xml:space="preserve"> leerlingen</w:t>
      </w:r>
      <w:r>
        <w:rPr>
          <w:rFonts w:ascii="Arial" w:hAnsi="Arial" w:cs="Arial"/>
          <w:sz w:val="22"/>
          <w:szCs w:val="22"/>
        </w:rPr>
        <w:t xml:space="preserve"> gaan dan hun</w:t>
      </w:r>
      <w:r w:rsidRPr="00406EA3">
        <w:rPr>
          <w:rFonts w:ascii="Arial" w:hAnsi="Arial" w:cs="Arial"/>
          <w:sz w:val="22"/>
          <w:szCs w:val="22"/>
        </w:rPr>
        <w:t xml:space="preserve"> bevindingen en ervaringen op school u</w:t>
      </w:r>
      <w:r w:rsidR="00212682">
        <w:rPr>
          <w:rFonts w:ascii="Arial" w:hAnsi="Arial" w:cs="Arial"/>
          <w:sz w:val="22"/>
          <w:szCs w:val="22"/>
        </w:rPr>
        <w:t>itwerken in een stageverslag Loopbaan Oriëntatie en Begeleiding</w:t>
      </w:r>
      <w:r w:rsidRPr="00406EA3">
        <w:rPr>
          <w:rFonts w:ascii="Arial" w:hAnsi="Arial" w:cs="Arial"/>
          <w:sz w:val="22"/>
          <w:szCs w:val="22"/>
        </w:rPr>
        <w:t>.</w:t>
      </w:r>
    </w:p>
    <w:p w14:paraId="47000DDA" w14:textId="77777777" w:rsidR="00572D07" w:rsidRDefault="00572D07" w:rsidP="00572D07">
      <w:pPr>
        <w:rPr>
          <w:rFonts w:ascii="Arial" w:hAnsi="Arial" w:cs="Arial"/>
          <w:sz w:val="22"/>
          <w:szCs w:val="22"/>
        </w:rPr>
      </w:pPr>
    </w:p>
    <w:p w14:paraId="68204154" w14:textId="37C3AAEE" w:rsidR="00572D07" w:rsidRDefault="00F76DF0" w:rsidP="00572D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Binnenkort wordt er tijdens de LOB lessen</w:t>
      </w:r>
      <w:r w:rsidR="00421619">
        <w:rPr>
          <w:rFonts w:ascii="Arial" w:hAnsi="Arial" w:cs="Arial"/>
          <w:sz w:val="22"/>
          <w:szCs w:val="22"/>
        </w:rPr>
        <w:t xml:space="preserve"> extra tijd besteed aan de stage en wordt er begonnen aan de voorbereidingsopdracht</w:t>
      </w:r>
      <w:r w:rsidR="00AC486C">
        <w:rPr>
          <w:rFonts w:ascii="Arial" w:hAnsi="Arial" w:cs="Arial"/>
          <w:sz w:val="22"/>
          <w:szCs w:val="22"/>
        </w:rPr>
        <w:t>.</w:t>
      </w:r>
    </w:p>
    <w:p w14:paraId="72FD5A99" w14:textId="77777777" w:rsidR="002B19C2" w:rsidRDefault="00AC486C" w:rsidP="00572D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Ook zullen ze dan het stagebedrijf met de gegev</w:t>
      </w:r>
      <w:r w:rsidR="002B19C2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ns van </w:t>
      </w:r>
      <w:r w:rsidR="002B19C2">
        <w:rPr>
          <w:rFonts w:ascii="Arial" w:hAnsi="Arial" w:cs="Arial"/>
          <w:sz w:val="22"/>
          <w:szCs w:val="22"/>
        </w:rPr>
        <w:t>de stagebegeleider in moeten leveren.</w:t>
      </w:r>
    </w:p>
    <w:p w14:paraId="44CF8A45" w14:textId="77777777" w:rsidR="002B19C2" w:rsidRDefault="002B19C2" w:rsidP="00572D07">
      <w:pPr>
        <w:rPr>
          <w:rFonts w:ascii="Arial" w:hAnsi="Arial" w:cs="Arial"/>
          <w:sz w:val="22"/>
          <w:szCs w:val="22"/>
        </w:rPr>
      </w:pPr>
    </w:p>
    <w:p w14:paraId="68814240" w14:textId="49E76C0C" w:rsidR="00AC486C" w:rsidRDefault="002B19C2" w:rsidP="00572D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We hopen met deze </w:t>
      </w:r>
      <w:r w:rsidR="007C5FCE">
        <w:rPr>
          <w:rFonts w:ascii="Arial" w:hAnsi="Arial" w:cs="Arial"/>
          <w:sz w:val="22"/>
          <w:szCs w:val="22"/>
        </w:rPr>
        <w:t xml:space="preserve">2 dagen stage een bijdrage te leveren aan het </w:t>
      </w:r>
      <w:r w:rsidR="008B1BB6">
        <w:rPr>
          <w:rFonts w:ascii="Arial" w:hAnsi="Arial" w:cs="Arial"/>
          <w:sz w:val="22"/>
          <w:szCs w:val="22"/>
        </w:rPr>
        <w:t xml:space="preserve">keuzeproces en </w:t>
      </w:r>
      <w:r w:rsidR="00435890">
        <w:rPr>
          <w:rFonts w:ascii="Arial" w:hAnsi="Arial" w:cs="Arial"/>
          <w:sz w:val="22"/>
          <w:szCs w:val="22"/>
        </w:rPr>
        <w:t xml:space="preserve">oriëntatie in het </w:t>
      </w:r>
      <w:r w:rsidR="007C5FCE">
        <w:rPr>
          <w:rFonts w:ascii="Arial" w:hAnsi="Arial" w:cs="Arial"/>
          <w:sz w:val="22"/>
          <w:szCs w:val="22"/>
        </w:rPr>
        <w:t>Lob proces</w:t>
      </w:r>
      <w:r w:rsidR="00435890">
        <w:rPr>
          <w:rFonts w:ascii="Arial" w:hAnsi="Arial" w:cs="Arial"/>
          <w:sz w:val="22"/>
          <w:szCs w:val="22"/>
        </w:rPr>
        <w:t xml:space="preserve"> van de leerlingen</w:t>
      </w:r>
      <w:r w:rsidR="00346E6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8772B40" w14:textId="77777777" w:rsidR="00572D07" w:rsidRDefault="00572D07" w:rsidP="00572D07">
      <w:pPr>
        <w:rPr>
          <w:rFonts w:ascii="Arial" w:hAnsi="Arial" w:cs="Arial"/>
          <w:sz w:val="22"/>
          <w:szCs w:val="22"/>
        </w:rPr>
      </w:pPr>
    </w:p>
    <w:p w14:paraId="4EC31A21" w14:textId="084323D5" w:rsidR="00572D07" w:rsidRPr="00741D89" w:rsidRDefault="00572D07" w:rsidP="00572D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Mocht u nog vragen hebben dan kunt u contact opnemen met</w:t>
      </w:r>
      <w:r w:rsidR="001F2DA4">
        <w:rPr>
          <w:rFonts w:ascii="Arial" w:hAnsi="Arial" w:cs="Arial"/>
          <w:sz w:val="22"/>
          <w:szCs w:val="22"/>
        </w:rPr>
        <w:t xml:space="preserve"> de mentor of</w:t>
      </w:r>
      <w:r>
        <w:rPr>
          <w:rFonts w:ascii="Arial" w:hAnsi="Arial" w:cs="Arial"/>
          <w:sz w:val="22"/>
          <w:szCs w:val="22"/>
        </w:rPr>
        <w:t xml:space="preserve"> ondergetekende.</w:t>
      </w:r>
    </w:p>
    <w:p w14:paraId="2DCE42B3" w14:textId="77777777" w:rsidR="00572D07" w:rsidRDefault="00572D07" w:rsidP="00572D07">
      <w:pPr>
        <w:rPr>
          <w:rFonts w:ascii="Arial" w:hAnsi="Arial" w:cs="Arial"/>
          <w:sz w:val="22"/>
          <w:szCs w:val="22"/>
        </w:rPr>
      </w:pPr>
    </w:p>
    <w:p w14:paraId="5CE19748" w14:textId="77777777" w:rsidR="00572D07" w:rsidRDefault="00572D07" w:rsidP="00572D07">
      <w:pPr>
        <w:rPr>
          <w:rFonts w:ascii="Arial" w:hAnsi="Arial" w:cs="Arial"/>
          <w:sz w:val="22"/>
          <w:szCs w:val="22"/>
        </w:rPr>
      </w:pPr>
    </w:p>
    <w:p w14:paraId="33EBC3C3" w14:textId="6275393D" w:rsidR="00572D07" w:rsidRDefault="00572D07" w:rsidP="00572D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Met vriendelijke groet, </w:t>
      </w:r>
    </w:p>
    <w:p w14:paraId="069C1BFE" w14:textId="77777777" w:rsidR="00572D07" w:rsidRDefault="00572D07" w:rsidP="00572D07">
      <w:pPr>
        <w:rPr>
          <w:rFonts w:ascii="Arial" w:hAnsi="Arial" w:cs="Arial"/>
          <w:sz w:val="22"/>
          <w:szCs w:val="22"/>
        </w:rPr>
      </w:pPr>
    </w:p>
    <w:p w14:paraId="2DEA93F3" w14:textId="77777777" w:rsidR="00572D07" w:rsidRDefault="00572D07" w:rsidP="00572D07">
      <w:pPr>
        <w:rPr>
          <w:rFonts w:ascii="Arial" w:hAnsi="Arial" w:cs="Arial"/>
          <w:sz w:val="22"/>
          <w:szCs w:val="22"/>
        </w:rPr>
      </w:pPr>
    </w:p>
    <w:p w14:paraId="1B3A9F5B" w14:textId="77777777" w:rsidR="00572D07" w:rsidRDefault="005E654F" w:rsidP="00572D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Dennis Snoeks</w:t>
      </w:r>
    </w:p>
    <w:p w14:paraId="330023E0" w14:textId="141712AB" w:rsidR="00572D07" w:rsidRDefault="005E654F" w:rsidP="00572D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Decaan</w:t>
      </w:r>
      <w:r w:rsidR="00572D07">
        <w:rPr>
          <w:rFonts w:ascii="Arial" w:hAnsi="Arial" w:cs="Arial"/>
          <w:sz w:val="22"/>
          <w:szCs w:val="22"/>
        </w:rPr>
        <w:t xml:space="preserve"> bovenbouw</w:t>
      </w:r>
    </w:p>
    <w:p w14:paraId="5433EDB5" w14:textId="583A939A" w:rsidR="002D055E" w:rsidRDefault="00372E9B" w:rsidP="00572D07">
      <w:pPr>
        <w:rPr>
          <w:rFonts w:ascii="Arial" w:hAnsi="Arial" w:cs="Arial"/>
          <w:sz w:val="22"/>
          <w:szCs w:val="22"/>
        </w:rPr>
      </w:pPr>
      <w:hyperlink r:id="rId6" w:history="1">
        <w:r w:rsidR="002D055E" w:rsidRPr="000D780A">
          <w:rPr>
            <w:rStyle w:val="Hyperlink"/>
            <w:rFonts w:ascii="Arial" w:hAnsi="Arial" w:cs="Arial"/>
            <w:sz w:val="22"/>
            <w:szCs w:val="22"/>
          </w:rPr>
          <w:t>d.snoeks@hethooghuis.nl</w:t>
        </w:r>
      </w:hyperlink>
    </w:p>
    <w:p w14:paraId="528C142E" w14:textId="15F1071F" w:rsidR="002D055E" w:rsidRDefault="002D055E" w:rsidP="00572D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 0412</w:t>
      </w:r>
      <w:r w:rsidR="00C737F3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224140</w:t>
      </w:r>
    </w:p>
    <w:p w14:paraId="276D1C99" w14:textId="77777777" w:rsidR="00572D07" w:rsidRDefault="00572D07" w:rsidP="00BC2987">
      <w:pPr>
        <w:rPr>
          <w:rFonts w:ascii="Arial" w:hAnsi="Arial" w:cs="Arial"/>
          <w:sz w:val="20"/>
          <w:szCs w:val="20"/>
        </w:rPr>
      </w:pPr>
    </w:p>
    <w:p w14:paraId="1FEED35B" w14:textId="77777777" w:rsidR="00BC2987" w:rsidRDefault="00BC2987" w:rsidP="00BC2987">
      <w:pPr>
        <w:rPr>
          <w:rFonts w:ascii="Arial" w:hAnsi="Arial" w:cs="Arial"/>
          <w:sz w:val="20"/>
          <w:szCs w:val="20"/>
        </w:rPr>
      </w:pPr>
    </w:p>
    <w:sectPr w:rsidR="00BC2987" w:rsidSect="006D4E23">
      <w:headerReference w:type="default" r:id="rId7"/>
      <w:headerReference w:type="first" r:id="rId8"/>
      <w:pgSz w:w="11901" w:h="16817"/>
      <w:pgMar w:top="2948" w:right="2268" w:bottom="567" w:left="158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A345C" w14:textId="77777777" w:rsidR="00F33692" w:rsidRDefault="00F33692" w:rsidP="006D4E23">
      <w:r>
        <w:separator/>
      </w:r>
    </w:p>
  </w:endnote>
  <w:endnote w:type="continuationSeparator" w:id="0">
    <w:p w14:paraId="1A8BEE42" w14:textId="77777777" w:rsidR="00F33692" w:rsidRDefault="00F33692" w:rsidP="006D4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9C4E2" w14:textId="77777777" w:rsidR="00F33692" w:rsidRDefault="00F33692" w:rsidP="006D4E23">
      <w:r>
        <w:separator/>
      </w:r>
    </w:p>
  </w:footnote>
  <w:footnote w:type="continuationSeparator" w:id="0">
    <w:p w14:paraId="00C71536" w14:textId="77777777" w:rsidR="00F33692" w:rsidRDefault="00F33692" w:rsidP="006D4E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35F78" w14:textId="77777777" w:rsidR="006D4E23" w:rsidRDefault="006D4E23">
    <w:pPr>
      <w:pStyle w:val="Koptekst"/>
    </w:pPr>
    <w:r>
      <w:rPr>
        <w:rFonts w:hint="eastAsia"/>
        <w:noProof/>
      </w:rPr>
      <w:drawing>
        <wp:anchor distT="0" distB="0" distL="114300" distR="114300" simplePos="0" relativeHeight="251659264" behindDoc="1" locked="0" layoutInCell="1" allowOverlap="1" wp14:anchorId="3FDED736" wp14:editId="62F31705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9200" cy="10693400"/>
          <wp:effectExtent l="0" t="0" r="0" b="0"/>
          <wp:wrapNone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H HEESCH0001 Briefpapier_2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200" cy="106934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16BF2" w14:textId="77777777" w:rsidR="006D4E23" w:rsidRDefault="006D4E23">
    <w:pPr>
      <w:pStyle w:val="Koptekst"/>
    </w:pPr>
    <w:r>
      <w:rPr>
        <w:rFonts w:hint="eastAsia"/>
        <w:noProof/>
      </w:rPr>
      <w:drawing>
        <wp:anchor distT="0" distB="0" distL="114300" distR="114300" simplePos="0" relativeHeight="251658240" behindDoc="1" locked="0" layoutInCell="1" allowOverlap="1" wp14:anchorId="22C703F1" wp14:editId="47EF085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9200" cy="10693400"/>
          <wp:effectExtent l="0" t="0" r="0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H HEESCH0001 Briefpapier_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200" cy="106934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AC0"/>
    <w:rsid w:val="00056A8F"/>
    <w:rsid w:val="00106C85"/>
    <w:rsid w:val="00177C69"/>
    <w:rsid w:val="001F2DA4"/>
    <w:rsid w:val="00212682"/>
    <w:rsid w:val="00295F28"/>
    <w:rsid w:val="002B19C2"/>
    <w:rsid w:val="002D055E"/>
    <w:rsid w:val="00345491"/>
    <w:rsid w:val="00346E62"/>
    <w:rsid w:val="00372E9B"/>
    <w:rsid w:val="00386053"/>
    <w:rsid w:val="0040386D"/>
    <w:rsid w:val="00421619"/>
    <w:rsid w:val="00426223"/>
    <w:rsid w:val="00435890"/>
    <w:rsid w:val="00446DB1"/>
    <w:rsid w:val="00454C2A"/>
    <w:rsid w:val="004974CF"/>
    <w:rsid w:val="004B2C1D"/>
    <w:rsid w:val="00513FBB"/>
    <w:rsid w:val="00572D07"/>
    <w:rsid w:val="00594F75"/>
    <w:rsid w:val="005B0AC0"/>
    <w:rsid w:val="005E654F"/>
    <w:rsid w:val="006531C3"/>
    <w:rsid w:val="0069477A"/>
    <w:rsid w:val="00695D92"/>
    <w:rsid w:val="006D4E23"/>
    <w:rsid w:val="007A07A3"/>
    <w:rsid w:val="007A2F5A"/>
    <w:rsid w:val="007C5FCE"/>
    <w:rsid w:val="007C78FA"/>
    <w:rsid w:val="007D3CB9"/>
    <w:rsid w:val="008B1BB6"/>
    <w:rsid w:val="008D34A9"/>
    <w:rsid w:val="009B6519"/>
    <w:rsid w:val="00A60A3D"/>
    <w:rsid w:val="00A71168"/>
    <w:rsid w:val="00AC486C"/>
    <w:rsid w:val="00BC2987"/>
    <w:rsid w:val="00BF254C"/>
    <w:rsid w:val="00C0131E"/>
    <w:rsid w:val="00C122AC"/>
    <w:rsid w:val="00C737F3"/>
    <w:rsid w:val="00C817A5"/>
    <w:rsid w:val="00C947D2"/>
    <w:rsid w:val="00CA314E"/>
    <w:rsid w:val="00DD33CA"/>
    <w:rsid w:val="00DE069C"/>
    <w:rsid w:val="00E459CE"/>
    <w:rsid w:val="00E82E13"/>
    <w:rsid w:val="00F33692"/>
    <w:rsid w:val="00F76DF0"/>
    <w:rsid w:val="00F83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344691"/>
  <w14:defaultImageDpi w14:val="300"/>
  <w15:docId w15:val="{1A76C813-9FB0-4669-8964-636D3D47C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72D07"/>
    <w:rPr>
      <w:rFonts w:ascii="Times New Roman" w:eastAsia="Times New Roman" w:hAnsi="Times New Roman" w:cs="Times New Roman"/>
    </w:rPr>
  </w:style>
  <w:style w:type="paragraph" w:styleId="Kop1">
    <w:name w:val="heading 1"/>
    <w:basedOn w:val="Standaard"/>
    <w:next w:val="Standaard"/>
    <w:link w:val="Kop1Char"/>
    <w:qFormat/>
    <w:rsid w:val="00513F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Titel1">
    <w:name w:val="Titel 1"/>
    <w:basedOn w:val="Kop1"/>
    <w:qFormat/>
    <w:rsid w:val="00513FBB"/>
    <w:rPr>
      <w:rFonts w:ascii="Arial" w:hAnsi="Arial"/>
      <w:b w:val="0"/>
      <w:color w:val="000000" w:themeColor="text1"/>
      <w:sz w:val="140"/>
    </w:rPr>
  </w:style>
  <w:style w:type="character" w:customStyle="1" w:styleId="Kop1Char">
    <w:name w:val="Kop 1 Char"/>
    <w:basedOn w:val="Standaardalinea-lettertype"/>
    <w:link w:val="Kop1"/>
    <w:rsid w:val="00513FB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Bodytekst">
    <w:name w:val="Bodytekst"/>
    <w:basedOn w:val="Standaard"/>
    <w:qFormat/>
    <w:rsid w:val="006D4E23"/>
    <w:pPr>
      <w:spacing w:line="280" w:lineRule="exact"/>
    </w:pPr>
    <w:rPr>
      <w:rFonts w:ascii="Arial" w:eastAsiaTheme="minorEastAsia" w:hAnsi="Arial" w:cstheme="minorBidi"/>
      <w:sz w:val="20"/>
    </w:rPr>
  </w:style>
  <w:style w:type="paragraph" w:customStyle="1" w:styleId="Bodytekst-bold">
    <w:name w:val="Bodytekst-bold"/>
    <w:basedOn w:val="Bodytekst"/>
    <w:qFormat/>
    <w:rsid w:val="006D4E23"/>
    <w:rPr>
      <w:b/>
    </w:rPr>
  </w:style>
  <w:style w:type="paragraph" w:styleId="Koptekst">
    <w:name w:val="header"/>
    <w:basedOn w:val="Standaard"/>
    <w:link w:val="KoptekstChar"/>
    <w:unhideWhenUsed/>
    <w:rsid w:val="006D4E23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</w:rPr>
  </w:style>
  <w:style w:type="character" w:customStyle="1" w:styleId="KoptekstChar">
    <w:name w:val="Koptekst Char"/>
    <w:basedOn w:val="Standaardalinea-lettertype"/>
    <w:link w:val="Koptekst"/>
    <w:uiPriority w:val="99"/>
    <w:rsid w:val="006D4E23"/>
  </w:style>
  <w:style w:type="paragraph" w:styleId="Voettekst">
    <w:name w:val="footer"/>
    <w:basedOn w:val="Standaard"/>
    <w:link w:val="VoettekstChar"/>
    <w:uiPriority w:val="99"/>
    <w:unhideWhenUsed/>
    <w:rsid w:val="006D4E23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</w:rPr>
  </w:style>
  <w:style w:type="character" w:customStyle="1" w:styleId="VoettekstChar">
    <w:name w:val="Voettekst Char"/>
    <w:basedOn w:val="Standaardalinea-lettertype"/>
    <w:link w:val="Voettekst"/>
    <w:uiPriority w:val="99"/>
    <w:rsid w:val="006D4E23"/>
  </w:style>
  <w:style w:type="paragraph" w:styleId="Ballontekst">
    <w:name w:val="Balloon Text"/>
    <w:basedOn w:val="Standaard"/>
    <w:link w:val="BallontekstChar"/>
    <w:uiPriority w:val="99"/>
    <w:semiHidden/>
    <w:unhideWhenUsed/>
    <w:rsid w:val="006D4E23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D4E23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BC2987"/>
    <w:rPr>
      <w:color w:val="0563C1"/>
      <w:u w:val="single"/>
    </w:rPr>
  </w:style>
  <w:style w:type="paragraph" w:styleId="Geenafstand">
    <w:name w:val="No Spacing"/>
    <w:uiPriority w:val="1"/>
    <w:qFormat/>
    <w:rsid w:val="00BC2987"/>
    <w:rPr>
      <w:rFonts w:ascii="Calibri" w:eastAsia="Calibri" w:hAnsi="Calibri" w:cs="Times New Roman"/>
      <w:sz w:val="22"/>
      <w:szCs w:val="22"/>
      <w:lang w:eastAsia="en-US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2D05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.snoeks@hethooghuis.n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217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Windows-gebruiker</dc:creator>
  <cp:keywords/>
  <dc:description/>
  <cp:lastModifiedBy>Snoeks, T.L.M.W. (Dennis)</cp:lastModifiedBy>
  <cp:revision>11</cp:revision>
  <cp:lastPrinted>2017-11-15T10:19:00Z</cp:lastPrinted>
  <dcterms:created xsi:type="dcterms:W3CDTF">2021-12-07T18:26:00Z</dcterms:created>
  <dcterms:modified xsi:type="dcterms:W3CDTF">2023-03-09T11:59:00Z</dcterms:modified>
</cp:coreProperties>
</file>