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034E" w14:textId="77777777" w:rsidR="004A5E13" w:rsidRPr="004C7604" w:rsidRDefault="006E5EAD">
      <w:pPr>
        <w:pStyle w:val="Kop1"/>
        <w:rPr>
          <w:lang w:val="nl-NL"/>
        </w:rPr>
      </w:pPr>
      <w:r w:rsidRPr="004C7604">
        <w:rPr>
          <w:lang w:val="nl-NL"/>
        </w:rPr>
        <w:t xml:space="preserve">Tabel: Uitwerking van de </w:t>
      </w:r>
      <w:r>
        <w:t>enquêteresultaten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2"/>
        <w:gridCol w:w="2885"/>
        <w:gridCol w:w="1621"/>
        <w:gridCol w:w="2078"/>
      </w:tblGrid>
      <w:tr w:rsidR="0010298D" w14:paraId="3F8AE926" w14:textId="77777777" w:rsidTr="00C64AA2">
        <w:tc>
          <w:tcPr>
            <w:tcW w:w="2272" w:type="dxa"/>
          </w:tcPr>
          <w:p w14:paraId="3F26B8B4" w14:textId="77777777" w:rsidR="0010298D" w:rsidRDefault="0010298D">
            <w:r>
              <w:t>Vraag</w:t>
            </w:r>
          </w:p>
        </w:tc>
        <w:tc>
          <w:tcPr>
            <w:tcW w:w="2885" w:type="dxa"/>
          </w:tcPr>
          <w:p w14:paraId="4B88A469" w14:textId="77777777" w:rsidR="0010298D" w:rsidRDefault="0010298D">
            <w:r>
              <w:t>Antwoorden</w:t>
            </w:r>
          </w:p>
        </w:tc>
        <w:tc>
          <w:tcPr>
            <w:tcW w:w="1621" w:type="dxa"/>
          </w:tcPr>
          <w:p w14:paraId="0FCEB7CC" w14:textId="135BBC8C" w:rsidR="0010298D" w:rsidRDefault="00F2444C">
            <w:r>
              <w:t>Aantal antwoorden</w:t>
            </w:r>
          </w:p>
        </w:tc>
        <w:tc>
          <w:tcPr>
            <w:tcW w:w="2078" w:type="dxa"/>
          </w:tcPr>
          <w:p w14:paraId="541833E0" w14:textId="5922DB72" w:rsidR="0010298D" w:rsidRDefault="00F2444C">
            <w:r>
              <w:t xml:space="preserve">Aantal antwoorden in </w:t>
            </w:r>
            <w:r w:rsidR="00B87322">
              <w:t>p</w:t>
            </w:r>
            <w:r w:rsidR="0010298D">
              <w:t xml:space="preserve">ercentage </w:t>
            </w:r>
          </w:p>
        </w:tc>
      </w:tr>
      <w:tr w:rsidR="0010298D" w14:paraId="50926307" w14:textId="77777777" w:rsidTr="00C64AA2">
        <w:tc>
          <w:tcPr>
            <w:tcW w:w="2272" w:type="dxa"/>
          </w:tcPr>
          <w:p w14:paraId="4F1F294D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1. Koopt u weleens handgemaakte kaarsen?</w:t>
            </w:r>
          </w:p>
        </w:tc>
        <w:tc>
          <w:tcPr>
            <w:tcW w:w="2885" w:type="dxa"/>
          </w:tcPr>
          <w:p w14:paraId="79804849" w14:textId="77777777" w:rsidR="0010298D" w:rsidRDefault="0010298D">
            <w:r>
              <w:t>Ja</w:t>
            </w:r>
          </w:p>
        </w:tc>
        <w:tc>
          <w:tcPr>
            <w:tcW w:w="1621" w:type="dxa"/>
          </w:tcPr>
          <w:p w14:paraId="30BC75E3" w14:textId="33766F94" w:rsidR="0010298D" w:rsidRDefault="00B87322">
            <w:r>
              <w:t>6</w:t>
            </w:r>
          </w:p>
        </w:tc>
        <w:tc>
          <w:tcPr>
            <w:tcW w:w="2078" w:type="dxa"/>
          </w:tcPr>
          <w:p w14:paraId="49620624" w14:textId="5088F218" w:rsidR="0010298D" w:rsidRDefault="0010298D">
            <w:r>
              <w:t>60%</w:t>
            </w:r>
          </w:p>
        </w:tc>
      </w:tr>
      <w:tr w:rsidR="0010298D" w14:paraId="01A2BADA" w14:textId="77777777" w:rsidTr="00C64AA2">
        <w:tc>
          <w:tcPr>
            <w:tcW w:w="2272" w:type="dxa"/>
          </w:tcPr>
          <w:p w14:paraId="1AEDD61E" w14:textId="77777777" w:rsidR="0010298D" w:rsidRDefault="0010298D"/>
        </w:tc>
        <w:tc>
          <w:tcPr>
            <w:tcW w:w="2885" w:type="dxa"/>
          </w:tcPr>
          <w:p w14:paraId="313BF6D2" w14:textId="77777777" w:rsidR="0010298D" w:rsidRDefault="0010298D">
            <w:r>
              <w:t>Nee</w:t>
            </w:r>
          </w:p>
        </w:tc>
        <w:tc>
          <w:tcPr>
            <w:tcW w:w="1621" w:type="dxa"/>
          </w:tcPr>
          <w:p w14:paraId="3515C32A" w14:textId="61A35E80" w:rsidR="0010298D" w:rsidRDefault="00B87322">
            <w:r>
              <w:t>4</w:t>
            </w:r>
          </w:p>
        </w:tc>
        <w:tc>
          <w:tcPr>
            <w:tcW w:w="2078" w:type="dxa"/>
          </w:tcPr>
          <w:p w14:paraId="6478996C" w14:textId="4AC9A6EE" w:rsidR="0010298D" w:rsidRDefault="0010298D">
            <w:r>
              <w:t>40%</w:t>
            </w:r>
          </w:p>
        </w:tc>
      </w:tr>
      <w:tr w:rsidR="0010298D" w14:paraId="6A8BDB1D" w14:textId="77777777" w:rsidTr="00C64AA2">
        <w:tc>
          <w:tcPr>
            <w:tcW w:w="2272" w:type="dxa"/>
          </w:tcPr>
          <w:p w14:paraId="5AE6DEE9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2. Hoe vaak koopt u kaarsen?</w:t>
            </w:r>
          </w:p>
        </w:tc>
        <w:tc>
          <w:tcPr>
            <w:tcW w:w="2885" w:type="dxa"/>
          </w:tcPr>
          <w:p w14:paraId="660286CE" w14:textId="77777777" w:rsidR="0010298D" w:rsidRDefault="0010298D">
            <w:r>
              <w:t>Wekelijks</w:t>
            </w:r>
          </w:p>
        </w:tc>
        <w:tc>
          <w:tcPr>
            <w:tcW w:w="1621" w:type="dxa"/>
          </w:tcPr>
          <w:p w14:paraId="2BF80A07" w14:textId="536D4E42" w:rsidR="0010298D" w:rsidRDefault="00B87322">
            <w:r>
              <w:t>1</w:t>
            </w:r>
          </w:p>
        </w:tc>
        <w:tc>
          <w:tcPr>
            <w:tcW w:w="2078" w:type="dxa"/>
          </w:tcPr>
          <w:p w14:paraId="09FA834D" w14:textId="43263625" w:rsidR="0010298D" w:rsidRDefault="0010298D">
            <w:r>
              <w:t>10%</w:t>
            </w:r>
          </w:p>
        </w:tc>
      </w:tr>
      <w:tr w:rsidR="0010298D" w14:paraId="3CC1E56D" w14:textId="77777777" w:rsidTr="00C64AA2">
        <w:tc>
          <w:tcPr>
            <w:tcW w:w="2272" w:type="dxa"/>
          </w:tcPr>
          <w:p w14:paraId="1261E5F1" w14:textId="77777777" w:rsidR="0010298D" w:rsidRDefault="0010298D"/>
        </w:tc>
        <w:tc>
          <w:tcPr>
            <w:tcW w:w="2885" w:type="dxa"/>
          </w:tcPr>
          <w:p w14:paraId="50BF126F" w14:textId="77777777" w:rsidR="0010298D" w:rsidRDefault="0010298D">
            <w:r>
              <w:t>Maandelijks</w:t>
            </w:r>
          </w:p>
        </w:tc>
        <w:tc>
          <w:tcPr>
            <w:tcW w:w="1621" w:type="dxa"/>
          </w:tcPr>
          <w:p w14:paraId="70ACABB0" w14:textId="25D309D4" w:rsidR="0010298D" w:rsidRDefault="0025287B">
            <w:r>
              <w:t>3</w:t>
            </w:r>
          </w:p>
        </w:tc>
        <w:tc>
          <w:tcPr>
            <w:tcW w:w="2078" w:type="dxa"/>
          </w:tcPr>
          <w:p w14:paraId="4D331BE4" w14:textId="31C1BE42" w:rsidR="0010298D" w:rsidRDefault="0010298D">
            <w:r>
              <w:t>30%</w:t>
            </w:r>
          </w:p>
        </w:tc>
      </w:tr>
      <w:tr w:rsidR="0010298D" w14:paraId="2C890C93" w14:textId="77777777" w:rsidTr="00C64AA2">
        <w:tc>
          <w:tcPr>
            <w:tcW w:w="2272" w:type="dxa"/>
          </w:tcPr>
          <w:p w14:paraId="758B5A24" w14:textId="77777777" w:rsidR="0010298D" w:rsidRDefault="0010298D"/>
        </w:tc>
        <w:tc>
          <w:tcPr>
            <w:tcW w:w="2885" w:type="dxa"/>
          </w:tcPr>
          <w:p w14:paraId="7E0E0538" w14:textId="77777777" w:rsidR="0010298D" w:rsidRDefault="0010298D">
            <w:r>
              <w:t>Elke paar maanden</w:t>
            </w:r>
          </w:p>
        </w:tc>
        <w:tc>
          <w:tcPr>
            <w:tcW w:w="1621" w:type="dxa"/>
          </w:tcPr>
          <w:p w14:paraId="447A5E83" w14:textId="2C2CC0B7" w:rsidR="0010298D" w:rsidRDefault="0025287B">
            <w:r>
              <w:t>4</w:t>
            </w:r>
          </w:p>
        </w:tc>
        <w:tc>
          <w:tcPr>
            <w:tcW w:w="2078" w:type="dxa"/>
          </w:tcPr>
          <w:p w14:paraId="7AEB3624" w14:textId="0DCE7565" w:rsidR="0010298D" w:rsidRDefault="0010298D">
            <w:r>
              <w:t>40%</w:t>
            </w:r>
          </w:p>
        </w:tc>
      </w:tr>
      <w:tr w:rsidR="0010298D" w14:paraId="22B69670" w14:textId="77777777" w:rsidTr="00C64AA2">
        <w:tc>
          <w:tcPr>
            <w:tcW w:w="2272" w:type="dxa"/>
          </w:tcPr>
          <w:p w14:paraId="20B422DE" w14:textId="77777777" w:rsidR="0010298D" w:rsidRDefault="0010298D"/>
        </w:tc>
        <w:tc>
          <w:tcPr>
            <w:tcW w:w="2885" w:type="dxa"/>
          </w:tcPr>
          <w:p w14:paraId="39AA72B8" w14:textId="77777777" w:rsidR="0010298D" w:rsidRDefault="0010298D">
            <w:r>
              <w:t>Zelden</w:t>
            </w:r>
          </w:p>
        </w:tc>
        <w:tc>
          <w:tcPr>
            <w:tcW w:w="1621" w:type="dxa"/>
          </w:tcPr>
          <w:p w14:paraId="4DBA37F7" w14:textId="3976FC74" w:rsidR="0010298D" w:rsidRDefault="006569B3">
            <w:r>
              <w:t>2</w:t>
            </w:r>
          </w:p>
        </w:tc>
        <w:tc>
          <w:tcPr>
            <w:tcW w:w="2078" w:type="dxa"/>
          </w:tcPr>
          <w:p w14:paraId="5AFFCF0A" w14:textId="6DE65C7C" w:rsidR="0010298D" w:rsidRDefault="006569B3">
            <w:r>
              <w:t>20</w:t>
            </w:r>
            <w:r w:rsidR="0010298D">
              <w:t>%</w:t>
            </w:r>
          </w:p>
        </w:tc>
      </w:tr>
      <w:tr w:rsidR="0010298D" w14:paraId="7F11908E" w14:textId="77777777" w:rsidTr="00C64AA2">
        <w:tc>
          <w:tcPr>
            <w:tcW w:w="2272" w:type="dxa"/>
          </w:tcPr>
          <w:p w14:paraId="51B61E6E" w14:textId="77777777" w:rsidR="0010298D" w:rsidRDefault="0010298D"/>
        </w:tc>
        <w:tc>
          <w:tcPr>
            <w:tcW w:w="2885" w:type="dxa"/>
          </w:tcPr>
          <w:p w14:paraId="52BA3056" w14:textId="77777777" w:rsidR="0010298D" w:rsidRDefault="0010298D">
            <w:r>
              <w:t>Nooit</w:t>
            </w:r>
          </w:p>
        </w:tc>
        <w:tc>
          <w:tcPr>
            <w:tcW w:w="1621" w:type="dxa"/>
          </w:tcPr>
          <w:p w14:paraId="0394C4B9" w14:textId="4B6CD65A" w:rsidR="0010298D" w:rsidRDefault="006569B3">
            <w:r>
              <w:t>1</w:t>
            </w:r>
          </w:p>
        </w:tc>
        <w:tc>
          <w:tcPr>
            <w:tcW w:w="2078" w:type="dxa"/>
          </w:tcPr>
          <w:p w14:paraId="4BDD2CEE" w14:textId="32B456A5" w:rsidR="0010298D" w:rsidRDefault="006569B3">
            <w:r>
              <w:t>10%</w:t>
            </w:r>
          </w:p>
        </w:tc>
      </w:tr>
      <w:tr w:rsidR="0010298D" w14:paraId="5CFA0186" w14:textId="77777777" w:rsidTr="00C64AA2">
        <w:tc>
          <w:tcPr>
            <w:tcW w:w="2272" w:type="dxa"/>
          </w:tcPr>
          <w:p w14:paraId="5FE39F94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3. Wat is voor u de belangrijkste factor bij het kopen van een kaars?</w:t>
            </w:r>
          </w:p>
        </w:tc>
        <w:tc>
          <w:tcPr>
            <w:tcW w:w="2885" w:type="dxa"/>
          </w:tcPr>
          <w:p w14:paraId="3A6DE4AE" w14:textId="77777777" w:rsidR="0010298D" w:rsidRDefault="0010298D">
            <w:r>
              <w:t>Prijs</w:t>
            </w:r>
          </w:p>
        </w:tc>
        <w:tc>
          <w:tcPr>
            <w:tcW w:w="1621" w:type="dxa"/>
          </w:tcPr>
          <w:p w14:paraId="293848C1" w14:textId="24BFCE47" w:rsidR="0010298D" w:rsidRDefault="006569B3">
            <w:r>
              <w:t>2</w:t>
            </w:r>
          </w:p>
        </w:tc>
        <w:tc>
          <w:tcPr>
            <w:tcW w:w="2078" w:type="dxa"/>
          </w:tcPr>
          <w:p w14:paraId="24EAC0FA" w14:textId="4956FD17" w:rsidR="0010298D" w:rsidRDefault="0010298D">
            <w:r>
              <w:t>20%</w:t>
            </w:r>
          </w:p>
        </w:tc>
      </w:tr>
      <w:tr w:rsidR="0010298D" w14:paraId="2BE8D701" w14:textId="77777777" w:rsidTr="00C64AA2">
        <w:tc>
          <w:tcPr>
            <w:tcW w:w="2272" w:type="dxa"/>
          </w:tcPr>
          <w:p w14:paraId="7E194F30" w14:textId="77777777" w:rsidR="0010298D" w:rsidRDefault="0010298D"/>
        </w:tc>
        <w:tc>
          <w:tcPr>
            <w:tcW w:w="2885" w:type="dxa"/>
          </w:tcPr>
          <w:p w14:paraId="2BFFD8A7" w14:textId="77777777" w:rsidR="0010298D" w:rsidRDefault="0010298D">
            <w:r>
              <w:t>Kwaliteit van de geur</w:t>
            </w:r>
          </w:p>
        </w:tc>
        <w:tc>
          <w:tcPr>
            <w:tcW w:w="1621" w:type="dxa"/>
          </w:tcPr>
          <w:p w14:paraId="15E02D92" w14:textId="56F4B1BF" w:rsidR="0010298D" w:rsidRDefault="00051CEF">
            <w:r>
              <w:t>4</w:t>
            </w:r>
          </w:p>
        </w:tc>
        <w:tc>
          <w:tcPr>
            <w:tcW w:w="2078" w:type="dxa"/>
          </w:tcPr>
          <w:p w14:paraId="11274E05" w14:textId="61495FFF" w:rsidR="0010298D" w:rsidRDefault="00051CEF">
            <w:r>
              <w:t>40</w:t>
            </w:r>
            <w:r w:rsidR="0010298D">
              <w:t>%</w:t>
            </w:r>
          </w:p>
        </w:tc>
      </w:tr>
      <w:tr w:rsidR="0010298D" w14:paraId="3637C675" w14:textId="77777777" w:rsidTr="00C64AA2">
        <w:tc>
          <w:tcPr>
            <w:tcW w:w="2272" w:type="dxa"/>
          </w:tcPr>
          <w:p w14:paraId="1E8D1C41" w14:textId="77777777" w:rsidR="0010298D" w:rsidRDefault="0010298D"/>
        </w:tc>
        <w:tc>
          <w:tcPr>
            <w:tcW w:w="2885" w:type="dxa"/>
          </w:tcPr>
          <w:p w14:paraId="2681A9C1" w14:textId="77777777" w:rsidR="0010298D" w:rsidRDefault="0010298D">
            <w:r>
              <w:t>Brandtijd</w:t>
            </w:r>
          </w:p>
        </w:tc>
        <w:tc>
          <w:tcPr>
            <w:tcW w:w="1621" w:type="dxa"/>
          </w:tcPr>
          <w:p w14:paraId="3B2B37EB" w14:textId="351BF074" w:rsidR="0010298D" w:rsidRDefault="00A05D1C">
            <w:r>
              <w:t>2</w:t>
            </w:r>
          </w:p>
        </w:tc>
        <w:tc>
          <w:tcPr>
            <w:tcW w:w="2078" w:type="dxa"/>
          </w:tcPr>
          <w:p w14:paraId="575A172C" w14:textId="45179780" w:rsidR="0010298D" w:rsidRDefault="00A05D1C">
            <w:r>
              <w:t>20</w:t>
            </w:r>
            <w:r w:rsidR="0010298D">
              <w:t>%</w:t>
            </w:r>
          </w:p>
        </w:tc>
      </w:tr>
      <w:tr w:rsidR="0010298D" w14:paraId="6FC3E9AB" w14:textId="77777777" w:rsidTr="00C64AA2">
        <w:tc>
          <w:tcPr>
            <w:tcW w:w="2272" w:type="dxa"/>
          </w:tcPr>
          <w:p w14:paraId="14C53752" w14:textId="77777777" w:rsidR="0010298D" w:rsidRDefault="0010298D"/>
        </w:tc>
        <w:tc>
          <w:tcPr>
            <w:tcW w:w="2885" w:type="dxa"/>
          </w:tcPr>
          <w:p w14:paraId="6CE7FCD5" w14:textId="369DC233" w:rsidR="0010298D" w:rsidRDefault="0010298D">
            <w:r>
              <w:t>Design/uiterlijk</w:t>
            </w:r>
            <w:r w:rsidR="00A05D1C">
              <w:t>/verpakking</w:t>
            </w:r>
          </w:p>
        </w:tc>
        <w:tc>
          <w:tcPr>
            <w:tcW w:w="1621" w:type="dxa"/>
          </w:tcPr>
          <w:p w14:paraId="7807CDDA" w14:textId="003D9D99" w:rsidR="0010298D" w:rsidRDefault="00334032">
            <w:r>
              <w:t>2</w:t>
            </w:r>
          </w:p>
        </w:tc>
        <w:tc>
          <w:tcPr>
            <w:tcW w:w="2078" w:type="dxa"/>
          </w:tcPr>
          <w:p w14:paraId="1ADB727D" w14:textId="0FB6B1F3" w:rsidR="0010298D" w:rsidRDefault="000804E3">
            <w:r>
              <w:t>20</w:t>
            </w:r>
            <w:r w:rsidR="0010298D">
              <w:t>%</w:t>
            </w:r>
          </w:p>
        </w:tc>
      </w:tr>
      <w:tr w:rsidR="0010298D" w14:paraId="2AA4FB9C" w14:textId="77777777" w:rsidTr="00C64AA2">
        <w:tc>
          <w:tcPr>
            <w:tcW w:w="2272" w:type="dxa"/>
          </w:tcPr>
          <w:p w14:paraId="49E8312B" w14:textId="77777777" w:rsidR="0010298D" w:rsidRDefault="0010298D"/>
        </w:tc>
        <w:tc>
          <w:tcPr>
            <w:tcW w:w="2885" w:type="dxa"/>
          </w:tcPr>
          <w:p w14:paraId="6BB315C3" w14:textId="77777777" w:rsidR="0010298D" w:rsidRDefault="0010298D">
            <w:r>
              <w:t>Duurzaamheid</w:t>
            </w:r>
          </w:p>
        </w:tc>
        <w:tc>
          <w:tcPr>
            <w:tcW w:w="1621" w:type="dxa"/>
          </w:tcPr>
          <w:p w14:paraId="568784F5" w14:textId="56D39B72" w:rsidR="0010298D" w:rsidRDefault="00334032">
            <w:r>
              <w:t>2</w:t>
            </w:r>
          </w:p>
        </w:tc>
        <w:tc>
          <w:tcPr>
            <w:tcW w:w="2078" w:type="dxa"/>
          </w:tcPr>
          <w:p w14:paraId="5056BD32" w14:textId="428F1586" w:rsidR="0010298D" w:rsidRDefault="00334032">
            <w:r>
              <w:t>20</w:t>
            </w:r>
            <w:r w:rsidR="0010298D">
              <w:t>%</w:t>
            </w:r>
          </w:p>
        </w:tc>
      </w:tr>
      <w:tr w:rsidR="0010298D" w14:paraId="16E19C9D" w14:textId="77777777" w:rsidTr="00C64AA2">
        <w:tc>
          <w:tcPr>
            <w:tcW w:w="2272" w:type="dxa"/>
          </w:tcPr>
          <w:p w14:paraId="17C5CDAB" w14:textId="77777777" w:rsidR="0010298D" w:rsidRDefault="0010298D"/>
        </w:tc>
        <w:tc>
          <w:tcPr>
            <w:tcW w:w="2885" w:type="dxa"/>
          </w:tcPr>
          <w:p w14:paraId="1A6FE63A" w14:textId="77777777" w:rsidR="0010298D" w:rsidRDefault="0010298D">
            <w:r>
              <w:t>Andere: __ (bijv. verpakking)</w:t>
            </w:r>
          </w:p>
        </w:tc>
        <w:tc>
          <w:tcPr>
            <w:tcW w:w="1621" w:type="dxa"/>
          </w:tcPr>
          <w:p w14:paraId="2A3C2286" w14:textId="6ED57FA8" w:rsidR="0010298D" w:rsidRDefault="000804E3">
            <w:r>
              <w:t>0</w:t>
            </w:r>
          </w:p>
        </w:tc>
        <w:tc>
          <w:tcPr>
            <w:tcW w:w="2078" w:type="dxa"/>
          </w:tcPr>
          <w:p w14:paraId="51DFEF06" w14:textId="7F2E31DF" w:rsidR="0010298D" w:rsidRDefault="0010298D">
            <w:r>
              <w:t>0%</w:t>
            </w:r>
          </w:p>
        </w:tc>
      </w:tr>
      <w:tr w:rsidR="0010298D" w14:paraId="3C300803" w14:textId="77777777" w:rsidTr="00C64AA2">
        <w:tc>
          <w:tcPr>
            <w:tcW w:w="2272" w:type="dxa"/>
          </w:tcPr>
          <w:p w14:paraId="6841E7EF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4. Waar koopt u meestal kaarsen?</w:t>
            </w:r>
          </w:p>
        </w:tc>
        <w:tc>
          <w:tcPr>
            <w:tcW w:w="2885" w:type="dxa"/>
          </w:tcPr>
          <w:p w14:paraId="436B9ECE" w14:textId="77777777" w:rsidR="0010298D" w:rsidRDefault="0010298D">
            <w:r>
              <w:t>Fysieke winkels</w:t>
            </w:r>
          </w:p>
        </w:tc>
        <w:tc>
          <w:tcPr>
            <w:tcW w:w="1621" w:type="dxa"/>
          </w:tcPr>
          <w:p w14:paraId="633EEF60" w14:textId="77777777" w:rsidR="0010298D" w:rsidRDefault="0010298D"/>
        </w:tc>
        <w:tc>
          <w:tcPr>
            <w:tcW w:w="2078" w:type="dxa"/>
          </w:tcPr>
          <w:p w14:paraId="12B81CA8" w14:textId="25BA1B09" w:rsidR="0010298D" w:rsidRDefault="0010298D">
            <w:r>
              <w:t>5</w:t>
            </w:r>
            <w:r w:rsidR="004C1D8D">
              <w:t>0</w:t>
            </w:r>
            <w:r>
              <w:t>%</w:t>
            </w:r>
          </w:p>
        </w:tc>
      </w:tr>
      <w:tr w:rsidR="0010298D" w14:paraId="0C2458B2" w14:textId="77777777" w:rsidTr="00C64AA2">
        <w:tc>
          <w:tcPr>
            <w:tcW w:w="2272" w:type="dxa"/>
          </w:tcPr>
          <w:p w14:paraId="19B030A9" w14:textId="77777777" w:rsidR="0010298D" w:rsidRDefault="0010298D"/>
        </w:tc>
        <w:tc>
          <w:tcPr>
            <w:tcW w:w="2885" w:type="dxa"/>
          </w:tcPr>
          <w:p w14:paraId="17478782" w14:textId="77777777" w:rsidR="0010298D" w:rsidRDefault="0010298D">
            <w:r>
              <w:t>Online</w:t>
            </w:r>
          </w:p>
        </w:tc>
        <w:tc>
          <w:tcPr>
            <w:tcW w:w="1621" w:type="dxa"/>
          </w:tcPr>
          <w:p w14:paraId="59F18A78" w14:textId="77777777" w:rsidR="0010298D" w:rsidRDefault="0010298D"/>
        </w:tc>
        <w:tc>
          <w:tcPr>
            <w:tcW w:w="2078" w:type="dxa"/>
          </w:tcPr>
          <w:p w14:paraId="2E263DFA" w14:textId="3072F08A" w:rsidR="0010298D" w:rsidRDefault="0010298D">
            <w:r>
              <w:t>3</w:t>
            </w:r>
            <w:r w:rsidR="004C1D8D">
              <w:t>0</w:t>
            </w:r>
            <w:r>
              <w:t>%</w:t>
            </w:r>
          </w:p>
        </w:tc>
      </w:tr>
      <w:tr w:rsidR="0010298D" w14:paraId="343C7650" w14:textId="77777777" w:rsidTr="00C64AA2">
        <w:tc>
          <w:tcPr>
            <w:tcW w:w="2272" w:type="dxa"/>
          </w:tcPr>
          <w:p w14:paraId="696B52F8" w14:textId="77777777" w:rsidR="0010298D" w:rsidRDefault="0010298D"/>
        </w:tc>
        <w:tc>
          <w:tcPr>
            <w:tcW w:w="2885" w:type="dxa"/>
          </w:tcPr>
          <w:p w14:paraId="555AD7AC" w14:textId="77777777" w:rsidR="0010298D" w:rsidRDefault="0010298D">
            <w:r>
              <w:t>Markten/beurzen</w:t>
            </w:r>
          </w:p>
        </w:tc>
        <w:tc>
          <w:tcPr>
            <w:tcW w:w="1621" w:type="dxa"/>
          </w:tcPr>
          <w:p w14:paraId="30709D15" w14:textId="77777777" w:rsidR="0010298D" w:rsidRDefault="0010298D"/>
        </w:tc>
        <w:tc>
          <w:tcPr>
            <w:tcW w:w="2078" w:type="dxa"/>
          </w:tcPr>
          <w:p w14:paraId="1910CAB0" w14:textId="450E8F64" w:rsidR="0010298D" w:rsidRDefault="006E55B1">
            <w:r>
              <w:t>2</w:t>
            </w:r>
            <w:r w:rsidR="0010298D">
              <w:t>0%</w:t>
            </w:r>
          </w:p>
        </w:tc>
      </w:tr>
      <w:tr w:rsidR="0010298D" w14:paraId="3AB7E8AA" w14:textId="77777777" w:rsidTr="00C64AA2">
        <w:tc>
          <w:tcPr>
            <w:tcW w:w="2272" w:type="dxa"/>
          </w:tcPr>
          <w:p w14:paraId="0E93B3A2" w14:textId="77777777" w:rsidR="0010298D" w:rsidRDefault="0010298D"/>
        </w:tc>
        <w:tc>
          <w:tcPr>
            <w:tcW w:w="2885" w:type="dxa"/>
          </w:tcPr>
          <w:p w14:paraId="535EF5CA" w14:textId="77777777" w:rsidR="0010298D" w:rsidRDefault="0010298D">
            <w:r>
              <w:t>Anders: __</w:t>
            </w:r>
          </w:p>
        </w:tc>
        <w:tc>
          <w:tcPr>
            <w:tcW w:w="1621" w:type="dxa"/>
          </w:tcPr>
          <w:p w14:paraId="72434435" w14:textId="77777777" w:rsidR="0010298D" w:rsidRDefault="0010298D"/>
        </w:tc>
        <w:tc>
          <w:tcPr>
            <w:tcW w:w="2078" w:type="dxa"/>
          </w:tcPr>
          <w:p w14:paraId="7D08191A" w14:textId="40EA2968" w:rsidR="0010298D" w:rsidRDefault="0010298D">
            <w:r>
              <w:t>0%</w:t>
            </w:r>
          </w:p>
        </w:tc>
      </w:tr>
      <w:tr w:rsidR="0010298D" w14:paraId="1AA321DE" w14:textId="77777777" w:rsidTr="00C64AA2">
        <w:tc>
          <w:tcPr>
            <w:tcW w:w="2272" w:type="dxa"/>
          </w:tcPr>
          <w:p w14:paraId="3C65A317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lastRenderedPageBreak/>
              <w:t>5. Welke prijscategorie vindt u acceptabel?</w:t>
            </w:r>
          </w:p>
        </w:tc>
        <w:tc>
          <w:tcPr>
            <w:tcW w:w="2885" w:type="dxa"/>
          </w:tcPr>
          <w:p w14:paraId="222E8153" w14:textId="13AAE57D" w:rsidR="0010298D" w:rsidRDefault="0010298D">
            <w:r>
              <w:t>Onder €2</w:t>
            </w:r>
          </w:p>
        </w:tc>
        <w:tc>
          <w:tcPr>
            <w:tcW w:w="1621" w:type="dxa"/>
          </w:tcPr>
          <w:p w14:paraId="0E668997" w14:textId="77777777" w:rsidR="0010298D" w:rsidRDefault="0010298D"/>
        </w:tc>
        <w:tc>
          <w:tcPr>
            <w:tcW w:w="2078" w:type="dxa"/>
          </w:tcPr>
          <w:p w14:paraId="6D240A11" w14:textId="0C615E2D" w:rsidR="0010298D" w:rsidRDefault="0010298D">
            <w:r>
              <w:t>5%</w:t>
            </w:r>
          </w:p>
        </w:tc>
      </w:tr>
      <w:tr w:rsidR="0010298D" w14:paraId="48EF7402" w14:textId="77777777" w:rsidTr="00C64AA2">
        <w:tc>
          <w:tcPr>
            <w:tcW w:w="2272" w:type="dxa"/>
          </w:tcPr>
          <w:p w14:paraId="7F570681" w14:textId="77777777" w:rsidR="0010298D" w:rsidRDefault="0010298D"/>
        </w:tc>
        <w:tc>
          <w:tcPr>
            <w:tcW w:w="2885" w:type="dxa"/>
          </w:tcPr>
          <w:p w14:paraId="48A1804B" w14:textId="00985D04" w:rsidR="0010298D" w:rsidRDefault="0010298D">
            <w:r>
              <w:t>€2- €5</w:t>
            </w:r>
          </w:p>
        </w:tc>
        <w:tc>
          <w:tcPr>
            <w:tcW w:w="1621" w:type="dxa"/>
          </w:tcPr>
          <w:p w14:paraId="69AC4EFF" w14:textId="77777777" w:rsidR="0010298D" w:rsidRDefault="0010298D"/>
        </w:tc>
        <w:tc>
          <w:tcPr>
            <w:tcW w:w="2078" w:type="dxa"/>
          </w:tcPr>
          <w:p w14:paraId="76C399C8" w14:textId="59108432" w:rsidR="0010298D" w:rsidRDefault="0010298D">
            <w:r>
              <w:t>20%</w:t>
            </w:r>
          </w:p>
        </w:tc>
      </w:tr>
      <w:tr w:rsidR="0010298D" w14:paraId="6F51057B" w14:textId="77777777" w:rsidTr="00C64AA2">
        <w:tc>
          <w:tcPr>
            <w:tcW w:w="2272" w:type="dxa"/>
          </w:tcPr>
          <w:p w14:paraId="25424F5D" w14:textId="77777777" w:rsidR="0010298D" w:rsidRDefault="0010298D"/>
        </w:tc>
        <w:tc>
          <w:tcPr>
            <w:tcW w:w="2885" w:type="dxa"/>
          </w:tcPr>
          <w:p w14:paraId="7BEB6611" w14:textId="064A7552" w:rsidR="0010298D" w:rsidRDefault="0010298D">
            <w:r>
              <w:t>€5 - €10</w:t>
            </w:r>
          </w:p>
        </w:tc>
        <w:tc>
          <w:tcPr>
            <w:tcW w:w="1621" w:type="dxa"/>
          </w:tcPr>
          <w:p w14:paraId="5A546946" w14:textId="77777777" w:rsidR="0010298D" w:rsidRDefault="0010298D"/>
        </w:tc>
        <w:tc>
          <w:tcPr>
            <w:tcW w:w="2078" w:type="dxa"/>
          </w:tcPr>
          <w:p w14:paraId="10B79EBA" w14:textId="36AB07BB" w:rsidR="0010298D" w:rsidRDefault="0010298D">
            <w:r>
              <w:t>50%</w:t>
            </w:r>
          </w:p>
        </w:tc>
      </w:tr>
      <w:tr w:rsidR="0010298D" w14:paraId="296F1CC0" w14:textId="77777777" w:rsidTr="00C64AA2">
        <w:tc>
          <w:tcPr>
            <w:tcW w:w="2272" w:type="dxa"/>
          </w:tcPr>
          <w:p w14:paraId="124C3D91" w14:textId="77777777" w:rsidR="0010298D" w:rsidRDefault="0010298D"/>
        </w:tc>
        <w:tc>
          <w:tcPr>
            <w:tcW w:w="2885" w:type="dxa"/>
          </w:tcPr>
          <w:p w14:paraId="11E29D26" w14:textId="6D613902" w:rsidR="0010298D" w:rsidRDefault="0010298D">
            <w:r>
              <w:t>Meer dan €10</w:t>
            </w:r>
          </w:p>
        </w:tc>
        <w:tc>
          <w:tcPr>
            <w:tcW w:w="1621" w:type="dxa"/>
          </w:tcPr>
          <w:p w14:paraId="1D6730EA" w14:textId="77777777" w:rsidR="0010298D" w:rsidRDefault="0010298D"/>
        </w:tc>
        <w:tc>
          <w:tcPr>
            <w:tcW w:w="2078" w:type="dxa"/>
          </w:tcPr>
          <w:p w14:paraId="3DB37A7F" w14:textId="1479BD7D" w:rsidR="0010298D" w:rsidRDefault="0010298D">
            <w:r>
              <w:t>25%</w:t>
            </w:r>
          </w:p>
        </w:tc>
      </w:tr>
      <w:tr w:rsidR="0010298D" w14:paraId="1782876A" w14:textId="77777777" w:rsidTr="00C64AA2">
        <w:tc>
          <w:tcPr>
            <w:tcW w:w="2272" w:type="dxa"/>
          </w:tcPr>
          <w:p w14:paraId="26AEB796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6. Hoe belangrijk vindt u dat een kaars milieuvriendelijk is?</w:t>
            </w:r>
          </w:p>
        </w:tc>
        <w:tc>
          <w:tcPr>
            <w:tcW w:w="2885" w:type="dxa"/>
          </w:tcPr>
          <w:p w14:paraId="17C5B40F" w14:textId="77777777" w:rsidR="0010298D" w:rsidRDefault="0010298D">
            <w:r>
              <w:t>Zeer belangrijk</w:t>
            </w:r>
          </w:p>
        </w:tc>
        <w:tc>
          <w:tcPr>
            <w:tcW w:w="1621" w:type="dxa"/>
          </w:tcPr>
          <w:p w14:paraId="77D42143" w14:textId="77777777" w:rsidR="0010298D" w:rsidRDefault="0010298D"/>
        </w:tc>
        <w:tc>
          <w:tcPr>
            <w:tcW w:w="2078" w:type="dxa"/>
          </w:tcPr>
          <w:p w14:paraId="169970A1" w14:textId="1583AEC3" w:rsidR="0010298D" w:rsidRDefault="0010298D">
            <w:r>
              <w:t>40%</w:t>
            </w:r>
          </w:p>
        </w:tc>
      </w:tr>
      <w:tr w:rsidR="0010298D" w14:paraId="28411F53" w14:textId="77777777" w:rsidTr="00C64AA2">
        <w:tc>
          <w:tcPr>
            <w:tcW w:w="2272" w:type="dxa"/>
          </w:tcPr>
          <w:p w14:paraId="0591A675" w14:textId="77777777" w:rsidR="0010298D" w:rsidRDefault="0010298D"/>
        </w:tc>
        <w:tc>
          <w:tcPr>
            <w:tcW w:w="2885" w:type="dxa"/>
          </w:tcPr>
          <w:p w14:paraId="3FAB8BC7" w14:textId="77777777" w:rsidR="0010298D" w:rsidRDefault="0010298D">
            <w:r>
              <w:t>Belangrijk</w:t>
            </w:r>
          </w:p>
        </w:tc>
        <w:tc>
          <w:tcPr>
            <w:tcW w:w="1621" w:type="dxa"/>
          </w:tcPr>
          <w:p w14:paraId="7C2722A8" w14:textId="77777777" w:rsidR="0010298D" w:rsidRDefault="0010298D"/>
        </w:tc>
        <w:tc>
          <w:tcPr>
            <w:tcW w:w="2078" w:type="dxa"/>
          </w:tcPr>
          <w:p w14:paraId="331E30C1" w14:textId="245FF69B" w:rsidR="0010298D" w:rsidRDefault="0010298D">
            <w:r>
              <w:t>3</w:t>
            </w:r>
            <w:r w:rsidR="00C64AA2">
              <w:t>0</w:t>
            </w:r>
            <w:r>
              <w:t>%</w:t>
            </w:r>
          </w:p>
        </w:tc>
      </w:tr>
      <w:tr w:rsidR="0010298D" w14:paraId="01087578" w14:textId="77777777" w:rsidTr="00C64AA2">
        <w:tc>
          <w:tcPr>
            <w:tcW w:w="2272" w:type="dxa"/>
          </w:tcPr>
          <w:p w14:paraId="655B8A5E" w14:textId="77777777" w:rsidR="0010298D" w:rsidRDefault="0010298D"/>
        </w:tc>
        <w:tc>
          <w:tcPr>
            <w:tcW w:w="2885" w:type="dxa"/>
          </w:tcPr>
          <w:p w14:paraId="03D8227A" w14:textId="77777777" w:rsidR="0010298D" w:rsidRDefault="0010298D">
            <w:r>
              <w:t>Neutraal</w:t>
            </w:r>
          </w:p>
        </w:tc>
        <w:tc>
          <w:tcPr>
            <w:tcW w:w="1621" w:type="dxa"/>
          </w:tcPr>
          <w:p w14:paraId="2F7D2033" w14:textId="77777777" w:rsidR="0010298D" w:rsidRDefault="0010298D"/>
        </w:tc>
        <w:tc>
          <w:tcPr>
            <w:tcW w:w="2078" w:type="dxa"/>
          </w:tcPr>
          <w:p w14:paraId="15AF4C22" w14:textId="4113D065" w:rsidR="0010298D" w:rsidRDefault="0010298D">
            <w:r>
              <w:t>1</w:t>
            </w:r>
            <w:r w:rsidR="00C64AA2">
              <w:t>0</w:t>
            </w:r>
            <w:r>
              <w:t>%</w:t>
            </w:r>
          </w:p>
        </w:tc>
      </w:tr>
      <w:tr w:rsidR="0010298D" w14:paraId="56884825" w14:textId="77777777" w:rsidTr="00C64AA2">
        <w:tc>
          <w:tcPr>
            <w:tcW w:w="2272" w:type="dxa"/>
          </w:tcPr>
          <w:p w14:paraId="3C8F2A27" w14:textId="77777777" w:rsidR="0010298D" w:rsidRDefault="0010298D"/>
        </w:tc>
        <w:tc>
          <w:tcPr>
            <w:tcW w:w="2885" w:type="dxa"/>
          </w:tcPr>
          <w:p w14:paraId="5B50DE6D" w14:textId="77777777" w:rsidR="0010298D" w:rsidRDefault="0010298D">
            <w:r>
              <w:t>Onbelangrijk</w:t>
            </w:r>
          </w:p>
        </w:tc>
        <w:tc>
          <w:tcPr>
            <w:tcW w:w="1621" w:type="dxa"/>
          </w:tcPr>
          <w:p w14:paraId="414C5FF9" w14:textId="77777777" w:rsidR="0010298D" w:rsidRDefault="0010298D"/>
        </w:tc>
        <w:tc>
          <w:tcPr>
            <w:tcW w:w="2078" w:type="dxa"/>
          </w:tcPr>
          <w:p w14:paraId="4871F31C" w14:textId="3DE2888D" w:rsidR="0010298D" w:rsidRDefault="00C64AA2">
            <w:r>
              <w:t>10</w:t>
            </w:r>
            <w:r w:rsidR="0010298D">
              <w:t>%</w:t>
            </w:r>
          </w:p>
        </w:tc>
      </w:tr>
      <w:tr w:rsidR="0010298D" w:rsidRPr="005A6077" w14:paraId="52DF2FFE" w14:textId="77777777" w:rsidTr="00C64AA2">
        <w:tc>
          <w:tcPr>
            <w:tcW w:w="2272" w:type="dxa"/>
          </w:tcPr>
          <w:p w14:paraId="43A7FD38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7. Welke geuren waardeert u het meest in een kaars?</w:t>
            </w:r>
          </w:p>
        </w:tc>
        <w:tc>
          <w:tcPr>
            <w:tcW w:w="2885" w:type="dxa"/>
          </w:tcPr>
          <w:p w14:paraId="1EAA2709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Antwoorden variëren: o.a. vanille, lavendel, citrus</w:t>
            </w:r>
          </w:p>
        </w:tc>
        <w:tc>
          <w:tcPr>
            <w:tcW w:w="1621" w:type="dxa"/>
          </w:tcPr>
          <w:p w14:paraId="21D1FD2F" w14:textId="77777777" w:rsidR="0010298D" w:rsidRPr="006E5EAD" w:rsidRDefault="0010298D">
            <w:pPr>
              <w:rPr>
                <w:lang w:val="nl-NL"/>
              </w:rPr>
            </w:pPr>
          </w:p>
        </w:tc>
        <w:tc>
          <w:tcPr>
            <w:tcW w:w="2078" w:type="dxa"/>
          </w:tcPr>
          <w:p w14:paraId="00A84802" w14:textId="729D9109" w:rsidR="0010298D" w:rsidRPr="006E5EAD" w:rsidRDefault="0010298D">
            <w:pPr>
              <w:rPr>
                <w:lang w:val="nl-NL"/>
              </w:rPr>
            </w:pPr>
          </w:p>
        </w:tc>
      </w:tr>
      <w:tr w:rsidR="0010298D" w:rsidRPr="005A6077" w14:paraId="2B9DD4E0" w14:textId="77777777" w:rsidTr="00C64AA2">
        <w:tc>
          <w:tcPr>
            <w:tcW w:w="2272" w:type="dxa"/>
          </w:tcPr>
          <w:p w14:paraId="5741171D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8. Wat spreekt u het meest aan in handgemaakte kaarsen?</w:t>
            </w:r>
          </w:p>
        </w:tc>
        <w:tc>
          <w:tcPr>
            <w:tcW w:w="2885" w:type="dxa"/>
          </w:tcPr>
          <w:p w14:paraId="772091CB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Uniekheid, persoonlijke touch, kwaliteit van materialen</w:t>
            </w:r>
          </w:p>
        </w:tc>
        <w:tc>
          <w:tcPr>
            <w:tcW w:w="1621" w:type="dxa"/>
          </w:tcPr>
          <w:p w14:paraId="6E6A44EE" w14:textId="77777777" w:rsidR="0010298D" w:rsidRPr="006E5EAD" w:rsidRDefault="0010298D">
            <w:pPr>
              <w:rPr>
                <w:lang w:val="nl-NL"/>
              </w:rPr>
            </w:pPr>
          </w:p>
        </w:tc>
        <w:tc>
          <w:tcPr>
            <w:tcW w:w="2078" w:type="dxa"/>
          </w:tcPr>
          <w:p w14:paraId="378605EB" w14:textId="6B6074B5" w:rsidR="0010298D" w:rsidRPr="006E5EAD" w:rsidRDefault="0010298D">
            <w:pPr>
              <w:rPr>
                <w:lang w:val="nl-NL"/>
              </w:rPr>
            </w:pPr>
          </w:p>
        </w:tc>
      </w:tr>
      <w:tr w:rsidR="0010298D" w:rsidRPr="00712792" w14:paraId="1827F71B" w14:textId="77777777" w:rsidTr="00C64AA2">
        <w:tc>
          <w:tcPr>
            <w:tcW w:w="2272" w:type="dxa"/>
          </w:tcPr>
          <w:p w14:paraId="60FC5A4F" w14:textId="77777777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>9. Wat zou u verbeteren aan de kaarsen die u momenteel gebruikt?</w:t>
            </w:r>
          </w:p>
        </w:tc>
        <w:tc>
          <w:tcPr>
            <w:tcW w:w="2885" w:type="dxa"/>
          </w:tcPr>
          <w:p w14:paraId="4C2166BC" w14:textId="7FF691A8" w:rsidR="0010298D" w:rsidRPr="00712792" w:rsidRDefault="0010298D">
            <w:pPr>
              <w:rPr>
                <w:lang w:val="nl-NL"/>
              </w:rPr>
            </w:pPr>
            <w:r w:rsidRPr="00712792">
              <w:rPr>
                <w:lang w:val="nl-NL"/>
              </w:rPr>
              <w:t>Betere geurverspreiding, langere brandtijd</w:t>
            </w:r>
            <w:r w:rsidR="00712792" w:rsidRPr="00712792">
              <w:rPr>
                <w:lang w:val="nl-NL"/>
              </w:rPr>
              <w:t xml:space="preserve">, </w:t>
            </w:r>
          </w:p>
        </w:tc>
        <w:tc>
          <w:tcPr>
            <w:tcW w:w="1621" w:type="dxa"/>
          </w:tcPr>
          <w:p w14:paraId="3C019647" w14:textId="77777777" w:rsidR="0010298D" w:rsidRPr="00712792" w:rsidRDefault="0010298D">
            <w:pPr>
              <w:rPr>
                <w:lang w:val="nl-NL"/>
              </w:rPr>
            </w:pPr>
          </w:p>
        </w:tc>
        <w:tc>
          <w:tcPr>
            <w:tcW w:w="2078" w:type="dxa"/>
          </w:tcPr>
          <w:p w14:paraId="386F1290" w14:textId="2D29E9F8" w:rsidR="0010298D" w:rsidRPr="00712792" w:rsidRDefault="0010298D">
            <w:pPr>
              <w:rPr>
                <w:lang w:val="nl-NL"/>
              </w:rPr>
            </w:pPr>
          </w:p>
        </w:tc>
      </w:tr>
      <w:tr w:rsidR="0010298D" w:rsidRPr="005A6077" w14:paraId="5161D05F" w14:textId="77777777" w:rsidTr="00C64AA2">
        <w:tc>
          <w:tcPr>
            <w:tcW w:w="2272" w:type="dxa"/>
          </w:tcPr>
          <w:p w14:paraId="503F83A6" w14:textId="77777777" w:rsidR="0010298D" w:rsidRDefault="0010298D">
            <w:r>
              <w:t>10. Tips of suggesties?</w:t>
            </w:r>
          </w:p>
        </w:tc>
        <w:tc>
          <w:tcPr>
            <w:tcW w:w="2885" w:type="dxa"/>
          </w:tcPr>
          <w:p w14:paraId="2FAA6407" w14:textId="7D3CF3E9" w:rsidR="0010298D" w:rsidRPr="006E5EAD" w:rsidRDefault="0010298D">
            <w:pPr>
              <w:rPr>
                <w:lang w:val="nl-NL"/>
              </w:rPr>
            </w:pPr>
            <w:r w:rsidRPr="006E5EAD">
              <w:rPr>
                <w:lang w:val="nl-NL"/>
              </w:rPr>
              <w:t xml:space="preserve">Gebruik meer natuurlijke ingrediënten, </w:t>
            </w:r>
            <w:r w:rsidR="00F72DE3">
              <w:rPr>
                <w:lang w:val="nl-NL"/>
              </w:rPr>
              <w:t xml:space="preserve">luxere en </w:t>
            </w:r>
            <w:r w:rsidRPr="006E5EAD">
              <w:rPr>
                <w:lang w:val="nl-NL"/>
              </w:rPr>
              <w:t>verbeterde verpakking</w:t>
            </w:r>
            <w:r w:rsidR="004F0D50">
              <w:rPr>
                <w:lang w:val="nl-NL"/>
              </w:rPr>
              <w:t>, meer promotie</w:t>
            </w:r>
          </w:p>
        </w:tc>
        <w:tc>
          <w:tcPr>
            <w:tcW w:w="1621" w:type="dxa"/>
          </w:tcPr>
          <w:p w14:paraId="5395E7F0" w14:textId="77777777" w:rsidR="0010298D" w:rsidRPr="006E5EAD" w:rsidRDefault="0010298D">
            <w:pPr>
              <w:rPr>
                <w:lang w:val="nl-NL"/>
              </w:rPr>
            </w:pPr>
          </w:p>
        </w:tc>
        <w:tc>
          <w:tcPr>
            <w:tcW w:w="2078" w:type="dxa"/>
          </w:tcPr>
          <w:p w14:paraId="36CC2986" w14:textId="09F33DC8" w:rsidR="0010298D" w:rsidRPr="006E5EAD" w:rsidRDefault="0010298D">
            <w:pPr>
              <w:rPr>
                <w:lang w:val="nl-NL"/>
              </w:rPr>
            </w:pPr>
          </w:p>
        </w:tc>
      </w:tr>
    </w:tbl>
    <w:p w14:paraId="3083AC6C" w14:textId="77777777" w:rsidR="004A5E13" w:rsidRPr="004C7604" w:rsidRDefault="006E5EAD">
      <w:pPr>
        <w:pStyle w:val="Kop2"/>
      </w:pPr>
      <w:r>
        <w:t xml:space="preserve">Conclusie van </w:t>
      </w:r>
      <w:r w:rsidRPr="004C7604">
        <w:t xml:space="preserve">de </w:t>
      </w:r>
      <w:proofErr w:type="gramStart"/>
      <w:r w:rsidRPr="004C7604">
        <w:t>resultaten</w:t>
      </w:r>
      <w:proofErr w:type="gramEnd"/>
    </w:p>
    <w:p w14:paraId="467A71E4" w14:textId="38AE9744" w:rsidR="004A5E13" w:rsidRPr="006E5EAD" w:rsidRDefault="006E5EAD">
      <w:pPr>
        <w:pStyle w:val="Lijstopsomteken"/>
        <w:rPr>
          <w:lang w:val="nl-NL"/>
        </w:rPr>
      </w:pPr>
      <w:r w:rsidRPr="006E5EAD">
        <w:rPr>
          <w:lang w:val="nl-NL"/>
        </w:rPr>
        <w:t xml:space="preserve">Handgemaakte kaarsen zijn populair: 60% van de </w:t>
      </w:r>
      <w:r w:rsidR="005A6077">
        <w:rPr>
          <w:lang w:val="nl-NL"/>
        </w:rPr>
        <w:t>doelgroep</w:t>
      </w:r>
      <w:r w:rsidRPr="006E5EAD">
        <w:rPr>
          <w:lang w:val="nl-NL"/>
        </w:rPr>
        <w:t xml:space="preserve"> koopt weleens handgemaakte kaarsen.</w:t>
      </w:r>
    </w:p>
    <w:p w14:paraId="62701CAE" w14:textId="0776A473" w:rsidR="004A5E13" w:rsidRPr="006E5EAD" w:rsidRDefault="006E5EAD">
      <w:pPr>
        <w:pStyle w:val="Lijstopsomteken"/>
        <w:rPr>
          <w:lang w:val="nl-NL"/>
        </w:rPr>
      </w:pPr>
      <w:r w:rsidRPr="006E5EAD">
        <w:rPr>
          <w:lang w:val="nl-NL"/>
        </w:rPr>
        <w:t>Geur is de belangrijkste aankoopfactor: 4</w:t>
      </w:r>
      <w:r w:rsidR="003C2300">
        <w:rPr>
          <w:lang w:val="nl-NL"/>
        </w:rPr>
        <w:t>0</w:t>
      </w:r>
      <w:r w:rsidRPr="006E5EAD">
        <w:rPr>
          <w:lang w:val="nl-NL"/>
        </w:rPr>
        <w:t xml:space="preserve">% van de </w:t>
      </w:r>
      <w:r w:rsidR="005A6077">
        <w:rPr>
          <w:lang w:val="nl-NL"/>
        </w:rPr>
        <w:t>doelgroep</w:t>
      </w:r>
      <w:r w:rsidRPr="006E5EAD">
        <w:rPr>
          <w:lang w:val="nl-NL"/>
        </w:rPr>
        <w:t xml:space="preserve"> noemt de kwaliteit van de geur als de belangrijkste factor.</w:t>
      </w:r>
    </w:p>
    <w:p w14:paraId="02092BC9" w14:textId="22E7CDBA" w:rsidR="004A5E13" w:rsidRPr="006E5EAD" w:rsidRDefault="005A6077">
      <w:pPr>
        <w:pStyle w:val="Lijstopsomteken"/>
        <w:rPr>
          <w:lang w:val="nl-NL"/>
        </w:rPr>
      </w:pPr>
      <w:r>
        <w:rPr>
          <w:lang w:val="nl-NL"/>
        </w:rPr>
        <w:t xml:space="preserve">Doelgroep geeft </w:t>
      </w:r>
      <w:r w:rsidR="006E5EAD" w:rsidRPr="006E5EAD">
        <w:rPr>
          <w:lang w:val="nl-NL"/>
        </w:rPr>
        <w:t>de voorkeur aan kaarsen in het middensegment: 50% van de respondenten is bereid tussen €</w:t>
      </w:r>
      <w:r w:rsidR="00A74F01">
        <w:rPr>
          <w:lang w:val="nl-NL"/>
        </w:rPr>
        <w:t>5 en</w:t>
      </w:r>
      <w:r w:rsidR="006E5EAD" w:rsidRPr="006E5EAD">
        <w:rPr>
          <w:lang w:val="nl-NL"/>
        </w:rPr>
        <w:t xml:space="preserve"> €</w:t>
      </w:r>
      <w:r w:rsidR="00A74F01">
        <w:rPr>
          <w:lang w:val="nl-NL"/>
        </w:rPr>
        <w:t>10</w:t>
      </w:r>
      <w:r w:rsidR="006E5EAD" w:rsidRPr="006E5EAD">
        <w:rPr>
          <w:lang w:val="nl-NL"/>
        </w:rPr>
        <w:t xml:space="preserve"> te betalen.</w:t>
      </w:r>
    </w:p>
    <w:p w14:paraId="34E17910" w14:textId="0B90851B" w:rsidR="004A5E13" w:rsidRDefault="006E5EAD">
      <w:pPr>
        <w:pStyle w:val="Lijstopsomteken"/>
        <w:rPr>
          <w:lang w:val="nl-NL"/>
        </w:rPr>
      </w:pPr>
      <w:r w:rsidRPr="006E5EAD">
        <w:rPr>
          <w:lang w:val="nl-NL"/>
        </w:rPr>
        <w:lastRenderedPageBreak/>
        <w:t xml:space="preserve">Milieuvriendelijkheid is belangrijk: 75% van de </w:t>
      </w:r>
      <w:r w:rsidR="005A6077">
        <w:rPr>
          <w:lang w:val="nl-NL"/>
        </w:rPr>
        <w:t>doelgroep</w:t>
      </w:r>
      <w:r w:rsidRPr="006E5EAD">
        <w:rPr>
          <w:lang w:val="nl-NL"/>
        </w:rPr>
        <w:t xml:space="preserve"> vindt het belangrijk tot zeer belangrijk dat een kaars milieuvriendelijk is.</w:t>
      </w:r>
    </w:p>
    <w:p w14:paraId="3CE46017" w14:textId="53A34F8E" w:rsidR="006E55B1" w:rsidRPr="006E5EAD" w:rsidRDefault="006E55B1">
      <w:pPr>
        <w:pStyle w:val="Lijstopsomteken"/>
        <w:rPr>
          <w:lang w:val="nl-NL"/>
        </w:rPr>
      </w:pPr>
      <w:r>
        <w:rPr>
          <w:lang w:val="nl-NL"/>
        </w:rPr>
        <w:t xml:space="preserve">Naast de markt is online verkoop en via winkel </w:t>
      </w:r>
      <w:r w:rsidR="008951A1">
        <w:rPr>
          <w:lang w:val="nl-NL"/>
        </w:rPr>
        <w:t>een belangrijk plek om te verkopen</w:t>
      </w:r>
    </w:p>
    <w:p w14:paraId="48EE39C0" w14:textId="66F7FB01" w:rsidR="004A5E13" w:rsidRPr="006E5EAD" w:rsidRDefault="006E5EAD">
      <w:pPr>
        <w:pStyle w:val="Lijstopsomteken"/>
        <w:rPr>
          <w:lang w:val="nl-NL"/>
        </w:rPr>
      </w:pPr>
      <w:r w:rsidRPr="006E5EAD">
        <w:rPr>
          <w:b/>
          <w:bCs/>
          <w:lang w:val="nl-NL"/>
        </w:rPr>
        <w:t>Verbeterpunten:</w:t>
      </w:r>
      <w:r w:rsidRPr="006E5EAD">
        <w:rPr>
          <w:lang w:val="nl-NL"/>
        </w:rPr>
        <w:t xml:space="preserve"> </w:t>
      </w:r>
      <w:r w:rsidR="005A6077">
        <w:rPr>
          <w:lang w:val="nl-NL"/>
        </w:rPr>
        <w:t>Doelgroep wil</w:t>
      </w:r>
      <w:r w:rsidRPr="006E5EAD">
        <w:rPr>
          <w:lang w:val="nl-NL"/>
        </w:rPr>
        <w:t xml:space="preserve"> kaarsen met betere geurverspreiding en een langere brandtijd.</w:t>
      </w:r>
      <w:r w:rsidR="00F72DE3">
        <w:rPr>
          <w:lang w:val="nl-NL"/>
        </w:rPr>
        <w:t xml:space="preserve"> Verpakking mag luxer en meer promotie maken voor het product</w:t>
      </w:r>
    </w:p>
    <w:sectPr w:rsidR="004A5E13" w:rsidRPr="006E5EA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4930201">
    <w:abstractNumId w:val="8"/>
  </w:num>
  <w:num w:numId="2" w16cid:durableId="565066729">
    <w:abstractNumId w:val="6"/>
  </w:num>
  <w:num w:numId="3" w16cid:durableId="939484424">
    <w:abstractNumId w:val="5"/>
  </w:num>
  <w:num w:numId="4" w16cid:durableId="134027904">
    <w:abstractNumId w:val="4"/>
  </w:num>
  <w:num w:numId="5" w16cid:durableId="924648422">
    <w:abstractNumId w:val="7"/>
  </w:num>
  <w:num w:numId="6" w16cid:durableId="97916001">
    <w:abstractNumId w:val="3"/>
  </w:num>
  <w:num w:numId="7" w16cid:durableId="1784037628">
    <w:abstractNumId w:val="2"/>
  </w:num>
  <w:num w:numId="8" w16cid:durableId="1003826488">
    <w:abstractNumId w:val="1"/>
  </w:num>
  <w:num w:numId="9" w16cid:durableId="2146852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1CEF"/>
    <w:rsid w:val="0006063C"/>
    <w:rsid w:val="000804E3"/>
    <w:rsid w:val="0010298D"/>
    <w:rsid w:val="0015074B"/>
    <w:rsid w:val="0025287B"/>
    <w:rsid w:val="0029639D"/>
    <w:rsid w:val="00326F90"/>
    <w:rsid w:val="00334032"/>
    <w:rsid w:val="003C2300"/>
    <w:rsid w:val="004A5E13"/>
    <w:rsid w:val="004C1D8D"/>
    <w:rsid w:val="004C7604"/>
    <w:rsid w:val="004F0D50"/>
    <w:rsid w:val="00590473"/>
    <w:rsid w:val="005A6077"/>
    <w:rsid w:val="006569B3"/>
    <w:rsid w:val="006E55B1"/>
    <w:rsid w:val="006E5EAD"/>
    <w:rsid w:val="00712792"/>
    <w:rsid w:val="008951A1"/>
    <w:rsid w:val="008C1113"/>
    <w:rsid w:val="00A05D1C"/>
    <w:rsid w:val="00A74F01"/>
    <w:rsid w:val="00AA1D8D"/>
    <w:rsid w:val="00AF0A59"/>
    <w:rsid w:val="00B47730"/>
    <w:rsid w:val="00B87322"/>
    <w:rsid w:val="00C64AA2"/>
    <w:rsid w:val="00CB0664"/>
    <w:rsid w:val="00F2444C"/>
    <w:rsid w:val="00F72DE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520516"/>
  <w14:defaultImageDpi w14:val="300"/>
  <w15:docId w15:val="{21D8CE02-219F-40A7-B52A-B40C1FD5F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C693F"/>
  </w:style>
  <w:style w:type="paragraph" w:styleId="Kop1">
    <w:name w:val="heading 1"/>
    <w:basedOn w:val="Standaard"/>
    <w:next w:val="Standaard"/>
    <w:link w:val="Kop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18BF"/>
  </w:style>
  <w:style w:type="paragraph" w:styleId="Voettekst">
    <w:name w:val="footer"/>
    <w:basedOn w:val="Standaard"/>
    <w:link w:val="Voetteks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18BF"/>
  </w:style>
  <w:style w:type="paragraph" w:styleId="Geenafstand">
    <w:name w:val="No Spacing"/>
    <w:uiPriority w:val="1"/>
    <w:qFormat/>
    <w:rsid w:val="00FC69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FC693F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99"/>
    <w:unhideWhenUsed/>
    <w:rsid w:val="00AA1D8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AA1D8D"/>
  </w:style>
  <w:style w:type="paragraph" w:styleId="Plattetekst2">
    <w:name w:val="Body Text 2"/>
    <w:basedOn w:val="Standaard"/>
    <w:link w:val="Plattetekst2Char"/>
    <w:uiPriority w:val="99"/>
    <w:unhideWhenUsed/>
    <w:rsid w:val="00AA1D8D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AA1D8D"/>
  </w:style>
  <w:style w:type="paragraph" w:styleId="Plattetekst3">
    <w:name w:val="Body Text 3"/>
    <w:basedOn w:val="Standaard"/>
    <w:link w:val="Platteteks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AA1D8D"/>
    <w:rPr>
      <w:sz w:val="16"/>
      <w:szCs w:val="16"/>
    </w:rPr>
  </w:style>
  <w:style w:type="paragraph" w:styleId="Lijst">
    <w:name w:val="List"/>
    <w:basedOn w:val="Standaard"/>
    <w:uiPriority w:val="99"/>
    <w:unhideWhenUsed/>
    <w:rsid w:val="00AA1D8D"/>
    <w:pPr>
      <w:ind w:left="360" w:hanging="360"/>
      <w:contextualSpacing/>
    </w:pPr>
  </w:style>
  <w:style w:type="paragraph" w:styleId="Lijst2">
    <w:name w:val="List 2"/>
    <w:basedOn w:val="Standaard"/>
    <w:uiPriority w:val="99"/>
    <w:unhideWhenUsed/>
    <w:rsid w:val="00326F90"/>
    <w:pPr>
      <w:ind w:left="720" w:hanging="360"/>
      <w:contextualSpacing/>
    </w:pPr>
  </w:style>
  <w:style w:type="paragraph" w:styleId="Lijst3">
    <w:name w:val="List 3"/>
    <w:basedOn w:val="Standaard"/>
    <w:uiPriority w:val="99"/>
    <w:unhideWhenUsed/>
    <w:rsid w:val="00326F90"/>
    <w:pPr>
      <w:ind w:left="1080" w:hanging="360"/>
      <w:contextualSpacing/>
    </w:pPr>
  </w:style>
  <w:style w:type="paragraph" w:styleId="Lijstopsomteken">
    <w:name w:val="List Bullet"/>
    <w:basedOn w:val="Standaard"/>
    <w:uiPriority w:val="99"/>
    <w:unhideWhenUsed/>
    <w:rsid w:val="00326F90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unhideWhenUsed/>
    <w:rsid w:val="00326F90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unhideWhenUsed/>
    <w:rsid w:val="00326F90"/>
    <w:pPr>
      <w:numPr>
        <w:numId w:val="3"/>
      </w:numPr>
      <w:contextualSpacing/>
    </w:pPr>
  </w:style>
  <w:style w:type="paragraph" w:styleId="Lijstnummering">
    <w:name w:val="List Number"/>
    <w:basedOn w:val="Standaard"/>
    <w:uiPriority w:val="99"/>
    <w:unhideWhenUsed/>
    <w:rsid w:val="00326F90"/>
    <w:pPr>
      <w:numPr>
        <w:numId w:val="5"/>
      </w:numPr>
      <w:contextualSpacing/>
    </w:pPr>
  </w:style>
  <w:style w:type="paragraph" w:styleId="Lijstnummering2">
    <w:name w:val="List Number 2"/>
    <w:basedOn w:val="Standaard"/>
    <w:uiPriority w:val="99"/>
    <w:unhideWhenUsed/>
    <w:rsid w:val="0029639D"/>
    <w:pPr>
      <w:numPr>
        <w:numId w:val="6"/>
      </w:numPr>
      <w:contextualSpacing/>
    </w:pPr>
  </w:style>
  <w:style w:type="paragraph" w:styleId="Lijstnummering3">
    <w:name w:val="List Number 3"/>
    <w:basedOn w:val="Standaard"/>
    <w:uiPriority w:val="99"/>
    <w:unhideWhenUsed/>
    <w:rsid w:val="0029639D"/>
    <w:pPr>
      <w:numPr>
        <w:numId w:val="7"/>
      </w:numPr>
      <w:contextualSpacing/>
    </w:pPr>
  </w:style>
  <w:style w:type="paragraph" w:styleId="Lijstvoortzetting">
    <w:name w:val="List Continue"/>
    <w:basedOn w:val="Standaard"/>
    <w:uiPriority w:val="99"/>
    <w:unhideWhenUsed/>
    <w:rsid w:val="0029639D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unhideWhenUsed/>
    <w:rsid w:val="0029639D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unhideWhenUsed/>
    <w:rsid w:val="0029639D"/>
    <w:pPr>
      <w:spacing w:after="120"/>
      <w:ind w:left="1080"/>
      <w:contextualSpacing/>
    </w:pPr>
  </w:style>
  <w:style w:type="paragraph" w:styleId="Macrotekst">
    <w:name w:val="macro"/>
    <w:link w:val="Macroteks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rsid w:val="0029639D"/>
    <w:rPr>
      <w:rFonts w:ascii="Courier" w:hAnsi="Courier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FC693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C693F"/>
    <w:rPr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FC693F"/>
    <w:rPr>
      <w:b/>
      <w:bCs/>
    </w:rPr>
  </w:style>
  <w:style w:type="character" w:styleId="Nadruk">
    <w:name w:val="Emphasis"/>
    <w:basedOn w:val="Standaardalinea-lettertype"/>
    <w:uiPriority w:val="20"/>
    <w:qFormat/>
    <w:rsid w:val="00FC693F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C693F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FC693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FC693F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FC693F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C693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C693F"/>
    <w:pPr>
      <w:outlineLvl w:val="9"/>
    </w:pPr>
  </w:style>
  <w:style w:type="table" w:styleId="Tabelraster">
    <w:name w:val="Table Grid"/>
    <w:basedOn w:val="Standaardtabe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chtelijst">
    <w:name w:val="Light List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raster">
    <w:name w:val="Light Grid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emiddeldearcering1">
    <w:name w:val="Medium Shading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onkerelijst">
    <w:name w:val="Dark List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leurrijkearcering">
    <w:name w:val="Colorful Shading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lijst">
    <w:name w:val="Colorful List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raster">
    <w:name w:val="Colorful Grid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Richard Jonker</cp:lastModifiedBy>
  <cp:revision>23</cp:revision>
  <dcterms:created xsi:type="dcterms:W3CDTF">2025-06-27T12:13:00Z</dcterms:created>
  <dcterms:modified xsi:type="dcterms:W3CDTF">2025-07-01T09:46:00Z</dcterms:modified>
  <cp:category/>
</cp:coreProperties>
</file>