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26A7A9" w14:textId="77777777" w:rsidR="00E82BC2" w:rsidRDefault="00000000">
      <w:pPr>
        <w:pStyle w:val="Kop1"/>
      </w:pPr>
      <w:r>
        <w:t>Verwerkingsopdracht: Bemesting en Gewasbescherming bij Plantweerbaarheid (niveau 3)</w:t>
      </w:r>
    </w:p>
    <w:p w14:paraId="2DFAF83B" w14:textId="77777777" w:rsidR="00E82BC2" w:rsidRDefault="00000000">
      <w:r>
        <w:t>Opleiding: Vakbekwaam medewerker teelt</w:t>
      </w:r>
    </w:p>
    <w:p w14:paraId="1011B040" w14:textId="77777777" w:rsidR="00E82BC2" w:rsidRDefault="00000000">
      <w:r>
        <w:t>Vak / leeractiviteit: Plantfysiologie en Gewasbescherming</w:t>
      </w:r>
    </w:p>
    <w:p w14:paraId="11A33F4D" w14:textId="77777777" w:rsidR="00E82BC2" w:rsidRDefault="00000000">
      <w:r>
        <w:t>Titel: Hoe bemesting en gewasbescherming samen zorgen voor sterke planten</w:t>
      </w:r>
    </w:p>
    <w:p w14:paraId="3EC01B5B" w14:textId="77777777" w:rsidR="00E82BC2" w:rsidRDefault="00000000">
      <w:pPr>
        <w:pStyle w:val="Kop2"/>
      </w:pPr>
      <w:r>
        <w:t>Doel van de opdracht</w:t>
      </w:r>
    </w:p>
    <w:p w14:paraId="6AE6363E" w14:textId="77777777" w:rsidR="00E82BC2" w:rsidRDefault="00000000">
      <w:r>
        <w:t>In deze opdracht leer je hoe bemesting en gewasbescherming met elkaar te maken hebben. Je ontdekt hoe voedingsstoffen en doseringen invloed hebben op de gezondheid en weerbaarheid van planten. Ook leer je wat er in de plant gebeurt (plantfysiologie) als een plant te veel of te weinig voeding krijgt.</w:t>
      </w:r>
    </w:p>
    <w:p w14:paraId="1CBBCD9B" w14:textId="77777777" w:rsidR="00E82BC2" w:rsidRDefault="00000000">
      <w:pPr>
        <w:pStyle w:val="Kop2"/>
      </w:pPr>
      <w:r>
        <w:t>Stap 1: Onderzoek</w:t>
      </w:r>
    </w:p>
    <w:p w14:paraId="6BCB6821" w14:textId="77777777" w:rsidR="00E82BC2" w:rsidRDefault="00000000">
      <w:r>
        <w:t>Zoek informatie over bemesting, dosering en plantweerbaarheid. Gebruik betrouwbare bronnen, zoals je stagebedrijf of leerbedrijf, vakbladen of websites (bijv. Groen Kennisnet, WUR, Delphy).</w:t>
      </w:r>
    </w:p>
    <w:p w14:paraId="7566BC5C" w14:textId="77777777" w:rsidR="00E82BC2" w:rsidRDefault="00000000">
      <w:r>
        <w:t>Beantwoord daarna deze vragen:</w:t>
      </w:r>
    </w:p>
    <w:p w14:paraId="015517BA" w14:textId="77777777" w:rsidR="00E82BC2" w:rsidRDefault="00000000">
      <w:pPr>
        <w:pStyle w:val="Lijstnummering"/>
      </w:pPr>
      <w:r>
        <w:t>1. Waarom is het belangrijk om goed te doseren bij bemesting?</w:t>
      </w:r>
    </w:p>
    <w:p w14:paraId="387BE940" w14:textId="77777777" w:rsidR="00E82BC2" w:rsidRDefault="00000000">
      <w:pPr>
        <w:pStyle w:val="Lijstnummering"/>
      </w:pPr>
      <w:r>
        <w:t>2. Wat gebeurt er met een plant als er te veel of te weinig voeding wordt gegeven?</w:t>
      </w:r>
    </w:p>
    <w:p w14:paraId="04B01C50" w14:textId="77777777" w:rsidR="00E82BC2" w:rsidRDefault="00000000">
      <w:pPr>
        <w:pStyle w:val="Lijstnummering"/>
      </w:pPr>
      <w:r>
        <w:t>3. Welke voedingsstoffen helpen planten sterker te maken (bijv. kalium, calcium, magnesium)?</w:t>
      </w:r>
    </w:p>
    <w:p w14:paraId="733AE2C1" w14:textId="77777777" w:rsidR="00E82BC2" w:rsidRDefault="00000000">
      <w:pPr>
        <w:pStyle w:val="Lijstnummering"/>
      </w:pPr>
      <w:r>
        <w:t>4. Hoe hangt bemesting samen met ziekten en plagen?</w:t>
      </w:r>
    </w:p>
    <w:p w14:paraId="351A0112" w14:textId="77777777" w:rsidR="00E82BC2" w:rsidRDefault="00000000">
      <w:pPr>
        <w:pStyle w:val="Lijstnummering"/>
      </w:pPr>
      <w:r>
        <w:t>5. Welke duurzame manieren zijn er om planten gezond te houden zonder te veel gewasbeschermingsmiddelen?</w:t>
      </w:r>
    </w:p>
    <w:p w14:paraId="41A7EC3A" w14:textId="77777777" w:rsidR="00E82BC2" w:rsidRDefault="00000000">
      <w:pPr>
        <w:pStyle w:val="Kop2"/>
      </w:pPr>
      <w:r>
        <w:t>Stap 2: Samenvatting</w:t>
      </w:r>
    </w:p>
    <w:p w14:paraId="621E3AFE" w14:textId="77777777" w:rsidR="00E82BC2" w:rsidRDefault="00000000">
      <w:r>
        <w:t>Schrijf een korte samenvatting van ongeveer 400–500 woorden waarin je uitlegt:</w:t>
      </w:r>
    </w:p>
    <w:p w14:paraId="3CCA1EE1" w14:textId="77777777" w:rsidR="00E82BC2" w:rsidRDefault="00000000">
      <w:pPr>
        <w:pStyle w:val="Lijstopsomteken"/>
      </w:pPr>
      <w:r>
        <w:t>waarom een juiste bemesting belangrijk is;</w:t>
      </w:r>
    </w:p>
    <w:p w14:paraId="310F7A33" w14:textId="77777777" w:rsidR="00E82BC2" w:rsidRDefault="00000000">
      <w:pPr>
        <w:pStyle w:val="Lijstopsomteken"/>
      </w:pPr>
      <w:r>
        <w:t>wat er in de plant gebeurt bij verkeerde dosering;</w:t>
      </w:r>
    </w:p>
    <w:p w14:paraId="39CFD5E9" w14:textId="77777777" w:rsidR="00E82BC2" w:rsidRDefault="00000000">
      <w:pPr>
        <w:pStyle w:val="Lijstopsomteken"/>
      </w:pPr>
      <w:r>
        <w:t>hoe voeding invloed heeft op de weerbaarheid van de plant;</w:t>
      </w:r>
    </w:p>
    <w:p w14:paraId="754E2E3F" w14:textId="77777777" w:rsidR="00E82BC2" w:rsidRDefault="00000000">
      <w:pPr>
        <w:pStyle w:val="Lijstopsomteken"/>
      </w:pPr>
      <w:r>
        <w:t>en hoe bedrijven duurzamer kunnen werken met voeding en bescherming.</w:t>
      </w:r>
    </w:p>
    <w:p w14:paraId="53512896" w14:textId="77777777" w:rsidR="00E82BC2" w:rsidRDefault="00000000">
      <w:pPr>
        <w:pStyle w:val="Kop2"/>
      </w:pPr>
      <w:r>
        <w:t>Stap 3: Reflectie</w:t>
      </w:r>
    </w:p>
    <w:p w14:paraId="6B8EEC83" w14:textId="77777777" w:rsidR="00E82BC2" w:rsidRDefault="00000000">
      <w:r>
        <w:t>Beantwoord de volgende vragen (ongeveer 200–250 woorden):</w:t>
      </w:r>
    </w:p>
    <w:p w14:paraId="65145E9D" w14:textId="77777777" w:rsidR="00E82BC2" w:rsidRDefault="00000000">
      <w:pPr>
        <w:pStyle w:val="Lijstnummering"/>
      </w:pPr>
      <w:r>
        <w:t>1. Wat heb je geleerd over de invloed van bemesting op de gezondheid van planten?</w:t>
      </w:r>
    </w:p>
    <w:p w14:paraId="597EA525" w14:textId="77777777" w:rsidR="00E82BC2" w:rsidRDefault="00000000">
      <w:pPr>
        <w:pStyle w:val="Lijstnummering"/>
      </w:pPr>
      <w:r>
        <w:t>2. Wat vond je interessant of opvallend?</w:t>
      </w:r>
    </w:p>
    <w:p w14:paraId="6A925CCC" w14:textId="77777777" w:rsidR="00E82BC2" w:rsidRDefault="00000000">
      <w:pPr>
        <w:pStyle w:val="Lijstnummering"/>
      </w:pPr>
      <w:r>
        <w:lastRenderedPageBreak/>
        <w:t>3. Hoe zou jij op je stage of werkplek beter kunnen letten op doseringen en plantweerbaarheid?</w:t>
      </w:r>
    </w:p>
    <w:p w14:paraId="0BFEEE95" w14:textId="77777777" w:rsidR="00E82BC2" w:rsidRDefault="00000000">
      <w:pPr>
        <w:pStyle w:val="Kop2"/>
      </w:pPr>
      <w:r>
        <w:t>Stap 4: Actieplan</w:t>
      </w:r>
    </w:p>
    <w:p w14:paraId="4E136FE4" w14:textId="77777777" w:rsidR="00E82BC2" w:rsidRDefault="00000000">
      <w:r>
        <w:t>Doel: Je maakt een actieplan voor een gewas op jouw stage of leerbedrijf. Je laat zien hoe de bemesting en gewasbescherming verbeterd kunnen worden om sterkere planten te krijgen.</w:t>
      </w:r>
    </w:p>
    <w:p w14:paraId="5AB86CA5" w14:textId="77777777" w:rsidR="00E82BC2" w:rsidRDefault="00000000">
      <w:r>
        <w:t>Instructie: Volg deze stappen:</w:t>
      </w:r>
    </w:p>
    <w:p w14:paraId="24EE970F" w14:textId="77777777" w:rsidR="003241D6" w:rsidRDefault="00000000">
      <w:pPr>
        <w:pStyle w:val="Lijstnummering"/>
      </w:pPr>
      <w:r>
        <w:t xml:space="preserve">1. Kies een gewas (bijv. </w:t>
      </w:r>
      <w:r w:rsidR="003241D6">
        <w:t>gerbera, Perkgoed, lelies , laanboom, komkommer, paprika ect).</w:t>
      </w:r>
    </w:p>
    <w:p w14:paraId="05E37286" w14:textId="17D01627" w:rsidR="00E82BC2" w:rsidRDefault="00000000">
      <w:pPr>
        <w:pStyle w:val="Lijstnummering"/>
      </w:pPr>
      <w:r>
        <w:t>2. Beschrijf de huidige situatie:</w:t>
      </w:r>
      <w:r>
        <w:br/>
        <w:t xml:space="preserve">   - Hoe wordt er nu bemest?</w:t>
      </w:r>
      <w:r>
        <w:br/>
        <w:t xml:space="preserve">   - Welke middelen worden gebruikt tegen ziekten en plagen?</w:t>
      </w:r>
      <w:r>
        <w:br/>
        <w:t xml:space="preserve">   - Welke problemen komen vaak voor?</w:t>
      </w:r>
    </w:p>
    <w:p w14:paraId="01AD42CB" w14:textId="77777777" w:rsidR="00E82BC2" w:rsidRDefault="00000000">
      <w:pPr>
        <w:pStyle w:val="Lijstnummering"/>
      </w:pPr>
      <w:r>
        <w:t>3. Bedenk verbeterpunten:</w:t>
      </w:r>
      <w:r>
        <w:br/>
        <w:t xml:space="preserve">   - Wat kan beter in de bemesting of dosering?</w:t>
      </w:r>
      <w:r>
        <w:br/>
        <w:t xml:space="preserve">   - Hoe kun je de plant sterker maken met voeding of verzorging?</w:t>
      </w:r>
    </w:p>
    <w:p w14:paraId="6EE81D7D" w14:textId="77777777" w:rsidR="00E82BC2" w:rsidRDefault="00000000">
      <w:pPr>
        <w:pStyle w:val="Lijstnummering"/>
      </w:pPr>
      <w:r>
        <w:t>4. Maak drie verbeteracties:</w:t>
      </w:r>
      <w:r>
        <w:br/>
        <w:t xml:space="preserve">   - Wat ga je doen (bijv. minder stikstof, meer kalium, bladvoeding)?</w:t>
      </w:r>
      <w:r>
        <w:br/>
        <w:t xml:space="preserve">   - Waarom helpt dit de plant?</w:t>
      </w:r>
      <w:r>
        <w:br/>
        <w:t xml:space="preserve">   - Hoe ga je dit uitvoeren (hoe vaak, hoeveel, met welke middelen)?</w:t>
      </w:r>
      <w:r>
        <w:br/>
        <w:t xml:space="preserve">   - Wat verwacht je als resultaat (bijv. sterkere bladeren, minder schimmels)?</w:t>
      </w:r>
    </w:p>
    <w:p w14:paraId="59C04A02" w14:textId="77777777" w:rsidR="00E82BC2" w:rsidRDefault="00000000">
      <w:pPr>
        <w:pStyle w:val="Lijstnummering"/>
      </w:pPr>
      <w:r>
        <w:t>5. Controle en evaluatie:</w:t>
      </w:r>
      <w:r>
        <w:br/>
        <w:t xml:space="preserve">   - Hoe kun je zien of de plant sterker is geworden (bijv. bladkleur, groei, minder ziektes)?</w:t>
      </w:r>
    </w:p>
    <w:p w14:paraId="40E41A66" w14:textId="77777777" w:rsidR="00E82BC2" w:rsidRDefault="00000000">
      <w:r>
        <w:t>Schrijf dit actieplan uit in minimaal 350 woorden met duidelijke kopjes per onderdeel.</w:t>
      </w:r>
    </w:p>
    <w:p w14:paraId="09D59592" w14:textId="77777777" w:rsidR="00E82BC2" w:rsidRDefault="00000000">
      <w:pPr>
        <w:pStyle w:val="Kop2"/>
      </w:pPr>
      <w:r>
        <w:t>Leerdoelen</w:t>
      </w:r>
    </w:p>
    <w:p w14:paraId="61D7C5B3" w14:textId="77777777" w:rsidR="00E82BC2" w:rsidRDefault="00000000">
      <w:pPr>
        <w:pStyle w:val="Lijstopsomteken"/>
      </w:pPr>
      <w:r>
        <w:t>uitleggen waarom doseren bij bemesting belangrijk is;</w:t>
      </w:r>
    </w:p>
    <w:p w14:paraId="2DC83EB1" w14:textId="77777777" w:rsidR="00E82BC2" w:rsidRDefault="00000000">
      <w:pPr>
        <w:pStyle w:val="Lijstopsomteken"/>
      </w:pPr>
      <w:r>
        <w:t>uitleggen hoe voeding en plantweerbaarheid samenhangen;</w:t>
      </w:r>
    </w:p>
    <w:p w14:paraId="7619DDE5" w14:textId="77777777" w:rsidR="00E82BC2" w:rsidRDefault="00000000">
      <w:pPr>
        <w:pStyle w:val="Lijstopsomteken"/>
      </w:pPr>
      <w:r>
        <w:t>een eenvoudig actieplan maken om planten sterker te maken met juiste voeding en bescherming.</w:t>
      </w:r>
    </w:p>
    <w:sectPr w:rsidR="00E82BC2" w:rsidSect="00034616">
      <w:headerReference w:type="default" r:id="rId8"/>
      <w:footerReference w:type="default" r:id="rId9"/>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D7859E9" w14:textId="77777777" w:rsidR="00B04D4F" w:rsidRDefault="00B04D4F" w:rsidP="006135AC">
      <w:pPr>
        <w:spacing w:after="0" w:line="240" w:lineRule="auto"/>
      </w:pPr>
      <w:r>
        <w:separator/>
      </w:r>
    </w:p>
  </w:endnote>
  <w:endnote w:type="continuationSeparator" w:id="0">
    <w:p w14:paraId="1562EBA1" w14:textId="77777777" w:rsidR="00B04D4F" w:rsidRDefault="00B04D4F" w:rsidP="006135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4090202050204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57144555"/>
      <w:docPartObj>
        <w:docPartGallery w:val="Page Numbers (Bottom of Page)"/>
        <w:docPartUnique/>
      </w:docPartObj>
    </w:sdtPr>
    <w:sdtContent>
      <w:p w14:paraId="3978FB3E" w14:textId="6711F7B5" w:rsidR="006135AC" w:rsidRDefault="006135AC">
        <w:pPr>
          <w:pStyle w:val="Voettekst"/>
          <w:jc w:val="right"/>
        </w:pPr>
        <w:r>
          <w:fldChar w:fldCharType="begin"/>
        </w:r>
        <w:r>
          <w:instrText>PAGE   \* MERGEFORMAT</w:instrText>
        </w:r>
        <w:r>
          <w:fldChar w:fldCharType="separate"/>
        </w:r>
        <w:r>
          <w:rPr>
            <w:lang w:val="nl-NL"/>
          </w:rPr>
          <w:t>2</w:t>
        </w:r>
        <w:r>
          <w:fldChar w:fldCharType="end"/>
        </w:r>
      </w:p>
    </w:sdtContent>
  </w:sdt>
  <w:p w14:paraId="10DF6364" w14:textId="77777777" w:rsidR="006135AC" w:rsidRDefault="006135AC">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33A22B" w14:textId="77777777" w:rsidR="00B04D4F" w:rsidRDefault="00B04D4F" w:rsidP="006135AC">
      <w:pPr>
        <w:spacing w:after="0" w:line="240" w:lineRule="auto"/>
      </w:pPr>
      <w:r>
        <w:separator/>
      </w:r>
    </w:p>
  </w:footnote>
  <w:footnote w:type="continuationSeparator" w:id="0">
    <w:p w14:paraId="5BCBE408" w14:textId="77777777" w:rsidR="00B04D4F" w:rsidRDefault="00B04D4F" w:rsidP="006135A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CF8D50" w14:textId="031C8526" w:rsidR="006135AC" w:rsidRDefault="006135AC">
    <w:pPr>
      <w:pStyle w:val="Koptekst"/>
    </w:pPr>
    <w:r>
      <w:rPr>
        <w:noProof/>
      </w:rPr>
      <w:drawing>
        <wp:anchor distT="0" distB="0" distL="114300" distR="114300" simplePos="0" relativeHeight="251659264" behindDoc="1" locked="0" layoutInCell="1" allowOverlap="1" wp14:anchorId="782CBB39" wp14:editId="49C26A2D">
          <wp:simplePos x="0" y="0"/>
          <wp:positionH relativeFrom="column">
            <wp:posOffset>3817620</wp:posOffset>
          </wp:positionH>
          <wp:positionV relativeFrom="paragraph">
            <wp:posOffset>-259080</wp:posOffset>
          </wp:positionV>
          <wp:extent cx="2497618" cy="556182"/>
          <wp:effectExtent l="0" t="0" r="0" b="0"/>
          <wp:wrapNone/>
          <wp:docPr id="1608988063"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97618" cy="556182"/>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jstnummering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jstnummering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jstopsomteken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jstopsomteken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jstnummering"/>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jstopsomteken"/>
      <w:lvlText w:val=""/>
      <w:lvlJc w:val="left"/>
      <w:pPr>
        <w:tabs>
          <w:tab w:val="num" w:pos="360"/>
        </w:tabs>
        <w:ind w:left="360" w:hanging="360"/>
      </w:pPr>
      <w:rPr>
        <w:rFonts w:ascii="Symbol" w:hAnsi="Symbol" w:hint="default"/>
      </w:rPr>
    </w:lvl>
  </w:abstractNum>
  <w:num w:numId="1" w16cid:durableId="1476143062">
    <w:abstractNumId w:val="8"/>
  </w:num>
  <w:num w:numId="2" w16cid:durableId="215242525">
    <w:abstractNumId w:val="6"/>
  </w:num>
  <w:num w:numId="3" w16cid:durableId="237442180">
    <w:abstractNumId w:val="5"/>
  </w:num>
  <w:num w:numId="4" w16cid:durableId="119425012">
    <w:abstractNumId w:val="4"/>
  </w:num>
  <w:num w:numId="5" w16cid:durableId="1573274535">
    <w:abstractNumId w:val="7"/>
  </w:num>
  <w:num w:numId="6" w16cid:durableId="1596354976">
    <w:abstractNumId w:val="3"/>
  </w:num>
  <w:num w:numId="7" w16cid:durableId="1471943703">
    <w:abstractNumId w:val="2"/>
  </w:num>
  <w:num w:numId="8" w16cid:durableId="683703704">
    <w:abstractNumId w:val="1"/>
  </w:num>
  <w:num w:numId="9" w16cid:durableId="175558992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29639D"/>
    <w:rsid w:val="003241D6"/>
    <w:rsid w:val="00326F90"/>
    <w:rsid w:val="006135AC"/>
    <w:rsid w:val="007513BE"/>
    <w:rsid w:val="00AA1D8D"/>
    <w:rsid w:val="00B04D4F"/>
    <w:rsid w:val="00B47730"/>
    <w:rsid w:val="00CB0664"/>
    <w:rsid w:val="00E82BC2"/>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4062061"/>
  <w14:defaultImageDpi w14:val="300"/>
  <w15:docId w15:val="{C117014F-0831-4ED1-BD84-08D1A17463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FC693F"/>
  </w:style>
  <w:style w:type="paragraph" w:styleId="Kop1">
    <w:name w:val="heading 1"/>
    <w:basedOn w:val="Standaard"/>
    <w:next w:val="Standaard"/>
    <w:link w:val="Kop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Kop2">
    <w:name w:val="heading 2"/>
    <w:basedOn w:val="Standaard"/>
    <w:next w:val="Standaard"/>
    <w:link w:val="Kop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Kop3">
    <w:name w:val="heading 3"/>
    <w:basedOn w:val="Standaard"/>
    <w:next w:val="Standaard"/>
    <w:link w:val="Kop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Kop4">
    <w:name w:val="heading 4"/>
    <w:basedOn w:val="Standaard"/>
    <w:next w:val="Standaard"/>
    <w:link w:val="Kop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Kop5">
    <w:name w:val="heading 5"/>
    <w:basedOn w:val="Standaard"/>
    <w:next w:val="Standaard"/>
    <w:link w:val="Kop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Kop6">
    <w:name w:val="heading 6"/>
    <w:basedOn w:val="Standaard"/>
    <w:next w:val="Standaard"/>
    <w:link w:val="Kop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Kop7">
    <w:name w:val="heading 7"/>
    <w:basedOn w:val="Standaard"/>
    <w:next w:val="Standaard"/>
    <w:link w:val="Kop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Kop8">
    <w:name w:val="heading 8"/>
    <w:basedOn w:val="Standaard"/>
    <w:next w:val="Standaard"/>
    <w:link w:val="Kop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Kop9">
    <w:name w:val="heading 9"/>
    <w:basedOn w:val="Standaard"/>
    <w:next w:val="Standaard"/>
    <w:link w:val="Kop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E618BF"/>
    <w:pPr>
      <w:tabs>
        <w:tab w:val="center" w:pos="4680"/>
        <w:tab w:val="right" w:pos="9360"/>
      </w:tabs>
      <w:spacing w:after="0" w:line="240" w:lineRule="auto"/>
    </w:pPr>
  </w:style>
  <w:style w:type="character" w:customStyle="1" w:styleId="KoptekstChar">
    <w:name w:val="Koptekst Char"/>
    <w:basedOn w:val="Standaardalinea-lettertype"/>
    <w:link w:val="Koptekst"/>
    <w:uiPriority w:val="99"/>
    <w:rsid w:val="00E618BF"/>
  </w:style>
  <w:style w:type="paragraph" w:styleId="Voettekst">
    <w:name w:val="footer"/>
    <w:basedOn w:val="Standaard"/>
    <w:link w:val="VoettekstChar"/>
    <w:uiPriority w:val="99"/>
    <w:unhideWhenUsed/>
    <w:rsid w:val="00E618BF"/>
    <w:pPr>
      <w:tabs>
        <w:tab w:val="center" w:pos="4680"/>
        <w:tab w:val="right" w:pos="9360"/>
      </w:tabs>
      <w:spacing w:after="0" w:line="240" w:lineRule="auto"/>
    </w:pPr>
  </w:style>
  <w:style w:type="character" w:customStyle="1" w:styleId="VoettekstChar">
    <w:name w:val="Voettekst Char"/>
    <w:basedOn w:val="Standaardalinea-lettertype"/>
    <w:link w:val="Voettekst"/>
    <w:uiPriority w:val="99"/>
    <w:rsid w:val="00E618BF"/>
  </w:style>
  <w:style w:type="paragraph" w:styleId="Geenafstand">
    <w:name w:val="No Spacing"/>
    <w:uiPriority w:val="1"/>
    <w:qFormat/>
    <w:rsid w:val="00FC693F"/>
    <w:pPr>
      <w:spacing w:after="0" w:line="240" w:lineRule="auto"/>
    </w:pPr>
  </w:style>
  <w:style w:type="character" w:customStyle="1" w:styleId="Kop1Char">
    <w:name w:val="Kop 1 Char"/>
    <w:basedOn w:val="Standaardalinea-lettertype"/>
    <w:link w:val="Kop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Kop2Char">
    <w:name w:val="Kop 2 Char"/>
    <w:basedOn w:val="Standaardalinea-lettertype"/>
    <w:link w:val="Kop2"/>
    <w:uiPriority w:val="9"/>
    <w:rsid w:val="00FC693F"/>
    <w:rPr>
      <w:rFonts w:asciiTheme="majorHAnsi" w:eastAsiaTheme="majorEastAsia" w:hAnsiTheme="majorHAnsi" w:cstheme="majorBidi"/>
      <w:b/>
      <w:bCs/>
      <w:color w:val="4F81BD" w:themeColor="accent1"/>
      <w:sz w:val="26"/>
      <w:szCs w:val="26"/>
    </w:rPr>
  </w:style>
  <w:style w:type="character" w:customStyle="1" w:styleId="Kop3Char">
    <w:name w:val="Kop 3 Char"/>
    <w:basedOn w:val="Standaardalinea-lettertype"/>
    <w:link w:val="Kop3"/>
    <w:uiPriority w:val="9"/>
    <w:rsid w:val="00FC693F"/>
    <w:rPr>
      <w:rFonts w:asciiTheme="majorHAnsi" w:eastAsiaTheme="majorEastAsia" w:hAnsiTheme="majorHAnsi" w:cstheme="majorBidi"/>
      <w:b/>
      <w:bCs/>
      <w:color w:val="4F81BD" w:themeColor="accent1"/>
    </w:rPr>
  </w:style>
  <w:style w:type="paragraph" w:styleId="Titel">
    <w:name w:val="Title"/>
    <w:basedOn w:val="Standaard"/>
    <w:next w:val="Standaard"/>
    <w:link w:val="Titel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Char">
    <w:name w:val="Titel Char"/>
    <w:basedOn w:val="Standaardalinea-lettertype"/>
    <w:link w:val="Titel"/>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Ondertitel">
    <w:name w:val="Subtitle"/>
    <w:basedOn w:val="Standaard"/>
    <w:next w:val="Standaard"/>
    <w:link w:val="Ondertitel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OndertitelChar">
    <w:name w:val="Ondertitel Char"/>
    <w:basedOn w:val="Standaardalinea-lettertype"/>
    <w:link w:val="Ondertitel"/>
    <w:uiPriority w:val="11"/>
    <w:rsid w:val="00FC693F"/>
    <w:rPr>
      <w:rFonts w:asciiTheme="majorHAnsi" w:eastAsiaTheme="majorEastAsia" w:hAnsiTheme="majorHAnsi" w:cstheme="majorBidi"/>
      <w:i/>
      <w:iCs/>
      <w:color w:val="4F81BD" w:themeColor="accent1"/>
      <w:spacing w:val="15"/>
      <w:sz w:val="24"/>
      <w:szCs w:val="24"/>
    </w:rPr>
  </w:style>
  <w:style w:type="paragraph" w:styleId="Lijstalinea">
    <w:name w:val="List Paragraph"/>
    <w:basedOn w:val="Standaard"/>
    <w:uiPriority w:val="34"/>
    <w:qFormat/>
    <w:rsid w:val="00FC693F"/>
    <w:pPr>
      <w:ind w:left="720"/>
      <w:contextualSpacing/>
    </w:pPr>
  </w:style>
  <w:style w:type="paragraph" w:styleId="Plattetekst">
    <w:name w:val="Body Text"/>
    <w:basedOn w:val="Standaard"/>
    <w:link w:val="PlattetekstChar"/>
    <w:uiPriority w:val="99"/>
    <w:unhideWhenUsed/>
    <w:rsid w:val="00AA1D8D"/>
    <w:pPr>
      <w:spacing w:after="120"/>
    </w:pPr>
  </w:style>
  <w:style w:type="character" w:customStyle="1" w:styleId="PlattetekstChar">
    <w:name w:val="Platte tekst Char"/>
    <w:basedOn w:val="Standaardalinea-lettertype"/>
    <w:link w:val="Plattetekst"/>
    <w:uiPriority w:val="99"/>
    <w:rsid w:val="00AA1D8D"/>
  </w:style>
  <w:style w:type="paragraph" w:styleId="Plattetekst2">
    <w:name w:val="Body Text 2"/>
    <w:basedOn w:val="Standaard"/>
    <w:link w:val="Plattetekst2Char"/>
    <w:uiPriority w:val="99"/>
    <w:unhideWhenUsed/>
    <w:rsid w:val="00AA1D8D"/>
    <w:pPr>
      <w:spacing w:after="120" w:line="480" w:lineRule="auto"/>
    </w:pPr>
  </w:style>
  <w:style w:type="character" w:customStyle="1" w:styleId="Plattetekst2Char">
    <w:name w:val="Platte tekst 2 Char"/>
    <w:basedOn w:val="Standaardalinea-lettertype"/>
    <w:link w:val="Plattetekst2"/>
    <w:uiPriority w:val="99"/>
    <w:rsid w:val="00AA1D8D"/>
  </w:style>
  <w:style w:type="paragraph" w:styleId="Plattetekst3">
    <w:name w:val="Body Text 3"/>
    <w:basedOn w:val="Standaard"/>
    <w:link w:val="Plattetekst3Char"/>
    <w:uiPriority w:val="99"/>
    <w:unhideWhenUsed/>
    <w:rsid w:val="00AA1D8D"/>
    <w:pPr>
      <w:spacing w:after="120"/>
    </w:pPr>
    <w:rPr>
      <w:sz w:val="16"/>
      <w:szCs w:val="16"/>
    </w:rPr>
  </w:style>
  <w:style w:type="character" w:customStyle="1" w:styleId="Plattetekst3Char">
    <w:name w:val="Platte tekst 3 Char"/>
    <w:basedOn w:val="Standaardalinea-lettertype"/>
    <w:link w:val="Plattetekst3"/>
    <w:uiPriority w:val="99"/>
    <w:rsid w:val="00AA1D8D"/>
    <w:rPr>
      <w:sz w:val="16"/>
      <w:szCs w:val="16"/>
    </w:rPr>
  </w:style>
  <w:style w:type="paragraph" w:styleId="Lijst">
    <w:name w:val="List"/>
    <w:basedOn w:val="Standaard"/>
    <w:uiPriority w:val="99"/>
    <w:unhideWhenUsed/>
    <w:rsid w:val="00AA1D8D"/>
    <w:pPr>
      <w:ind w:left="360" w:hanging="360"/>
      <w:contextualSpacing/>
    </w:pPr>
  </w:style>
  <w:style w:type="paragraph" w:styleId="Lijst2">
    <w:name w:val="List 2"/>
    <w:basedOn w:val="Standaard"/>
    <w:uiPriority w:val="99"/>
    <w:unhideWhenUsed/>
    <w:rsid w:val="00326F90"/>
    <w:pPr>
      <w:ind w:left="720" w:hanging="360"/>
      <w:contextualSpacing/>
    </w:pPr>
  </w:style>
  <w:style w:type="paragraph" w:styleId="Lijst3">
    <w:name w:val="List 3"/>
    <w:basedOn w:val="Standaard"/>
    <w:uiPriority w:val="99"/>
    <w:unhideWhenUsed/>
    <w:rsid w:val="00326F90"/>
    <w:pPr>
      <w:ind w:left="1080" w:hanging="360"/>
      <w:contextualSpacing/>
    </w:pPr>
  </w:style>
  <w:style w:type="paragraph" w:styleId="Lijstopsomteken">
    <w:name w:val="List Bullet"/>
    <w:basedOn w:val="Standaard"/>
    <w:uiPriority w:val="99"/>
    <w:unhideWhenUsed/>
    <w:rsid w:val="00326F90"/>
    <w:pPr>
      <w:numPr>
        <w:numId w:val="1"/>
      </w:numPr>
      <w:contextualSpacing/>
    </w:pPr>
  </w:style>
  <w:style w:type="paragraph" w:styleId="Lijstopsomteken2">
    <w:name w:val="List Bullet 2"/>
    <w:basedOn w:val="Standaard"/>
    <w:uiPriority w:val="99"/>
    <w:unhideWhenUsed/>
    <w:rsid w:val="00326F90"/>
    <w:pPr>
      <w:numPr>
        <w:numId w:val="2"/>
      </w:numPr>
      <w:contextualSpacing/>
    </w:pPr>
  </w:style>
  <w:style w:type="paragraph" w:styleId="Lijstopsomteken3">
    <w:name w:val="List Bullet 3"/>
    <w:basedOn w:val="Standaard"/>
    <w:uiPriority w:val="99"/>
    <w:unhideWhenUsed/>
    <w:rsid w:val="00326F90"/>
    <w:pPr>
      <w:numPr>
        <w:numId w:val="3"/>
      </w:numPr>
      <w:contextualSpacing/>
    </w:pPr>
  </w:style>
  <w:style w:type="paragraph" w:styleId="Lijstnummering">
    <w:name w:val="List Number"/>
    <w:basedOn w:val="Standaard"/>
    <w:uiPriority w:val="99"/>
    <w:unhideWhenUsed/>
    <w:rsid w:val="00326F90"/>
    <w:pPr>
      <w:numPr>
        <w:numId w:val="5"/>
      </w:numPr>
      <w:contextualSpacing/>
    </w:pPr>
  </w:style>
  <w:style w:type="paragraph" w:styleId="Lijstnummering2">
    <w:name w:val="List Number 2"/>
    <w:basedOn w:val="Standaard"/>
    <w:uiPriority w:val="99"/>
    <w:unhideWhenUsed/>
    <w:rsid w:val="0029639D"/>
    <w:pPr>
      <w:numPr>
        <w:numId w:val="6"/>
      </w:numPr>
      <w:contextualSpacing/>
    </w:pPr>
  </w:style>
  <w:style w:type="paragraph" w:styleId="Lijstnummering3">
    <w:name w:val="List Number 3"/>
    <w:basedOn w:val="Standaard"/>
    <w:uiPriority w:val="99"/>
    <w:unhideWhenUsed/>
    <w:rsid w:val="0029639D"/>
    <w:pPr>
      <w:numPr>
        <w:numId w:val="7"/>
      </w:numPr>
      <w:contextualSpacing/>
    </w:pPr>
  </w:style>
  <w:style w:type="paragraph" w:styleId="Lijstvoortzetting">
    <w:name w:val="List Continue"/>
    <w:basedOn w:val="Standaard"/>
    <w:uiPriority w:val="99"/>
    <w:unhideWhenUsed/>
    <w:rsid w:val="0029639D"/>
    <w:pPr>
      <w:spacing w:after="120"/>
      <w:ind w:left="360"/>
      <w:contextualSpacing/>
    </w:pPr>
  </w:style>
  <w:style w:type="paragraph" w:styleId="Lijstvoortzetting2">
    <w:name w:val="List Continue 2"/>
    <w:basedOn w:val="Standaard"/>
    <w:uiPriority w:val="99"/>
    <w:unhideWhenUsed/>
    <w:rsid w:val="0029639D"/>
    <w:pPr>
      <w:spacing w:after="120"/>
      <w:ind w:left="720"/>
      <w:contextualSpacing/>
    </w:pPr>
  </w:style>
  <w:style w:type="paragraph" w:styleId="Lijstvoortzetting3">
    <w:name w:val="List Continue 3"/>
    <w:basedOn w:val="Standaard"/>
    <w:uiPriority w:val="99"/>
    <w:unhideWhenUsed/>
    <w:rsid w:val="0029639D"/>
    <w:pPr>
      <w:spacing w:after="120"/>
      <w:ind w:left="1080"/>
      <w:contextualSpacing/>
    </w:pPr>
  </w:style>
  <w:style w:type="paragraph" w:styleId="Macrotekst">
    <w:name w:val="macro"/>
    <w:link w:val="Macroteks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kstChar">
    <w:name w:val="Macrotekst Char"/>
    <w:basedOn w:val="Standaardalinea-lettertype"/>
    <w:link w:val="Macrotekst"/>
    <w:uiPriority w:val="99"/>
    <w:rsid w:val="0029639D"/>
    <w:rPr>
      <w:rFonts w:ascii="Courier" w:hAnsi="Courier"/>
      <w:sz w:val="20"/>
      <w:szCs w:val="20"/>
    </w:rPr>
  </w:style>
  <w:style w:type="paragraph" w:styleId="Citaat">
    <w:name w:val="Quote"/>
    <w:basedOn w:val="Standaard"/>
    <w:next w:val="Standaard"/>
    <w:link w:val="CitaatChar"/>
    <w:uiPriority w:val="29"/>
    <w:qFormat/>
    <w:rsid w:val="00FC693F"/>
    <w:rPr>
      <w:i/>
      <w:iCs/>
      <w:color w:val="000000" w:themeColor="text1"/>
    </w:rPr>
  </w:style>
  <w:style w:type="character" w:customStyle="1" w:styleId="CitaatChar">
    <w:name w:val="Citaat Char"/>
    <w:basedOn w:val="Standaardalinea-lettertype"/>
    <w:link w:val="Citaat"/>
    <w:uiPriority w:val="29"/>
    <w:rsid w:val="00FC693F"/>
    <w:rPr>
      <w:i/>
      <w:iCs/>
      <w:color w:val="000000" w:themeColor="text1"/>
    </w:rPr>
  </w:style>
  <w:style w:type="character" w:customStyle="1" w:styleId="Kop4Char">
    <w:name w:val="Kop 4 Char"/>
    <w:basedOn w:val="Standaardalinea-lettertype"/>
    <w:link w:val="Kop4"/>
    <w:uiPriority w:val="9"/>
    <w:semiHidden/>
    <w:rsid w:val="00FC693F"/>
    <w:rPr>
      <w:rFonts w:asciiTheme="majorHAnsi" w:eastAsiaTheme="majorEastAsia" w:hAnsiTheme="majorHAnsi" w:cstheme="majorBidi"/>
      <w:b/>
      <w:bCs/>
      <w:i/>
      <w:iCs/>
      <w:color w:val="4F81BD" w:themeColor="accent1"/>
    </w:rPr>
  </w:style>
  <w:style w:type="character" w:customStyle="1" w:styleId="Kop5Char">
    <w:name w:val="Kop 5 Char"/>
    <w:basedOn w:val="Standaardalinea-lettertype"/>
    <w:link w:val="Kop5"/>
    <w:uiPriority w:val="9"/>
    <w:semiHidden/>
    <w:rsid w:val="00FC693F"/>
    <w:rPr>
      <w:rFonts w:asciiTheme="majorHAnsi" w:eastAsiaTheme="majorEastAsia" w:hAnsiTheme="majorHAnsi" w:cstheme="majorBidi"/>
      <w:color w:val="243F60" w:themeColor="accent1" w:themeShade="7F"/>
    </w:rPr>
  </w:style>
  <w:style w:type="character" w:customStyle="1" w:styleId="Kop6Char">
    <w:name w:val="Kop 6 Char"/>
    <w:basedOn w:val="Standaardalinea-lettertype"/>
    <w:link w:val="Kop6"/>
    <w:uiPriority w:val="9"/>
    <w:semiHidden/>
    <w:rsid w:val="00FC693F"/>
    <w:rPr>
      <w:rFonts w:asciiTheme="majorHAnsi" w:eastAsiaTheme="majorEastAsia" w:hAnsiTheme="majorHAnsi" w:cstheme="majorBidi"/>
      <w:i/>
      <w:iCs/>
      <w:color w:val="243F60" w:themeColor="accent1" w:themeShade="7F"/>
    </w:rPr>
  </w:style>
  <w:style w:type="character" w:customStyle="1" w:styleId="Kop7Char">
    <w:name w:val="Kop 7 Char"/>
    <w:basedOn w:val="Standaardalinea-lettertype"/>
    <w:link w:val="Kop7"/>
    <w:uiPriority w:val="9"/>
    <w:semiHidden/>
    <w:rsid w:val="00FC693F"/>
    <w:rPr>
      <w:rFonts w:asciiTheme="majorHAnsi" w:eastAsiaTheme="majorEastAsia" w:hAnsiTheme="majorHAnsi" w:cstheme="majorBidi"/>
      <w:i/>
      <w:iCs/>
      <w:color w:val="404040" w:themeColor="text1" w:themeTint="BF"/>
    </w:rPr>
  </w:style>
  <w:style w:type="character" w:customStyle="1" w:styleId="Kop8Char">
    <w:name w:val="Kop 8 Char"/>
    <w:basedOn w:val="Standaardalinea-lettertype"/>
    <w:link w:val="Kop8"/>
    <w:uiPriority w:val="9"/>
    <w:semiHidden/>
    <w:rsid w:val="00FC693F"/>
    <w:rPr>
      <w:rFonts w:asciiTheme="majorHAnsi" w:eastAsiaTheme="majorEastAsia" w:hAnsiTheme="majorHAnsi" w:cstheme="majorBidi"/>
      <w:color w:val="4F81BD" w:themeColor="accent1"/>
      <w:sz w:val="20"/>
      <w:szCs w:val="20"/>
    </w:rPr>
  </w:style>
  <w:style w:type="character" w:customStyle="1" w:styleId="Kop9Char">
    <w:name w:val="Kop 9 Char"/>
    <w:basedOn w:val="Standaardalinea-lettertype"/>
    <w:link w:val="Kop9"/>
    <w:uiPriority w:val="9"/>
    <w:semiHidden/>
    <w:rsid w:val="00FC693F"/>
    <w:rPr>
      <w:rFonts w:asciiTheme="majorHAnsi" w:eastAsiaTheme="majorEastAsia" w:hAnsiTheme="majorHAnsi" w:cstheme="majorBidi"/>
      <w:i/>
      <w:iCs/>
      <w:color w:val="404040" w:themeColor="text1" w:themeTint="BF"/>
      <w:sz w:val="20"/>
      <w:szCs w:val="20"/>
    </w:rPr>
  </w:style>
  <w:style w:type="paragraph" w:styleId="Bijschrift">
    <w:name w:val="caption"/>
    <w:basedOn w:val="Standaard"/>
    <w:next w:val="Standaard"/>
    <w:uiPriority w:val="35"/>
    <w:semiHidden/>
    <w:unhideWhenUsed/>
    <w:qFormat/>
    <w:rsid w:val="00FC693F"/>
    <w:pPr>
      <w:spacing w:line="240" w:lineRule="auto"/>
    </w:pPr>
    <w:rPr>
      <w:b/>
      <w:bCs/>
      <w:color w:val="4F81BD" w:themeColor="accent1"/>
      <w:sz w:val="18"/>
      <w:szCs w:val="18"/>
    </w:rPr>
  </w:style>
  <w:style w:type="character" w:styleId="Zwaar">
    <w:name w:val="Strong"/>
    <w:basedOn w:val="Standaardalinea-lettertype"/>
    <w:uiPriority w:val="22"/>
    <w:qFormat/>
    <w:rsid w:val="00FC693F"/>
    <w:rPr>
      <w:b/>
      <w:bCs/>
    </w:rPr>
  </w:style>
  <w:style w:type="character" w:styleId="Nadruk">
    <w:name w:val="Emphasis"/>
    <w:basedOn w:val="Standaardalinea-lettertype"/>
    <w:uiPriority w:val="20"/>
    <w:qFormat/>
    <w:rsid w:val="00FC693F"/>
    <w:rPr>
      <w:i/>
      <w:iCs/>
    </w:rPr>
  </w:style>
  <w:style w:type="paragraph" w:styleId="Duidelijkcitaat">
    <w:name w:val="Intense Quote"/>
    <w:basedOn w:val="Standaard"/>
    <w:next w:val="Standaard"/>
    <w:link w:val="Duidelijkcitaat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DuidelijkcitaatChar">
    <w:name w:val="Duidelijk citaat Char"/>
    <w:basedOn w:val="Standaardalinea-lettertype"/>
    <w:link w:val="Duidelijkcitaat"/>
    <w:uiPriority w:val="30"/>
    <w:rsid w:val="00FC693F"/>
    <w:rPr>
      <w:b/>
      <w:bCs/>
      <w:i/>
      <w:iCs/>
      <w:color w:val="4F81BD" w:themeColor="accent1"/>
    </w:rPr>
  </w:style>
  <w:style w:type="character" w:styleId="Subtielebenadrukking">
    <w:name w:val="Subtle Emphasis"/>
    <w:basedOn w:val="Standaardalinea-lettertype"/>
    <w:uiPriority w:val="19"/>
    <w:qFormat/>
    <w:rsid w:val="00FC693F"/>
    <w:rPr>
      <w:i/>
      <w:iCs/>
      <w:color w:val="808080" w:themeColor="text1" w:themeTint="7F"/>
    </w:rPr>
  </w:style>
  <w:style w:type="character" w:styleId="Intensievebenadrukking">
    <w:name w:val="Intense Emphasis"/>
    <w:basedOn w:val="Standaardalinea-lettertype"/>
    <w:uiPriority w:val="21"/>
    <w:qFormat/>
    <w:rsid w:val="00FC693F"/>
    <w:rPr>
      <w:b/>
      <w:bCs/>
      <w:i/>
      <w:iCs/>
      <w:color w:val="4F81BD" w:themeColor="accent1"/>
    </w:rPr>
  </w:style>
  <w:style w:type="character" w:styleId="Subtieleverwijzing">
    <w:name w:val="Subtle Reference"/>
    <w:basedOn w:val="Standaardalinea-lettertype"/>
    <w:uiPriority w:val="31"/>
    <w:qFormat/>
    <w:rsid w:val="00FC693F"/>
    <w:rPr>
      <w:smallCaps/>
      <w:color w:val="C0504D" w:themeColor="accent2"/>
      <w:u w:val="single"/>
    </w:rPr>
  </w:style>
  <w:style w:type="character" w:styleId="Intensieveverwijzing">
    <w:name w:val="Intense Reference"/>
    <w:basedOn w:val="Standaardalinea-lettertype"/>
    <w:uiPriority w:val="32"/>
    <w:qFormat/>
    <w:rsid w:val="00FC693F"/>
    <w:rPr>
      <w:b/>
      <w:bCs/>
      <w:smallCaps/>
      <w:color w:val="C0504D" w:themeColor="accent2"/>
      <w:spacing w:val="5"/>
      <w:u w:val="single"/>
    </w:rPr>
  </w:style>
  <w:style w:type="character" w:styleId="Titelvanboek">
    <w:name w:val="Book Title"/>
    <w:basedOn w:val="Standaardalinea-lettertype"/>
    <w:uiPriority w:val="33"/>
    <w:qFormat/>
    <w:rsid w:val="00FC693F"/>
    <w:rPr>
      <w:b/>
      <w:bCs/>
      <w:smallCaps/>
      <w:spacing w:val="5"/>
    </w:rPr>
  </w:style>
  <w:style w:type="paragraph" w:styleId="Kopvaninhoudsopgave">
    <w:name w:val="TOC Heading"/>
    <w:basedOn w:val="Kop1"/>
    <w:next w:val="Standaard"/>
    <w:uiPriority w:val="39"/>
    <w:semiHidden/>
    <w:unhideWhenUsed/>
    <w:qFormat/>
    <w:rsid w:val="00FC693F"/>
    <w:pPr>
      <w:outlineLvl w:val="9"/>
    </w:pPr>
  </w:style>
  <w:style w:type="table" w:styleId="Tabelraster">
    <w:name w:val="Table Grid"/>
    <w:basedOn w:val="Standaardtabe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chtearcering">
    <w:name w:val="Light Shading"/>
    <w:basedOn w:val="Standaardtabe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chtearcering-accent1">
    <w:name w:val="Light Shading Accent 1"/>
    <w:basedOn w:val="Standaardtabe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chtearcering-accent2">
    <w:name w:val="Light Shading Accent 2"/>
    <w:basedOn w:val="Standaardtabe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chtearcering-accent3">
    <w:name w:val="Light Shading Accent 3"/>
    <w:basedOn w:val="Standaardtabe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chtearcering-accent4">
    <w:name w:val="Light Shading Accent 4"/>
    <w:basedOn w:val="Standaardtabe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chtearcering-accent5">
    <w:name w:val="Light Shading Accent 5"/>
    <w:basedOn w:val="Standaardtabe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chtearcering-accent6">
    <w:name w:val="Light Shading Accent 6"/>
    <w:basedOn w:val="Standaardtabe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chtelijst">
    <w:name w:val="Light List"/>
    <w:basedOn w:val="Standaardtabe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chtelijst-accent1">
    <w:name w:val="Light List Accent 1"/>
    <w:basedOn w:val="Standaardtabe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chtelijst-accent2">
    <w:name w:val="Light List Accent 2"/>
    <w:basedOn w:val="Standaardtabe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chtelijst-accent3">
    <w:name w:val="Light List Accent 3"/>
    <w:basedOn w:val="Standaardtabe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chtelijst-accent4">
    <w:name w:val="Light List Accent 4"/>
    <w:basedOn w:val="Standaardtabe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chtelijst-accent5">
    <w:name w:val="Light List Accent 5"/>
    <w:basedOn w:val="Standaardtabe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chtelijst-accent6">
    <w:name w:val="Light List Accent 6"/>
    <w:basedOn w:val="Standaardtabe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chtraster">
    <w:name w:val="Light Grid"/>
    <w:basedOn w:val="Standaardtabe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chtraster-accent1">
    <w:name w:val="Light Grid Accent 1"/>
    <w:basedOn w:val="Standaardtabe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chtraster-accent2">
    <w:name w:val="Light Grid Accent 2"/>
    <w:basedOn w:val="Standaardtabe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chtraster-accent3">
    <w:name w:val="Light Grid Accent 3"/>
    <w:basedOn w:val="Standaardtabe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chtraster-accent4">
    <w:name w:val="Light Grid Accent 4"/>
    <w:basedOn w:val="Standaardtabe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chtraster-accent5">
    <w:name w:val="Light Grid Accent 5"/>
    <w:basedOn w:val="Standaardtabe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chtraster-accent6">
    <w:name w:val="Light Grid Accent 6"/>
    <w:basedOn w:val="Standaardtabe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Gemiddeldearcering1">
    <w:name w:val="Medium Shading 1"/>
    <w:basedOn w:val="Standaardtabe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Gemiddeldearcering1-accent1">
    <w:name w:val="Medium Shading 1 Accent 1"/>
    <w:basedOn w:val="Standaardtabe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Gemiddeldearcering1-accent2">
    <w:name w:val="Medium Shading 1 Accent 2"/>
    <w:basedOn w:val="Standaardtabe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Gemiddeldearcering1-accent3">
    <w:name w:val="Medium Shading 1 Accent 3"/>
    <w:basedOn w:val="Standaardtabe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Gemiddeldearcering1-accent4">
    <w:name w:val="Medium Shading 1 Accent 4"/>
    <w:basedOn w:val="Standaardtabe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Gemiddeldearcering1-accent5">
    <w:name w:val="Medium Shading 1 Accent 5"/>
    <w:basedOn w:val="Standaardtabe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Gemiddeldearcering1-accent6">
    <w:name w:val="Medium Shading 1 Accent 6"/>
    <w:basedOn w:val="Standaardtabe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Gemiddeldearcering2">
    <w:name w:val="Medium Shading 2"/>
    <w:basedOn w:val="Standaardtabe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Gemiddeldearcering2-accent1">
    <w:name w:val="Medium Shading 2 Accent 1"/>
    <w:basedOn w:val="Standaardtabe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Gemiddeldearcering2-accent2">
    <w:name w:val="Medium Shading 2 Accent 2"/>
    <w:basedOn w:val="Standaardtabe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Gemiddeldearcering2-accent3">
    <w:name w:val="Medium Shading 2 Accent 3"/>
    <w:basedOn w:val="Standaardtabe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Gemiddeldearcering2-accent4">
    <w:name w:val="Medium Shading 2 Accent 4"/>
    <w:basedOn w:val="Standaardtabe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Gemiddeldearcering2-accent5">
    <w:name w:val="Medium Shading 2 Accent 5"/>
    <w:basedOn w:val="Standaardtabe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Gemiddeldearcering2-accent6">
    <w:name w:val="Medium Shading 2 Accent 6"/>
    <w:basedOn w:val="Standaardtabe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Gemiddeldelijst1">
    <w:name w:val="Medium List 1"/>
    <w:basedOn w:val="Standaardtabe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Gemiddeldelijst1-accent1">
    <w:name w:val="Medium List 1 Accent 1"/>
    <w:basedOn w:val="Standaardtabe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Gemiddeldelijst1-accent2">
    <w:name w:val="Medium List 1 Accent 2"/>
    <w:basedOn w:val="Standaardtabe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Gemiddeldelijst1-accent3">
    <w:name w:val="Medium List 1 Accent 3"/>
    <w:basedOn w:val="Standaardtabe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Gemiddeldelijst1-accent4">
    <w:name w:val="Medium List 1 Accent 4"/>
    <w:basedOn w:val="Standaardtabe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Gemiddeldelijst1-accent5">
    <w:name w:val="Medium List 1 Accent 5"/>
    <w:basedOn w:val="Standaardtabe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Gemiddeldelijst1-accent6">
    <w:name w:val="Medium List 1 Accent 6"/>
    <w:basedOn w:val="Standaardtabe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Gemiddeldelijst2">
    <w:name w:val="Medium List 2"/>
    <w:basedOn w:val="Standaardtabe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Gemiddeldelijst2-accent1">
    <w:name w:val="Medium List 2 Accent 1"/>
    <w:basedOn w:val="Standaardtabe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Gemiddeldelijst2-accent2">
    <w:name w:val="Medium List 2 Accent 2"/>
    <w:basedOn w:val="Standaardtabe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Gemiddeldelijst2-accent3">
    <w:name w:val="Medium List 2 Accent 3"/>
    <w:basedOn w:val="Standaardtabe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Gemiddeldelijst2-accent4">
    <w:name w:val="Medium List 2 Accent 4"/>
    <w:basedOn w:val="Standaardtabe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Gemiddeldelijst2-accent5">
    <w:name w:val="Medium List 2 Accent 5"/>
    <w:basedOn w:val="Standaardtabe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Gemiddeldelijst2-accent6">
    <w:name w:val="Medium List 2 Accent 6"/>
    <w:basedOn w:val="Standaardtabe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Gemiddeldraster1">
    <w:name w:val="Medium Grid 1"/>
    <w:basedOn w:val="Standaardtabe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Gemiddeldraster1-accent1">
    <w:name w:val="Medium Grid 1 Accent 1"/>
    <w:basedOn w:val="Standaardtabe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Gemiddeldraster1-accent2">
    <w:name w:val="Medium Grid 1 Accent 2"/>
    <w:basedOn w:val="Standaardtabe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Gemiddeldraster1-accent3">
    <w:name w:val="Medium Grid 1 Accent 3"/>
    <w:basedOn w:val="Standaardtabe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Gemiddeldraster1-accent4">
    <w:name w:val="Medium Grid 1 Accent 4"/>
    <w:basedOn w:val="Standaardtabe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Gemiddeldraster1-accent5">
    <w:name w:val="Medium Grid 1 Accent 5"/>
    <w:basedOn w:val="Standaardtabe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Gemiddeldraster1-accent6">
    <w:name w:val="Medium Grid 1 Accent 6"/>
    <w:basedOn w:val="Standaardtabe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Gemiddeldraster2">
    <w:name w:val="Medium Grid 2"/>
    <w:basedOn w:val="Standaardtabe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Gemiddeldraster2-accent1">
    <w:name w:val="Medium Grid 2 Accent 1"/>
    <w:basedOn w:val="Standaardtabe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Gemiddeldraster2-accent2">
    <w:name w:val="Medium Grid 2 Accent 2"/>
    <w:basedOn w:val="Standaardtabe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Gemiddeldraster2-accent3">
    <w:name w:val="Medium Grid 2 Accent 3"/>
    <w:basedOn w:val="Standaardtabe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Gemiddeldraster2-accent4">
    <w:name w:val="Medium Grid 2 Accent 4"/>
    <w:basedOn w:val="Standaardtabe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Gemiddeldraster2-accent5">
    <w:name w:val="Medium Grid 2 Accent 5"/>
    <w:basedOn w:val="Standaardtabe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Gemiddeldraster2-accent6">
    <w:name w:val="Medium Grid 2 Accent 6"/>
    <w:basedOn w:val="Standaardtabe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Gemiddeldraster3">
    <w:name w:val="Medium Grid 3"/>
    <w:basedOn w:val="Standaardtabe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Gemiddeldraster3-accent1">
    <w:name w:val="Medium Grid 3 Accent 1"/>
    <w:basedOn w:val="Standaardtabe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Gemiddeldraster3-accent2">
    <w:name w:val="Medium Grid 3 Accent 2"/>
    <w:basedOn w:val="Standaardtabe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Gemiddeldraster3-accent3">
    <w:name w:val="Medium Grid 3 Accent 3"/>
    <w:basedOn w:val="Standaardtabe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Gemiddeldraster3-accent4">
    <w:name w:val="Medium Grid 3 Accent 4"/>
    <w:basedOn w:val="Standaardtabe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Gemiddeldraster3-accent5">
    <w:name w:val="Medium Grid 3 Accent 5"/>
    <w:basedOn w:val="Standaardtabe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Gemiddeldraster3-accent6">
    <w:name w:val="Medium Grid 3 Accent 6"/>
    <w:basedOn w:val="Standaardtabe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onkerelijst">
    <w:name w:val="Dark List"/>
    <w:basedOn w:val="Standaardtabe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onkerelijst-accent1">
    <w:name w:val="Dark List Accent 1"/>
    <w:basedOn w:val="Standaardtabe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onkerelijst-accent2">
    <w:name w:val="Dark List Accent 2"/>
    <w:basedOn w:val="Standaardtabe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onkerelijst-accent3">
    <w:name w:val="Dark List Accent 3"/>
    <w:basedOn w:val="Standaardtabe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onkerelijst-accent4">
    <w:name w:val="Dark List Accent 4"/>
    <w:basedOn w:val="Standaardtabe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onkerelijst-accent5">
    <w:name w:val="Dark List Accent 5"/>
    <w:basedOn w:val="Standaardtabe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onkerelijst-accent6">
    <w:name w:val="Dark List Accent 6"/>
    <w:basedOn w:val="Standaardtabe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Kleurrijkearcering">
    <w:name w:val="Colorful Shading"/>
    <w:basedOn w:val="Standaardtabe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Kleurrijkearcering-accent1">
    <w:name w:val="Colorful Shading Accent 1"/>
    <w:basedOn w:val="Standaardtabe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Kleurrijkearcering-accent2">
    <w:name w:val="Colorful Shading Accent 2"/>
    <w:basedOn w:val="Standaardtabe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Kleurrijkearcering-accent3">
    <w:name w:val="Colorful Shading Accent 3"/>
    <w:basedOn w:val="Standaardtabe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Kleurrijkearcering-accent4">
    <w:name w:val="Colorful Shading Accent 4"/>
    <w:basedOn w:val="Standaardtabe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Kleurrijkearcering-accent5">
    <w:name w:val="Colorful Shading Accent 5"/>
    <w:basedOn w:val="Standaardtabe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Kleurrijkearcering-accent6">
    <w:name w:val="Colorful Shading Accent 6"/>
    <w:basedOn w:val="Standaardtabe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Kleurrijkelijst">
    <w:name w:val="Colorful List"/>
    <w:basedOn w:val="Standaardtabe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Kleurrijkelijst-accent1">
    <w:name w:val="Colorful List Accent 1"/>
    <w:basedOn w:val="Standaardtabe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Kleurrijkelijst-accent2">
    <w:name w:val="Colorful List Accent 2"/>
    <w:basedOn w:val="Standaardtabe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Kleurrijkelijst-accent3">
    <w:name w:val="Colorful List Accent 3"/>
    <w:basedOn w:val="Standaardtabe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Kleurrijkelijst-accent4">
    <w:name w:val="Colorful List Accent 4"/>
    <w:basedOn w:val="Standaardtabe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Kleurrijkelijst-accent5">
    <w:name w:val="Colorful List Accent 5"/>
    <w:basedOn w:val="Standaardtabe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Kleurrijkelijst-accent6">
    <w:name w:val="Colorful List Accent 6"/>
    <w:basedOn w:val="Standaardtabe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Kleurrijkraster">
    <w:name w:val="Colorful Grid"/>
    <w:basedOn w:val="Standaardtabe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Kleurrijkraster-accent1">
    <w:name w:val="Colorful Grid Accent 1"/>
    <w:basedOn w:val="Standaardtabe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Kleurrijkraster-accent2">
    <w:name w:val="Colorful Grid Accent 2"/>
    <w:basedOn w:val="Standaardtabe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Kleurrijkraster-accent3">
    <w:name w:val="Colorful Grid Accent 3"/>
    <w:basedOn w:val="Standaardtabe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Kleurrijkraster-accent4">
    <w:name w:val="Colorful Grid Accent 4"/>
    <w:basedOn w:val="Standaardtabe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Kleurrijkraster-accent5">
    <w:name w:val="Colorful Grid Accent 5"/>
    <w:basedOn w:val="Standaardtabe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Kleurrijkraster-accent6">
    <w:name w:val="Colorful Grid Accent 6"/>
    <w:basedOn w:val="Standaardtabe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484</Words>
  <Characters>2666</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3144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Bertus Boer</cp:lastModifiedBy>
  <cp:revision>3</cp:revision>
  <dcterms:created xsi:type="dcterms:W3CDTF">2013-12-23T23:15:00Z</dcterms:created>
  <dcterms:modified xsi:type="dcterms:W3CDTF">2025-11-12T15:29:00Z</dcterms:modified>
  <cp:category/>
</cp:coreProperties>
</file>