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6DD8" w14:textId="77777777" w:rsidR="00D70DA9" w:rsidRDefault="00000000">
      <w:pPr>
        <w:pStyle w:val="Kop1"/>
      </w:pPr>
      <w:r>
        <w:t>Verwerkingsopdracht: Bemesting en Gewasbescherming bij Sterke Planten (niveau 2)</w:t>
      </w:r>
    </w:p>
    <w:p w14:paraId="2103CAF1" w14:textId="77777777" w:rsidR="00D70DA9" w:rsidRDefault="00000000">
      <w:r>
        <w:t>Opleiding: Medewerker teelt</w:t>
      </w:r>
    </w:p>
    <w:p w14:paraId="298D405E" w14:textId="77777777" w:rsidR="00D70DA9" w:rsidRDefault="00000000">
      <w:r>
        <w:t>Vak / leeractiviteit: Plantfysiologie en Gewasbescherming</w:t>
      </w:r>
    </w:p>
    <w:p w14:paraId="2AEB0E32" w14:textId="77777777" w:rsidR="00D70DA9" w:rsidRDefault="00000000">
      <w:r>
        <w:t>Titel: Hoe voeding en bescherming helpen om planten sterk te houden</w:t>
      </w:r>
    </w:p>
    <w:p w14:paraId="168C68E9" w14:textId="77777777" w:rsidR="00D70DA9" w:rsidRDefault="00000000">
      <w:pPr>
        <w:pStyle w:val="Kop2"/>
      </w:pPr>
      <w:r>
        <w:t>Doel van de opdracht</w:t>
      </w:r>
    </w:p>
    <w:p w14:paraId="23A176D5" w14:textId="77777777" w:rsidR="00D70DA9" w:rsidRDefault="00000000">
      <w:r>
        <w:t>In deze opdracht leer je:</w:t>
      </w:r>
      <w:r>
        <w:br/>
        <w:t>- waarom planten voeding nodig hebben;</w:t>
      </w:r>
      <w:r>
        <w:br/>
        <w:t>- wat er gebeurt als een plant te veel of te weinig voeding krijgt;</w:t>
      </w:r>
      <w:r>
        <w:br/>
        <w:t>- en hoe goede voeding en bescherming zorgen voor gezonde, sterke planten.</w:t>
      </w:r>
      <w:r>
        <w:br/>
      </w:r>
      <w:r>
        <w:br/>
        <w:t>Je leert ook dat een sterke plant minder snel ziek wordt.</w:t>
      </w:r>
    </w:p>
    <w:p w14:paraId="04588819" w14:textId="77777777" w:rsidR="00D70DA9" w:rsidRDefault="00000000">
      <w:pPr>
        <w:pStyle w:val="Kop2"/>
      </w:pPr>
      <w:r>
        <w:t>Stap 1: Onderzoek</w:t>
      </w:r>
    </w:p>
    <w:p w14:paraId="5369DBD5" w14:textId="77777777" w:rsidR="00D70DA9" w:rsidRDefault="00000000">
      <w:r>
        <w:t>Zoek op internet of vraag op je stagebedrijf naar informatie over voeding en gewasbescherming. Gebruik duidelijke bronnen, zoals:</w:t>
      </w:r>
      <w:r>
        <w:br/>
        <w:t>- Groen Kennisnet</w:t>
      </w:r>
      <w:r>
        <w:br/>
        <w:t>- jouw stagebedrijf</w:t>
      </w:r>
      <w:r>
        <w:br/>
        <w:t>- een teeltbegeleider of docent</w:t>
      </w:r>
    </w:p>
    <w:p w14:paraId="1F234F6D" w14:textId="77777777" w:rsidR="00D70DA9" w:rsidRDefault="00000000">
      <w:r>
        <w:t>Beantwoord daarna deze vragen (kort in eigen woorden):</w:t>
      </w:r>
    </w:p>
    <w:p w14:paraId="28AAC24B" w14:textId="77777777" w:rsidR="00D70DA9" w:rsidRDefault="00000000">
      <w:pPr>
        <w:pStyle w:val="Lijstnummering"/>
      </w:pPr>
      <w:r>
        <w:t>1. Waarom heeft een plant voeding nodig?</w:t>
      </w:r>
    </w:p>
    <w:p w14:paraId="39EC8BD7" w14:textId="77777777" w:rsidR="00D70DA9" w:rsidRDefault="00000000">
      <w:pPr>
        <w:pStyle w:val="Lijstnummering"/>
      </w:pPr>
      <w:r>
        <w:t>2. Wat gebeurt er als een plant te weinig voeding krijgt?</w:t>
      </w:r>
    </w:p>
    <w:p w14:paraId="42BD93B8" w14:textId="77777777" w:rsidR="00D70DA9" w:rsidRDefault="00000000">
      <w:pPr>
        <w:pStyle w:val="Lijstnummering"/>
      </w:pPr>
      <w:r>
        <w:t>3. Wat gebeurt er als een plant te veel voeding krijgt?</w:t>
      </w:r>
    </w:p>
    <w:p w14:paraId="7DD8C0CC" w14:textId="77777777" w:rsidR="00D70DA9" w:rsidRDefault="00000000">
      <w:pPr>
        <w:pStyle w:val="Lijstnummering"/>
      </w:pPr>
      <w:r>
        <w:t>4. Hoe helpt goede voeding om de plant sterker te maken?</w:t>
      </w:r>
    </w:p>
    <w:p w14:paraId="7F6952D5" w14:textId="77777777" w:rsidR="00D70DA9" w:rsidRDefault="00000000">
      <w:pPr>
        <w:pStyle w:val="Lijstnummering"/>
      </w:pPr>
      <w:r>
        <w:t>5. Wat doet een kweker om planten te beschermen tegen ziekten en plagen?</w:t>
      </w:r>
    </w:p>
    <w:p w14:paraId="069BB7FC" w14:textId="77777777" w:rsidR="00D70DA9" w:rsidRDefault="00000000">
      <w:pPr>
        <w:pStyle w:val="Kop2"/>
      </w:pPr>
      <w:r>
        <w:t>Stap 2: Samenvatting</w:t>
      </w:r>
    </w:p>
    <w:p w14:paraId="1EEDE2BD" w14:textId="77777777" w:rsidR="00D70DA9" w:rsidRDefault="00000000">
      <w:r>
        <w:t>Schrijf in 150 tot 250 woorden wat jij hebt geleerd over voeding en bescherming. Vertel in eenvoudige woorden:</w:t>
      </w:r>
    </w:p>
    <w:p w14:paraId="27203C3C" w14:textId="77777777" w:rsidR="00D70DA9" w:rsidRDefault="00000000">
      <w:pPr>
        <w:pStyle w:val="Lijstopsomteken"/>
      </w:pPr>
      <w:r>
        <w:t>waarom voeding belangrijk is;</w:t>
      </w:r>
    </w:p>
    <w:p w14:paraId="1AB39FE4" w14:textId="77777777" w:rsidR="00D70DA9" w:rsidRDefault="00000000">
      <w:pPr>
        <w:pStyle w:val="Lijstopsomteken"/>
      </w:pPr>
      <w:r>
        <w:t>wat er gebeurt bij verkeerde dosering;</w:t>
      </w:r>
    </w:p>
    <w:p w14:paraId="7809BC5A" w14:textId="77777777" w:rsidR="00D70DA9" w:rsidRDefault="00000000">
      <w:pPr>
        <w:pStyle w:val="Lijstopsomteken"/>
      </w:pPr>
      <w:r>
        <w:t>hoe een gezonde plant zich beter kan verdedigen tegen ziekten of plagen.</w:t>
      </w:r>
    </w:p>
    <w:p w14:paraId="288BB053" w14:textId="77777777" w:rsidR="00D70DA9" w:rsidRDefault="00000000">
      <w:pPr>
        <w:pStyle w:val="Kop2"/>
      </w:pPr>
      <w:r>
        <w:t>Stap 3: Reflectie</w:t>
      </w:r>
    </w:p>
    <w:p w14:paraId="11F81BB9" w14:textId="77777777" w:rsidR="00D70DA9" w:rsidRDefault="00000000">
      <w:r>
        <w:t>Beantwoord de vragen hieronder (ongeveer 100 woorden per vraag):</w:t>
      </w:r>
    </w:p>
    <w:p w14:paraId="764C4B31" w14:textId="77777777" w:rsidR="00D70DA9" w:rsidRDefault="00000000">
      <w:pPr>
        <w:pStyle w:val="Lijstnummering"/>
      </w:pPr>
      <w:r>
        <w:t>1. Wat wist je al over voeding van planten?</w:t>
      </w:r>
    </w:p>
    <w:p w14:paraId="67ED7F79" w14:textId="77777777" w:rsidR="00D70DA9" w:rsidRDefault="00000000">
      <w:pPr>
        <w:pStyle w:val="Lijstnummering"/>
      </w:pPr>
      <w:r>
        <w:lastRenderedPageBreak/>
        <w:t>2. Wat heb je nieuw geleerd?</w:t>
      </w:r>
    </w:p>
    <w:p w14:paraId="1D403BB9" w14:textId="77777777" w:rsidR="00D70DA9" w:rsidRDefault="00000000">
      <w:pPr>
        <w:pStyle w:val="Lijstnummering"/>
      </w:pPr>
      <w:r>
        <w:t>3. Hoe kun jij op je stagebedrijf beter letten op voeding en bescherming van planten?</w:t>
      </w:r>
    </w:p>
    <w:p w14:paraId="443FD7DD" w14:textId="77777777" w:rsidR="00D70DA9" w:rsidRDefault="00000000">
      <w:pPr>
        <w:pStyle w:val="Kop2"/>
      </w:pPr>
      <w:r>
        <w:t>Stap 4: Actieplan</w:t>
      </w:r>
    </w:p>
    <w:p w14:paraId="604900D7" w14:textId="77777777" w:rsidR="00D70DA9" w:rsidRDefault="00000000">
      <w:r>
        <w:t>Doel: Je maakt een eenvoudig actieplan voor een gewas (plantensoort) op jouw stagebedrijf. Je laat zien wat er beter kan met voeding en bescherming.</w:t>
      </w:r>
    </w:p>
    <w:p w14:paraId="6BB223DA" w14:textId="77777777" w:rsidR="00D70DA9" w:rsidRDefault="00000000">
      <w:r>
        <w:t>Instructie:</w:t>
      </w:r>
    </w:p>
    <w:p w14:paraId="2C1643AE" w14:textId="77777777" w:rsidR="00D70DA9" w:rsidRDefault="00000000">
      <w:pPr>
        <w:pStyle w:val="Lijstnummering"/>
      </w:pPr>
      <w:r>
        <w:t>1. Kies een gewas waar je mee werkt (bijv. gerbera, roos, tulp, appel, laanboom).</w:t>
      </w:r>
    </w:p>
    <w:p w14:paraId="6D2F29D3" w14:textId="77777777" w:rsidR="00D70DA9" w:rsidRDefault="00000000">
      <w:pPr>
        <w:pStyle w:val="Lijstnummering"/>
      </w:pPr>
      <w:r>
        <w:t>2. Beschrijf kort de situatie:</w:t>
      </w:r>
      <w:r>
        <w:br/>
        <w:t xml:space="preserve">   - Hoe geef je nu voeding?</w:t>
      </w:r>
      <w:r>
        <w:br/>
        <w:t xml:space="preserve">   - Welke middelen gebruik je tegen ziekten of plagen?</w:t>
      </w:r>
    </w:p>
    <w:p w14:paraId="456465A9" w14:textId="77777777" w:rsidR="00D70DA9" w:rsidRDefault="00000000">
      <w:pPr>
        <w:pStyle w:val="Lijstnummering"/>
      </w:pPr>
      <w:r>
        <w:t>3. Bedenk wat beter kan:</w:t>
      </w:r>
      <w:r>
        <w:br/>
        <w:t xml:space="preserve">   - Krijgt de plant genoeg voeding?</w:t>
      </w:r>
      <w:r>
        <w:br/>
        <w:t xml:space="preserve">   - Hoe kun je de plant sterker maken?</w:t>
      </w:r>
    </w:p>
    <w:p w14:paraId="379CCE59" w14:textId="77777777" w:rsidR="00D70DA9" w:rsidRDefault="00000000">
      <w:pPr>
        <w:pStyle w:val="Lijstnummering"/>
      </w:pPr>
      <w:r>
        <w:t>4. Maak 2 verbeterpunten:</w:t>
      </w:r>
      <w:r>
        <w:br/>
        <w:t xml:space="preserve">   - Wat ga je doen (bijv. beter doseren, vaker controleren, ander middel gebruiken)?</w:t>
      </w:r>
      <w:r>
        <w:br/>
        <w:t xml:space="preserve">   - Waarom helpt dit de plant?</w:t>
      </w:r>
      <w:r>
        <w:br/>
        <w:t xml:space="preserve">   - Hoe ga je dit uitvoeren (wanneer en hoe vaak)?</w:t>
      </w:r>
    </w:p>
    <w:p w14:paraId="15A510E4" w14:textId="77777777" w:rsidR="00D70DA9" w:rsidRDefault="00000000">
      <w:pPr>
        <w:pStyle w:val="Lijstnummering"/>
      </w:pPr>
      <w:r>
        <w:t>5. Controle:</w:t>
      </w:r>
      <w:r>
        <w:br/>
        <w:t xml:space="preserve">   - Hoe kun je zien dat de plant sterker wordt (bijv. mooiere bladeren, minder ziekten, betere groei)?</w:t>
      </w:r>
    </w:p>
    <w:p w14:paraId="7885A529" w14:textId="77777777" w:rsidR="00D70DA9" w:rsidRDefault="00000000">
      <w:r>
        <w:t>Schrijf dit actieplan uit in ongeveer 250 woorden.</w:t>
      </w:r>
    </w:p>
    <w:p w14:paraId="3A1E07C9" w14:textId="77777777" w:rsidR="00D70DA9" w:rsidRDefault="00000000">
      <w:pPr>
        <w:pStyle w:val="Kop2"/>
      </w:pPr>
      <w:r>
        <w:t>Leerdoelen</w:t>
      </w:r>
    </w:p>
    <w:p w14:paraId="2D1D8775" w14:textId="77777777" w:rsidR="00D70DA9" w:rsidRDefault="00000000">
      <w:pPr>
        <w:pStyle w:val="Lijstopsomteken"/>
      </w:pPr>
      <w:r>
        <w:t>uitleggen waarom planten voeding nodig hebben;</w:t>
      </w:r>
    </w:p>
    <w:p w14:paraId="60E25A62" w14:textId="77777777" w:rsidR="00D70DA9" w:rsidRDefault="00000000">
      <w:pPr>
        <w:pStyle w:val="Lijstopsomteken"/>
      </w:pPr>
      <w:r>
        <w:t>uitleggen wat er gebeurt bij te veel of te weinig voeding;</w:t>
      </w:r>
    </w:p>
    <w:p w14:paraId="66B25B5C" w14:textId="77777777" w:rsidR="00D70DA9" w:rsidRDefault="00000000">
      <w:pPr>
        <w:pStyle w:val="Lijstopsomteken"/>
      </w:pPr>
      <w:r>
        <w:t>laten zien hoe goede voeding en bescherming helpen om planten sterk te houden.</w:t>
      </w:r>
    </w:p>
    <w:sectPr w:rsidR="00D70DA9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D42BE" w14:textId="77777777" w:rsidR="00AA7E11" w:rsidRDefault="00AA7E11" w:rsidP="00661D22">
      <w:pPr>
        <w:spacing w:after="0" w:line="240" w:lineRule="auto"/>
      </w:pPr>
      <w:r>
        <w:separator/>
      </w:r>
    </w:p>
  </w:endnote>
  <w:endnote w:type="continuationSeparator" w:id="0">
    <w:p w14:paraId="762B51E7" w14:textId="77777777" w:rsidR="00AA7E11" w:rsidRDefault="00AA7E11" w:rsidP="0066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062853"/>
      <w:docPartObj>
        <w:docPartGallery w:val="Page Numbers (Bottom of Page)"/>
        <w:docPartUnique/>
      </w:docPartObj>
    </w:sdtPr>
    <w:sdtContent>
      <w:p w14:paraId="170A91C5" w14:textId="4ED23FB8" w:rsidR="00661D22" w:rsidRDefault="00661D2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51176E25" w14:textId="77777777" w:rsidR="00661D22" w:rsidRDefault="00661D2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7A6" w14:textId="77777777" w:rsidR="00AA7E11" w:rsidRDefault="00AA7E11" w:rsidP="00661D22">
      <w:pPr>
        <w:spacing w:after="0" w:line="240" w:lineRule="auto"/>
      </w:pPr>
      <w:r>
        <w:separator/>
      </w:r>
    </w:p>
  </w:footnote>
  <w:footnote w:type="continuationSeparator" w:id="0">
    <w:p w14:paraId="5B95D945" w14:textId="77777777" w:rsidR="00AA7E11" w:rsidRDefault="00AA7E11" w:rsidP="00661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0107E" w14:textId="76E04DBF" w:rsidR="00661D22" w:rsidRDefault="00661D22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13954C" wp14:editId="43175F48">
          <wp:simplePos x="0" y="0"/>
          <wp:positionH relativeFrom="column">
            <wp:posOffset>3990975</wp:posOffset>
          </wp:positionH>
          <wp:positionV relativeFrom="paragraph">
            <wp:posOffset>-266700</wp:posOffset>
          </wp:positionV>
          <wp:extent cx="2346664" cy="522515"/>
          <wp:effectExtent l="0" t="0" r="0" b="0"/>
          <wp:wrapNone/>
          <wp:docPr id="1381961517" name="Afbeelding 1" descr="Afbeelding met tekst, Lettertype, logo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1961517" name="Afbeelding 1" descr="Afbeelding met tekst, Lettertype, logo, Graphics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664" cy="52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0666679">
    <w:abstractNumId w:val="8"/>
  </w:num>
  <w:num w:numId="2" w16cid:durableId="1036811488">
    <w:abstractNumId w:val="6"/>
  </w:num>
  <w:num w:numId="3" w16cid:durableId="201139448">
    <w:abstractNumId w:val="5"/>
  </w:num>
  <w:num w:numId="4" w16cid:durableId="155462513">
    <w:abstractNumId w:val="4"/>
  </w:num>
  <w:num w:numId="5" w16cid:durableId="1139149737">
    <w:abstractNumId w:val="7"/>
  </w:num>
  <w:num w:numId="6" w16cid:durableId="747967597">
    <w:abstractNumId w:val="3"/>
  </w:num>
  <w:num w:numId="7" w16cid:durableId="670061110">
    <w:abstractNumId w:val="2"/>
  </w:num>
  <w:num w:numId="8" w16cid:durableId="128786615">
    <w:abstractNumId w:val="1"/>
  </w:num>
  <w:num w:numId="9" w16cid:durableId="90172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61D22"/>
    <w:rsid w:val="007513BE"/>
    <w:rsid w:val="00AA1D8D"/>
    <w:rsid w:val="00AA7E11"/>
    <w:rsid w:val="00B47730"/>
    <w:rsid w:val="00CB0664"/>
    <w:rsid w:val="00D70DA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C117014F-0831-4ED1-BD84-08D1A174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Bertus Boer</cp:lastModifiedBy>
  <cp:revision>2</cp:revision>
  <dcterms:created xsi:type="dcterms:W3CDTF">2013-12-23T23:15:00Z</dcterms:created>
  <dcterms:modified xsi:type="dcterms:W3CDTF">2025-11-12T15:34:00Z</dcterms:modified>
  <cp:category/>
</cp:coreProperties>
</file>