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54B73" w14:textId="0132D9A8" w:rsidR="00607825" w:rsidRDefault="00607825"/>
    <w:p w14:paraId="366C2A95" w14:textId="77777777" w:rsidR="00607825" w:rsidRDefault="00DA6226">
      <w:pPr>
        <w:pStyle w:val="Kop1"/>
        <w:jc w:val="center"/>
      </w:pPr>
      <w:r>
        <w:t>Verwerkingsopdracht: Groei, Bemesting en Oogst in de Teelt</w:t>
      </w:r>
    </w:p>
    <w:p w14:paraId="6EAA6B9F" w14:textId="77777777" w:rsidR="00607825" w:rsidRDefault="00DA6226">
      <w:r>
        <w:t>Opleiding: Teelt en Technologie</w:t>
      </w:r>
    </w:p>
    <w:p w14:paraId="1AEF9645" w14:textId="77777777" w:rsidR="00607825" w:rsidRDefault="00DA6226">
      <w:r>
        <w:t>Leeractiviteit: Inwerken op het leerbedrijf/vakrichting</w:t>
      </w:r>
    </w:p>
    <w:p w14:paraId="746490EE" w14:textId="77777777" w:rsidR="00607825" w:rsidRDefault="00DA6226">
      <w:r>
        <w:t>Naam verwerkingsopdracht: Groei, Bemesting en Verwerking van de Oogst</w:t>
      </w:r>
    </w:p>
    <w:p w14:paraId="5118FFAF" w14:textId="77777777" w:rsidR="00607825" w:rsidRDefault="00DA6226">
      <w:r>
        <w:t>Kerntaak en werkproces: Vaardigheden-leerlijn</w:t>
      </w:r>
    </w:p>
    <w:p w14:paraId="4715B4EA" w14:textId="77777777" w:rsidR="00607825" w:rsidRDefault="00DA6226">
      <w:r>
        <w:t>Opdrachtvorm: Individueel</w:t>
      </w:r>
    </w:p>
    <w:p w14:paraId="26CA54C5" w14:textId="77777777" w:rsidR="00607825" w:rsidRDefault="00DA6226">
      <w:pPr>
        <w:pStyle w:val="Kop2"/>
        <w:shd w:val="clear" w:color="auto" w:fill="C8E6C9"/>
      </w:pPr>
      <w:r>
        <w:t>Titel:</w:t>
      </w:r>
    </w:p>
    <w:p w14:paraId="3B22C24A" w14:textId="77777777" w:rsidR="00607825" w:rsidRDefault="00DA6226">
      <w:r>
        <w:t>Van Groei tot Oogst – Een Praktisch Bedrijfsplan</w:t>
      </w:r>
    </w:p>
    <w:p w14:paraId="3F84579E" w14:textId="77777777" w:rsidR="00607825" w:rsidRDefault="00DA6226">
      <w:pPr>
        <w:pStyle w:val="Kop2"/>
        <w:shd w:val="clear" w:color="auto" w:fill="C8E6C9"/>
      </w:pPr>
      <w:r>
        <w:t>Doel van de opdracht:</w:t>
      </w:r>
    </w:p>
    <w:p w14:paraId="53220DDB" w14:textId="77777777" w:rsidR="00607825" w:rsidRDefault="00DA6226">
      <w:r>
        <w:t>Je ontwikkelt een praktisch bedrijfsplan voor het bedrijf waar je stage loopt (glas- of boomteeltbedrijf). In dit plan verwerk je niet alleen handel, logistiek, transport, marketing en bedrijfsregistratie, maar ook kennis uit plantfysiologie (groei, ademhaling, hormonen) en bemesting (voeding en kunstmeststoffen).</w:t>
      </w:r>
    </w:p>
    <w:p w14:paraId="5C7A7302" w14:textId="77777777" w:rsidR="00607825" w:rsidRDefault="00DA6226">
      <w:pPr>
        <w:pStyle w:val="Kop2"/>
        <w:shd w:val="clear" w:color="auto" w:fill="C8E6C9"/>
      </w:pPr>
      <w:r>
        <w:t>1</w:t>
      </w:r>
      <w:r>
        <w:t>️</w:t>
      </w:r>
      <w:r>
        <w:t>⃣</w:t>
      </w:r>
      <w:r>
        <w:t xml:space="preserve"> Plantfysiologie: Groei en Ontwikkeling</w:t>
      </w:r>
    </w:p>
    <w:p w14:paraId="609AF582" w14:textId="77777777" w:rsidR="00607825" w:rsidRDefault="00DA6226">
      <w:pPr>
        <w:pStyle w:val="Lijstopsomteken"/>
      </w:pPr>
      <w:r>
        <w:t>Groeifasen (kieming, groei, bloei, vruchtvorming, rijping)</w:t>
      </w:r>
    </w:p>
    <w:p w14:paraId="33C957A4" w14:textId="77777777" w:rsidR="00607825" w:rsidRDefault="00DA6226">
      <w:pPr>
        <w:pStyle w:val="Lijstopsomteken"/>
      </w:pPr>
      <w:r>
        <w:t>Groei- en onderhoudsademhaling</w:t>
      </w:r>
    </w:p>
    <w:p w14:paraId="4E33F922" w14:textId="77777777" w:rsidR="00607825" w:rsidRDefault="00DA6226">
      <w:pPr>
        <w:pStyle w:val="Lijstopsomteken"/>
      </w:pPr>
      <w:r>
        <w:t>Rol van hormonen zoals auxine, gibberelline, ethyleen en jasmonzuur</w:t>
      </w:r>
    </w:p>
    <w:p w14:paraId="3AE95CED" w14:textId="77777777" w:rsidR="00607825" w:rsidRDefault="00DA6226">
      <w:pPr>
        <w:pStyle w:val="Lijstopsomteken"/>
      </w:pPr>
      <w:r>
        <w:t>Invloed van omgevingsfactoren (licht, temperatuur, CO₂, water)</w:t>
      </w:r>
    </w:p>
    <w:p w14:paraId="259EC631" w14:textId="77777777" w:rsidR="00607825" w:rsidRDefault="00DA6226">
      <w:pPr>
        <w:pStyle w:val="Lijstopsomteken"/>
      </w:pPr>
      <w:r>
        <w:t>Opdrachtdeel: Leg uit hoe jouw stagebedrijf zorgt voor optimale groeiomstandigheden.</w:t>
      </w:r>
    </w:p>
    <w:p w14:paraId="57261453" w14:textId="77777777" w:rsidR="00607825" w:rsidRDefault="00DA6226">
      <w:pPr>
        <w:pStyle w:val="Kop2"/>
        <w:shd w:val="clear" w:color="auto" w:fill="C8E6C9"/>
      </w:pPr>
      <w:r>
        <w:t>2</w:t>
      </w:r>
      <w:r>
        <w:t>️</w:t>
      </w:r>
      <w:r>
        <w:t>⃣</w:t>
      </w:r>
      <w:r>
        <w:t xml:space="preserve"> Bemesting en Bodem</w:t>
      </w:r>
    </w:p>
    <w:p w14:paraId="6AE69BC7" w14:textId="77777777" w:rsidR="00607825" w:rsidRDefault="00DA6226">
      <w:pPr>
        <w:pStyle w:val="Lijstopsomteken"/>
      </w:pPr>
      <w:r>
        <w:t>Belangrijke voedingsstoffen (N, P, K, Ca, Mg, sporenelementen)</w:t>
      </w:r>
    </w:p>
    <w:p w14:paraId="2BF30327" w14:textId="77777777" w:rsidR="00607825" w:rsidRDefault="00DA6226">
      <w:pPr>
        <w:pStyle w:val="Lijstopsomteken"/>
      </w:pPr>
      <w:r>
        <w:t>Bodemsoort of substraat en waarom die gekozen is</w:t>
      </w:r>
    </w:p>
    <w:p w14:paraId="24CCAB56" w14:textId="77777777" w:rsidR="00607825" w:rsidRDefault="00DA6226">
      <w:pPr>
        <w:pStyle w:val="Lijstopsomteken"/>
      </w:pPr>
      <w:r>
        <w:t>Controle van EC, pH en vochtgehalte</w:t>
      </w:r>
    </w:p>
    <w:p w14:paraId="5AD5D69C" w14:textId="77777777" w:rsidR="00607825" w:rsidRDefault="00DA6226">
      <w:pPr>
        <w:pStyle w:val="Lijstopsomteken"/>
      </w:pPr>
      <w:r>
        <w:t>Gebruik van kunstmeststoffen en duurzaam gebruik</w:t>
      </w:r>
    </w:p>
    <w:p w14:paraId="58970CBE" w14:textId="77777777" w:rsidR="00607825" w:rsidRDefault="00DA6226">
      <w:pPr>
        <w:pStyle w:val="Lijstopsomteken"/>
      </w:pPr>
      <w:r>
        <w:t>Invloed van bemesting op groei, opbrengst en kwaliteit</w:t>
      </w:r>
    </w:p>
    <w:p w14:paraId="35D0A858" w14:textId="77777777" w:rsidR="00607825" w:rsidRDefault="00DA6226">
      <w:pPr>
        <w:pStyle w:val="Lijstopsomteken"/>
      </w:pPr>
      <w:r>
        <w:t xml:space="preserve">Opdrachtdeel: Maak een overzicht van het </w:t>
      </w:r>
      <w:proofErr w:type="spellStart"/>
      <w:r>
        <w:t>bemestingsschema</w:t>
      </w:r>
      <w:proofErr w:type="spellEnd"/>
      <w:r>
        <w:t xml:space="preserve"> van </w:t>
      </w:r>
      <w:proofErr w:type="spellStart"/>
      <w:r>
        <w:t>jouw</w:t>
      </w:r>
      <w:proofErr w:type="spellEnd"/>
      <w:r>
        <w:t xml:space="preserve"> </w:t>
      </w:r>
      <w:proofErr w:type="spellStart"/>
      <w:r>
        <w:t>bedrijf</w:t>
      </w:r>
      <w:proofErr w:type="spellEnd"/>
      <w:r>
        <w:t>.</w:t>
      </w:r>
    </w:p>
    <w:p w14:paraId="11D19A0E" w14:textId="77777777" w:rsidR="00DA6226" w:rsidRDefault="00DA6226" w:rsidP="00DA6226">
      <w:pPr>
        <w:pStyle w:val="Lijstopsomteken"/>
        <w:numPr>
          <w:ilvl w:val="0"/>
          <w:numId w:val="0"/>
        </w:numPr>
        <w:ind w:left="360" w:hanging="360"/>
      </w:pPr>
    </w:p>
    <w:p w14:paraId="20D71136" w14:textId="77777777" w:rsidR="00607825" w:rsidRDefault="00DA6226">
      <w:pPr>
        <w:pStyle w:val="Kop2"/>
        <w:shd w:val="clear" w:color="auto" w:fill="C8E6C9"/>
      </w:pPr>
      <w:r>
        <w:t>3</w:t>
      </w:r>
      <w:r>
        <w:t>️</w:t>
      </w:r>
      <w:r>
        <w:t>⃣</w:t>
      </w:r>
      <w:r>
        <w:t xml:space="preserve"> Handel, Logistiek en Transport</w:t>
      </w:r>
    </w:p>
    <w:p w14:paraId="75BC04E7" w14:textId="77777777" w:rsidR="00607825" w:rsidRDefault="00DA6226">
      <w:pPr>
        <w:pStyle w:val="Lijstopsomteken"/>
      </w:pPr>
      <w:r>
        <w:t>Hoe worden de producten geoogst, verwerkt en vervoerd?</w:t>
      </w:r>
    </w:p>
    <w:p w14:paraId="49150C47" w14:textId="77777777" w:rsidR="00607825" w:rsidRDefault="00DA6226">
      <w:pPr>
        <w:pStyle w:val="Lijstopsomteken"/>
      </w:pPr>
      <w:r>
        <w:t>Hoe bewaart het bedrijf kwaliteit tijdens transport?</w:t>
      </w:r>
    </w:p>
    <w:p w14:paraId="4784CB19" w14:textId="77777777" w:rsidR="00607825" w:rsidRDefault="00DA6226">
      <w:pPr>
        <w:pStyle w:val="Lijstopsomteken"/>
      </w:pPr>
      <w:r>
        <w:t>Welke verpakkingen worden gebruikt (eventueel biologisch afbreekbaar)?</w:t>
      </w:r>
    </w:p>
    <w:p w14:paraId="4C70469D" w14:textId="77777777" w:rsidR="00607825" w:rsidRDefault="00DA6226">
      <w:pPr>
        <w:pStyle w:val="Lijstopsomteken"/>
      </w:pPr>
      <w:r>
        <w:t>Hoe worden kosten en routes berekend?</w:t>
      </w:r>
    </w:p>
    <w:p w14:paraId="0A51C849" w14:textId="77777777" w:rsidR="00607825" w:rsidRDefault="00DA6226">
      <w:pPr>
        <w:pStyle w:val="Kop2"/>
        <w:shd w:val="clear" w:color="auto" w:fill="C8E6C9"/>
      </w:pPr>
      <w:r>
        <w:lastRenderedPageBreak/>
        <w:t>4</w:t>
      </w:r>
      <w:r>
        <w:t>️</w:t>
      </w:r>
      <w:r>
        <w:t>⃣</w:t>
      </w:r>
      <w:r>
        <w:t xml:space="preserve"> Marketing en Bedrijfsstrategie</w:t>
      </w:r>
    </w:p>
    <w:p w14:paraId="7E7D446D" w14:textId="77777777" w:rsidR="00607825" w:rsidRDefault="00DA6226">
      <w:pPr>
        <w:pStyle w:val="Lijstopsomteken"/>
      </w:pPr>
      <w:r>
        <w:t>Wie zijn de klanten van het bedrijf?</w:t>
      </w:r>
    </w:p>
    <w:p w14:paraId="26B6F45F" w14:textId="77777777" w:rsidR="00607825" w:rsidRDefault="00DA6226">
      <w:pPr>
        <w:pStyle w:val="Lijstopsomteken"/>
      </w:pPr>
      <w:r>
        <w:t>Hoe promoot het bedrijf zijn producten (online, veiling, export, direct verkoop)?</w:t>
      </w:r>
    </w:p>
    <w:p w14:paraId="53C9B435" w14:textId="77777777" w:rsidR="00607825" w:rsidRDefault="00DA6226">
      <w:pPr>
        <w:pStyle w:val="Lijstopsomteken"/>
      </w:pPr>
      <w:r>
        <w:t>Wat maakt het bedrijf uniek in de markt?</w:t>
      </w:r>
    </w:p>
    <w:p w14:paraId="7C132AF8" w14:textId="77777777" w:rsidR="00607825" w:rsidRDefault="00DA6226">
      <w:pPr>
        <w:pStyle w:val="Lijstopsomteken"/>
      </w:pPr>
      <w:r>
        <w:t>Hoe speelt het bedrijf in op trends, zoals duurzaamheid of lokaal telen?</w:t>
      </w:r>
    </w:p>
    <w:p w14:paraId="06646482" w14:textId="77777777" w:rsidR="00607825" w:rsidRDefault="00DA6226">
      <w:pPr>
        <w:pStyle w:val="Kop2"/>
        <w:shd w:val="clear" w:color="auto" w:fill="C8E6C9"/>
      </w:pPr>
      <w:r>
        <w:t>Evaluatiecriteria</w:t>
      </w:r>
    </w:p>
    <w:p w14:paraId="54707ECE" w14:textId="77777777" w:rsidR="00607825" w:rsidRDefault="00DA6226">
      <w:r>
        <w:t>Je plan wordt beoordeeld op:</w:t>
      </w:r>
      <w:r>
        <w:br/>
        <w:t>- Volledigheid en samenhang</w:t>
      </w:r>
      <w:r>
        <w:br/>
        <w:t>- Inzicht in groei, bemesting en teeltprocessen</w:t>
      </w:r>
      <w:r>
        <w:br/>
        <w:t>- Originaliteit en haalbaarheid</w:t>
      </w:r>
      <w:r>
        <w:br/>
        <w:t>- Correct taalgebruik</w:t>
      </w:r>
      <w:r>
        <w:br/>
        <w:t>- Presentatie en opmaak</w:t>
      </w:r>
    </w:p>
    <w:p w14:paraId="7ABD8BC9" w14:textId="77777777" w:rsidR="00607825" w:rsidRDefault="00DA6226">
      <w:pPr>
        <w:pStyle w:val="Kop1"/>
        <w:shd w:val="clear" w:color="auto" w:fill="C8E6C9"/>
      </w:pPr>
      <w:r>
        <w:t>Werkblad: Verwerkingsvragen</w:t>
      </w:r>
    </w:p>
    <w:p w14:paraId="54A88DE3" w14:textId="77777777" w:rsidR="00607825" w:rsidRDefault="00DA6226">
      <w:pPr>
        <w:pStyle w:val="Kop2"/>
        <w:shd w:val="clear" w:color="auto" w:fill="C8E6C9"/>
      </w:pPr>
      <w:r>
        <w:t>Plantfysiologie</w:t>
      </w:r>
    </w:p>
    <w:p w14:paraId="61581EA5" w14:textId="77777777" w:rsidR="00607825" w:rsidRDefault="00DA6226">
      <w:pPr>
        <w:pStyle w:val="Lijstnummering"/>
      </w:pPr>
      <w:r>
        <w:t>Wat bedoelen we met groei-ademhaling bij planten?</w:t>
      </w:r>
    </w:p>
    <w:p w14:paraId="0C9C9056" w14:textId="77777777" w:rsidR="00607825" w:rsidRDefault="00DA6226">
      <w:pPr>
        <w:pStyle w:val="Lijstnummering"/>
      </w:pPr>
      <w:r>
        <w:t>Waarom is onderhoudsademhaling belangrijk voor een plant?</w:t>
      </w:r>
    </w:p>
    <w:p w14:paraId="6D59F866" w14:textId="77777777" w:rsidR="00607825" w:rsidRDefault="00DA6226">
      <w:pPr>
        <w:pStyle w:val="Lijstnummering"/>
      </w:pPr>
      <w:r>
        <w:t>Wat doet het hormoon auxine in de plant?</w:t>
      </w:r>
    </w:p>
    <w:p w14:paraId="2F9B53FF" w14:textId="77777777" w:rsidR="00607825" w:rsidRDefault="00DA6226">
      <w:pPr>
        <w:pStyle w:val="Lijstnummering"/>
      </w:pPr>
      <w:r>
        <w:t>Leg uit hoe jasmonzuur een rol speelt bij plantafweer.</w:t>
      </w:r>
    </w:p>
    <w:p w14:paraId="74F229B0" w14:textId="77777777" w:rsidR="00607825" w:rsidRDefault="00DA6226">
      <w:pPr>
        <w:pStyle w:val="Lijstnummering"/>
      </w:pPr>
      <w:r>
        <w:t>Noem twee manieren waarop jouw bedrijf de groei van planten meet of beïnvloedt.</w:t>
      </w:r>
    </w:p>
    <w:p w14:paraId="09362CCB" w14:textId="77777777" w:rsidR="00607825" w:rsidRDefault="00DA6226">
      <w:pPr>
        <w:pStyle w:val="Lijstnummering"/>
      </w:pPr>
      <w:r>
        <w:t>Hoe kunnen temperatuur en licht de groei van jouw teelt versnellen of vertragen?</w:t>
      </w:r>
    </w:p>
    <w:p w14:paraId="7E6111ED" w14:textId="77777777" w:rsidR="00607825" w:rsidRDefault="00DA6226">
      <w:pPr>
        <w:pStyle w:val="Kop2"/>
        <w:shd w:val="clear" w:color="auto" w:fill="C8E6C9"/>
      </w:pPr>
      <w:r>
        <w:t>Bemesting en Kunstmeststoffen</w:t>
      </w:r>
    </w:p>
    <w:p w14:paraId="6CF9BB6A" w14:textId="77777777" w:rsidR="00607825" w:rsidRDefault="00DA6226">
      <w:pPr>
        <w:pStyle w:val="Lijstnummering"/>
      </w:pPr>
      <w:r>
        <w:t>Wat betekent EC en waarom is dit belangrijk bij bemesting?</w:t>
      </w:r>
    </w:p>
    <w:p w14:paraId="4397B756" w14:textId="77777777" w:rsidR="00607825" w:rsidRDefault="00DA6226">
      <w:pPr>
        <w:pStyle w:val="Lijstnummering"/>
      </w:pPr>
      <w:r>
        <w:t>Welke drie hoofdelementen zitten in de meeste kunstmeststoffen?</w:t>
      </w:r>
    </w:p>
    <w:p w14:paraId="2E613263" w14:textId="77777777" w:rsidR="00607825" w:rsidRDefault="00DA6226">
      <w:pPr>
        <w:pStyle w:val="Lijstnummering"/>
      </w:pPr>
      <w:r>
        <w:t>Hoe kan te veel stikstof de plant of omgeving schaden?</w:t>
      </w:r>
    </w:p>
    <w:p w14:paraId="61D6D921" w14:textId="77777777" w:rsidR="00607825" w:rsidRDefault="00DA6226">
      <w:pPr>
        <w:pStyle w:val="Lijstnummering"/>
      </w:pPr>
      <w:r>
        <w:t>Wat doet jouw stagebedrijf om kunstmeststoffen efficiënt te gebruiken?</w:t>
      </w:r>
    </w:p>
    <w:p w14:paraId="0A54A6AD" w14:textId="77777777" w:rsidR="00607825" w:rsidRDefault="00DA6226">
      <w:pPr>
        <w:pStyle w:val="Lijstnummering"/>
      </w:pPr>
      <w:r>
        <w:t>Hoe kun je zien dat een plant een voedingstekort heeft?</w:t>
      </w:r>
    </w:p>
    <w:p w14:paraId="6C8AEC99" w14:textId="77777777" w:rsidR="00607825" w:rsidRDefault="00DA6226">
      <w:pPr>
        <w:pStyle w:val="Lijstnummering"/>
      </w:pPr>
      <w:r>
        <w:t xml:space="preserve">Welke rol speelt pH bij de </w:t>
      </w:r>
      <w:proofErr w:type="spellStart"/>
      <w:r>
        <w:t>opname</w:t>
      </w:r>
      <w:proofErr w:type="spellEnd"/>
      <w:r>
        <w:t xml:space="preserve"> van </w:t>
      </w:r>
      <w:proofErr w:type="spellStart"/>
      <w:r>
        <w:t>voedingselementen</w:t>
      </w:r>
      <w:proofErr w:type="spellEnd"/>
      <w:r>
        <w:t>?</w:t>
      </w:r>
    </w:p>
    <w:p w14:paraId="2386B774" w14:textId="77777777" w:rsidR="00DA6226" w:rsidRDefault="00DA6226" w:rsidP="00DA6226">
      <w:pPr>
        <w:pStyle w:val="Lijstnummering"/>
        <w:numPr>
          <w:ilvl w:val="0"/>
          <w:numId w:val="0"/>
        </w:numPr>
        <w:ind w:left="360" w:hanging="360"/>
      </w:pPr>
    </w:p>
    <w:p w14:paraId="533E1EF6" w14:textId="77777777" w:rsidR="00DA6226" w:rsidRDefault="00DA6226" w:rsidP="00DA6226">
      <w:pPr>
        <w:pStyle w:val="Lijstnummering"/>
        <w:numPr>
          <w:ilvl w:val="0"/>
          <w:numId w:val="0"/>
        </w:numPr>
        <w:ind w:left="360" w:hanging="360"/>
      </w:pPr>
    </w:p>
    <w:p w14:paraId="7762211D" w14:textId="77777777" w:rsidR="00DA6226" w:rsidRDefault="00DA6226" w:rsidP="00DA6226">
      <w:pPr>
        <w:pStyle w:val="Lijstnummering"/>
        <w:numPr>
          <w:ilvl w:val="0"/>
          <w:numId w:val="0"/>
        </w:numPr>
        <w:ind w:left="360" w:hanging="360"/>
      </w:pPr>
    </w:p>
    <w:p w14:paraId="28A39ACD" w14:textId="77777777" w:rsidR="00607825" w:rsidRDefault="00DA6226">
      <w:pPr>
        <w:pStyle w:val="Kop2"/>
        <w:shd w:val="clear" w:color="auto" w:fill="C8E6C9"/>
      </w:pPr>
      <w:r>
        <w:t>Handel, Logistiek en Transport</w:t>
      </w:r>
    </w:p>
    <w:p w14:paraId="27766FA2" w14:textId="77777777" w:rsidR="00607825" w:rsidRDefault="00DA6226">
      <w:pPr>
        <w:pStyle w:val="Lijstnummering"/>
      </w:pPr>
      <w:r>
        <w:t>Op welke manier worden de producten van jouw bedrijf vervoerd?</w:t>
      </w:r>
    </w:p>
    <w:p w14:paraId="05A5666F" w14:textId="77777777" w:rsidR="00607825" w:rsidRDefault="00DA6226">
      <w:pPr>
        <w:pStyle w:val="Lijstnummering"/>
      </w:pPr>
      <w:r>
        <w:t>Waarom is goede verpakking belangrijk bij transport?</w:t>
      </w:r>
    </w:p>
    <w:p w14:paraId="355755DD" w14:textId="77777777" w:rsidR="00607825" w:rsidRDefault="00DA6226">
      <w:pPr>
        <w:pStyle w:val="Lijstnummering"/>
      </w:pPr>
      <w:r>
        <w:t>Hoe beïnvloeden afstand en temperatuur het transport?</w:t>
      </w:r>
    </w:p>
    <w:p w14:paraId="7285D932" w14:textId="77777777" w:rsidR="00607825" w:rsidRDefault="00DA6226">
      <w:pPr>
        <w:pStyle w:val="Lijstnummering"/>
      </w:pPr>
      <w:r>
        <w:t>Hoe zorgt het bedrijf dat producten vers blijven bij levering?</w:t>
      </w:r>
    </w:p>
    <w:p w14:paraId="13EA522C" w14:textId="77777777" w:rsidR="00607825" w:rsidRDefault="00DA6226">
      <w:pPr>
        <w:pStyle w:val="Lijstnummering"/>
      </w:pPr>
      <w:r>
        <w:t xml:space="preserve">Wat zijn de grootste kostenposten bij transport in </w:t>
      </w:r>
      <w:proofErr w:type="spellStart"/>
      <w:r>
        <w:t>jouw</w:t>
      </w:r>
      <w:proofErr w:type="spellEnd"/>
      <w:r>
        <w:t xml:space="preserve"> </w:t>
      </w:r>
      <w:proofErr w:type="spellStart"/>
      <w:r>
        <w:t>teelt</w:t>
      </w:r>
      <w:proofErr w:type="spellEnd"/>
      <w:r>
        <w:t>?</w:t>
      </w:r>
    </w:p>
    <w:p w14:paraId="71449A7A" w14:textId="77777777" w:rsidR="00DA6226" w:rsidRDefault="00DA6226" w:rsidP="00DA6226">
      <w:pPr>
        <w:pStyle w:val="Lijstnummering"/>
        <w:numPr>
          <w:ilvl w:val="0"/>
          <w:numId w:val="0"/>
        </w:numPr>
        <w:ind w:left="360" w:hanging="360"/>
      </w:pPr>
    </w:p>
    <w:p w14:paraId="1F5F10F7" w14:textId="77777777" w:rsidR="00607825" w:rsidRDefault="00DA6226">
      <w:pPr>
        <w:pStyle w:val="Kop2"/>
        <w:shd w:val="clear" w:color="auto" w:fill="C8E6C9"/>
      </w:pPr>
      <w:r>
        <w:lastRenderedPageBreak/>
        <w:t>Marketing en Bedrijfsstrategie</w:t>
      </w:r>
    </w:p>
    <w:p w14:paraId="1D1AA94D" w14:textId="77777777" w:rsidR="00607825" w:rsidRDefault="00DA6226">
      <w:pPr>
        <w:pStyle w:val="Lijstnummering"/>
      </w:pPr>
      <w:r>
        <w:t>Waar verkoopt jouw bedrijf zijn producten?</w:t>
      </w:r>
    </w:p>
    <w:p w14:paraId="22DDB316" w14:textId="77777777" w:rsidR="00607825" w:rsidRDefault="00DA6226">
      <w:pPr>
        <w:pStyle w:val="Lijstnummering"/>
      </w:pPr>
      <w:r>
        <w:t>Hoe zorgt het bedrijf dat klanten terugkomen?</w:t>
      </w:r>
    </w:p>
    <w:p w14:paraId="2E2C0ABE" w14:textId="77777777" w:rsidR="00607825" w:rsidRDefault="00DA6226">
      <w:pPr>
        <w:pStyle w:val="Lijstnummering"/>
      </w:pPr>
      <w:r>
        <w:t>Welke trends in de markt zijn belangrijk voor jouw bedrijf?</w:t>
      </w:r>
    </w:p>
    <w:p w14:paraId="6AA4D3E4" w14:textId="77777777" w:rsidR="00607825" w:rsidRDefault="00DA6226">
      <w:pPr>
        <w:pStyle w:val="Lijstnummering"/>
      </w:pPr>
      <w:r>
        <w:t>Hoe gebruikt jouw bedrijf internet of sociale media voor promotie?</w:t>
      </w:r>
    </w:p>
    <w:p w14:paraId="5061CCDC" w14:textId="77777777" w:rsidR="00607825" w:rsidRDefault="00DA6226">
      <w:pPr>
        <w:pStyle w:val="Lijstnummering"/>
      </w:pPr>
      <w:r>
        <w:t>Waarom is duurzaamheid belangrijk in de marketing van tuinbouwproducten?</w:t>
      </w:r>
    </w:p>
    <w:p w14:paraId="52FCF780" w14:textId="77777777" w:rsidR="00607825" w:rsidRDefault="00DA6226">
      <w:pPr>
        <w:pStyle w:val="Kop2"/>
        <w:shd w:val="clear" w:color="auto" w:fill="C8E6C9"/>
      </w:pPr>
      <w:r>
        <w:t>Eindopdracht (Reflectie)</w:t>
      </w:r>
    </w:p>
    <w:p w14:paraId="4DAFD2B3" w14:textId="77777777" w:rsidR="00607825" w:rsidRDefault="00DA6226">
      <w:r>
        <w:t>Schrijf een korte samenvatting (½ A4) waarin je uitlegt:</w:t>
      </w:r>
      <w:r>
        <w:br/>
        <w:t>- Wat jij geleerd hebt over groei en bemesting;</w:t>
      </w:r>
      <w:r>
        <w:br/>
        <w:t>- Hoe deze kennis in de praktijk wordt toegepast op jouw stagebedrijf;</w:t>
      </w:r>
      <w:r>
        <w:br/>
        <w:t>- Wat jij nog verder zou willen onderzoeken of verbeteren.</w:t>
      </w:r>
    </w:p>
    <w:sectPr w:rsidR="00607825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6E6B6" w14:textId="77777777" w:rsidR="00DA6226" w:rsidRDefault="00DA6226" w:rsidP="00DA6226">
      <w:pPr>
        <w:spacing w:after="0" w:line="240" w:lineRule="auto"/>
      </w:pPr>
      <w:r>
        <w:separator/>
      </w:r>
    </w:p>
  </w:endnote>
  <w:endnote w:type="continuationSeparator" w:id="0">
    <w:p w14:paraId="3FD7AC35" w14:textId="77777777" w:rsidR="00DA6226" w:rsidRDefault="00DA6226" w:rsidP="00DA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8860305"/>
      <w:docPartObj>
        <w:docPartGallery w:val="Page Numbers (Bottom of Page)"/>
        <w:docPartUnique/>
      </w:docPartObj>
    </w:sdtPr>
    <w:sdtContent>
      <w:p w14:paraId="2AAB4F8C" w14:textId="7C680AA3" w:rsidR="00DA6226" w:rsidRDefault="00DA622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  <w:p w14:paraId="7C969E22" w14:textId="77777777" w:rsidR="00DA6226" w:rsidRDefault="00DA62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B2DD2" w14:textId="77777777" w:rsidR="00DA6226" w:rsidRDefault="00DA6226" w:rsidP="00DA6226">
      <w:pPr>
        <w:spacing w:after="0" w:line="240" w:lineRule="auto"/>
      </w:pPr>
      <w:r>
        <w:separator/>
      </w:r>
    </w:p>
  </w:footnote>
  <w:footnote w:type="continuationSeparator" w:id="0">
    <w:p w14:paraId="1CBDD29B" w14:textId="77777777" w:rsidR="00DA6226" w:rsidRDefault="00DA6226" w:rsidP="00DA6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0FE50" w14:textId="2FE00806" w:rsidR="00DA6226" w:rsidRDefault="00DA6226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0A0ACBD" wp14:editId="5C371ED7">
          <wp:simplePos x="0" y="0"/>
          <wp:positionH relativeFrom="column">
            <wp:posOffset>3933825</wp:posOffset>
          </wp:positionH>
          <wp:positionV relativeFrom="paragraph">
            <wp:posOffset>-247650</wp:posOffset>
          </wp:positionV>
          <wp:extent cx="2286000" cy="508992"/>
          <wp:effectExtent l="0" t="0" r="0" b="5715"/>
          <wp:wrapNone/>
          <wp:docPr id="1" name="Picture 1" descr="Afbeelding met tekst, Lettertype, logo, Graphics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fbeelding met tekst, Lettertype, logo, Graphics&#10;&#10;Door AI gegenereerde inhoud is mogelijk onjuis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86000" cy="5089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935931">
    <w:abstractNumId w:val="8"/>
  </w:num>
  <w:num w:numId="2" w16cid:durableId="2118939518">
    <w:abstractNumId w:val="6"/>
  </w:num>
  <w:num w:numId="3" w16cid:durableId="1063329166">
    <w:abstractNumId w:val="5"/>
  </w:num>
  <w:num w:numId="4" w16cid:durableId="903830162">
    <w:abstractNumId w:val="4"/>
  </w:num>
  <w:num w:numId="5" w16cid:durableId="448281299">
    <w:abstractNumId w:val="7"/>
  </w:num>
  <w:num w:numId="6" w16cid:durableId="1294823416">
    <w:abstractNumId w:val="3"/>
  </w:num>
  <w:num w:numId="7" w16cid:durableId="1425346729">
    <w:abstractNumId w:val="2"/>
  </w:num>
  <w:num w:numId="8" w16cid:durableId="1397362574">
    <w:abstractNumId w:val="1"/>
  </w:num>
  <w:num w:numId="9" w16cid:durableId="122121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B4509"/>
    <w:rsid w:val="00607825"/>
    <w:rsid w:val="00AA1D8D"/>
    <w:rsid w:val="00B47730"/>
    <w:rsid w:val="00CB0664"/>
    <w:rsid w:val="00DA622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1D4BCF"/>
  <w14:defaultImageDpi w14:val="300"/>
  <w15:docId w15:val="{1C9C6D96-41F1-49BA-AF7C-5CDFAA3C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693F"/>
  </w:style>
  <w:style w:type="paragraph" w:styleId="Kop1">
    <w:name w:val="heading 1"/>
    <w:basedOn w:val="Standaard"/>
    <w:next w:val="Standaard"/>
    <w:link w:val="Kop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18BF"/>
  </w:style>
  <w:style w:type="paragraph" w:styleId="Voettekst">
    <w:name w:val="footer"/>
    <w:basedOn w:val="Standaard"/>
    <w:link w:val="Voet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18BF"/>
  </w:style>
  <w:style w:type="paragraph" w:styleId="Geenafstand">
    <w:name w:val="No Spacing"/>
    <w:uiPriority w:val="1"/>
    <w:qFormat/>
    <w:rsid w:val="00FC693F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FC693F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99"/>
    <w:unhideWhenUsed/>
    <w:rsid w:val="00AA1D8D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AA1D8D"/>
  </w:style>
  <w:style w:type="paragraph" w:styleId="Plattetekst2">
    <w:name w:val="Body Text 2"/>
    <w:basedOn w:val="Standaard"/>
    <w:link w:val="Plattetekst2Char"/>
    <w:uiPriority w:val="99"/>
    <w:unhideWhenUsed/>
    <w:rsid w:val="00AA1D8D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AA1D8D"/>
  </w:style>
  <w:style w:type="paragraph" w:styleId="Plattetekst3">
    <w:name w:val="Body Text 3"/>
    <w:basedOn w:val="Standaard"/>
    <w:link w:val="Platteteks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AA1D8D"/>
    <w:rPr>
      <w:sz w:val="16"/>
      <w:szCs w:val="16"/>
    </w:rPr>
  </w:style>
  <w:style w:type="paragraph" w:styleId="Lijst">
    <w:name w:val="List"/>
    <w:basedOn w:val="Standaard"/>
    <w:uiPriority w:val="99"/>
    <w:unhideWhenUsed/>
    <w:rsid w:val="00AA1D8D"/>
    <w:pPr>
      <w:ind w:left="360" w:hanging="360"/>
      <w:contextualSpacing/>
    </w:pPr>
  </w:style>
  <w:style w:type="paragraph" w:styleId="Lijst2">
    <w:name w:val="List 2"/>
    <w:basedOn w:val="Standaard"/>
    <w:uiPriority w:val="99"/>
    <w:unhideWhenUsed/>
    <w:rsid w:val="00326F90"/>
    <w:pPr>
      <w:ind w:left="720" w:hanging="360"/>
      <w:contextualSpacing/>
    </w:pPr>
  </w:style>
  <w:style w:type="paragraph" w:styleId="Lijst3">
    <w:name w:val="List 3"/>
    <w:basedOn w:val="Standaard"/>
    <w:uiPriority w:val="99"/>
    <w:unhideWhenUsed/>
    <w:rsid w:val="00326F90"/>
    <w:pPr>
      <w:ind w:left="1080" w:hanging="360"/>
      <w:contextualSpacing/>
    </w:pPr>
  </w:style>
  <w:style w:type="paragraph" w:styleId="Lijstopsomteken">
    <w:name w:val="List Bullet"/>
    <w:basedOn w:val="Standaard"/>
    <w:uiPriority w:val="99"/>
    <w:unhideWhenUsed/>
    <w:rsid w:val="00326F90"/>
    <w:pPr>
      <w:numPr>
        <w:numId w:val="1"/>
      </w:numPr>
      <w:contextualSpacing/>
    </w:pPr>
  </w:style>
  <w:style w:type="paragraph" w:styleId="Lijstopsomteken2">
    <w:name w:val="List Bullet 2"/>
    <w:basedOn w:val="Standaard"/>
    <w:uiPriority w:val="99"/>
    <w:unhideWhenUsed/>
    <w:rsid w:val="00326F90"/>
    <w:pPr>
      <w:numPr>
        <w:numId w:val="2"/>
      </w:numPr>
      <w:contextualSpacing/>
    </w:pPr>
  </w:style>
  <w:style w:type="paragraph" w:styleId="Lijstopsomteken3">
    <w:name w:val="List Bullet 3"/>
    <w:basedOn w:val="Standaard"/>
    <w:uiPriority w:val="99"/>
    <w:unhideWhenUsed/>
    <w:rsid w:val="00326F90"/>
    <w:pPr>
      <w:numPr>
        <w:numId w:val="3"/>
      </w:numPr>
      <w:contextualSpacing/>
    </w:pPr>
  </w:style>
  <w:style w:type="paragraph" w:styleId="Lijstnummering">
    <w:name w:val="List Number"/>
    <w:basedOn w:val="Standaard"/>
    <w:uiPriority w:val="99"/>
    <w:unhideWhenUsed/>
    <w:rsid w:val="00326F90"/>
    <w:pPr>
      <w:numPr>
        <w:numId w:val="5"/>
      </w:numPr>
      <w:contextualSpacing/>
    </w:pPr>
  </w:style>
  <w:style w:type="paragraph" w:styleId="Lijstnummering2">
    <w:name w:val="List Number 2"/>
    <w:basedOn w:val="Standaard"/>
    <w:uiPriority w:val="99"/>
    <w:unhideWhenUsed/>
    <w:rsid w:val="0029639D"/>
    <w:pPr>
      <w:numPr>
        <w:numId w:val="6"/>
      </w:numPr>
      <w:contextualSpacing/>
    </w:pPr>
  </w:style>
  <w:style w:type="paragraph" w:styleId="Lijstnummering3">
    <w:name w:val="List Number 3"/>
    <w:basedOn w:val="Standaard"/>
    <w:uiPriority w:val="99"/>
    <w:unhideWhenUsed/>
    <w:rsid w:val="0029639D"/>
    <w:pPr>
      <w:numPr>
        <w:numId w:val="7"/>
      </w:numPr>
      <w:contextualSpacing/>
    </w:pPr>
  </w:style>
  <w:style w:type="paragraph" w:styleId="Lijstvoortzetting">
    <w:name w:val="List Continue"/>
    <w:basedOn w:val="Standaard"/>
    <w:uiPriority w:val="99"/>
    <w:unhideWhenUsed/>
    <w:rsid w:val="0029639D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unhideWhenUsed/>
    <w:rsid w:val="0029639D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unhideWhenUsed/>
    <w:rsid w:val="0029639D"/>
    <w:pPr>
      <w:spacing w:after="120"/>
      <w:ind w:left="1080"/>
      <w:contextualSpacing/>
    </w:pPr>
  </w:style>
  <w:style w:type="paragraph" w:styleId="Macrotekst">
    <w:name w:val="macro"/>
    <w:link w:val="Macroteks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rsid w:val="0029639D"/>
    <w:rPr>
      <w:rFonts w:ascii="Courier" w:hAnsi="Courier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FC693F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FC693F"/>
    <w:rPr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FC693F"/>
    <w:rPr>
      <w:b/>
      <w:bCs/>
    </w:rPr>
  </w:style>
  <w:style w:type="character" w:styleId="Nadruk">
    <w:name w:val="Emphasis"/>
    <w:basedOn w:val="Standaardalinea-lettertype"/>
    <w:uiPriority w:val="20"/>
    <w:qFormat/>
    <w:rsid w:val="00FC693F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C693F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FC693F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FC693F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FC693F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C693F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C693F"/>
    <w:pPr>
      <w:outlineLvl w:val="9"/>
    </w:pPr>
  </w:style>
  <w:style w:type="table" w:styleId="Tabelraster">
    <w:name w:val="Table Grid"/>
    <w:basedOn w:val="Standaardtab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chtelijst">
    <w:name w:val="Light List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3">
    <w:name w:val="Light List Accent 3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4">
    <w:name w:val="Light List Accent 4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chtelijst-accent5">
    <w:name w:val="Light List Accent 5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chtelijst-accent6">
    <w:name w:val="Light List Accent 6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chtraster">
    <w:name w:val="Light Grid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chtraster-accent2">
    <w:name w:val="Light Grid Accent 2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chtraster-accent3">
    <w:name w:val="Light Grid Accent 3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chtraster-accent4">
    <w:name w:val="Light Grid Accent 4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chtraster-accent5">
    <w:name w:val="Light Grid Accent 5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raster-accent6">
    <w:name w:val="Light Grid Accent 6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emiddeldearcering1">
    <w:name w:val="Medium Shading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Gemiddeldelijst2">
    <w:name w:val="Medium Lis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">
    <w:name w:val="Medium Grid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emiddeldraster2">
    <w:name w:val="Medium Grid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onkerelijst">
    <w:name w:val="Dark List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onkerelijst-accent2">
    <w:name w:val="Dark List Accent 2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onkerelijst-accent3">
    <w:name w:val="Dark List Accent 3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onkerelijst-accent4">
    <w:name w:val="Dark List Accent 4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onkerelijst-accent5">
    <w:name w:val="Dark List Accent 5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onkerelijst-accent6">
    <w:name w:val="Dark List Accent 6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leurrijkearcering">
    <w:name w:val="Colorful Shading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leurrijkraster">
    <w:name w:val="Colorful Grid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587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Bertus Boer</cp:lastModifiedBy>
  <cp:revision>2</cp:revision>
  <dcterms:created xsi:type="dcterms:W3CDTF">2025-11-13T18:08:00Z</dcterms:created>
  <dcterms:modified xsi:type="dcterms:W3CDTF">2025-11-13T18:08:00Z</dcterms:modified>
  <cp:category/>
</cp:coreProperties>
</file>