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4C6" w:rsidRDefault="00D204C6" w:rsidP="001B332B">
      <w:pPr>
        <w:spacing w:before="100" w:beforeAutospacing="1" w:after="100" w:afterAutospacing="1" w:line="240" w:lineRule="auto"/>
        <w:rPr>
          <w:rFonts w:ascii="Times New Roman" w:eastAsia="Times New Roman" w:hAnsi="Times New Roman" w:cs="Times New Roman"/>
          <w:b/>
          <w:bCs/>
          <w:color w:val="auto"/>
          <w:sz w:val="24"/>
          <w:szCs w:val="24"/>
          <w:lang w:eastAsia="nl-NL" w:bidi="ar-SA"/>
        </w:rPr>
      </w:pPr>
      <w:r>
        <w:rPr>
          <w:rFonts w:ascii="Times New Roman" w:eastAsia="Times New Roman" w:hAnsi="Times New Roman" w:cs="Times New Roman"/>
          <w:b/>
          <w:bCs/>
          <w:color w:val="auto"/>
          <w:sz w:val="24"/>
          <w:szCs w:val="24"/>
          <w:lang w:eastAsia="nl-NL" w:bidi="ar-SA"/>
        </w:rPr>
        <w:t>Vraag 1 (10 punten)</w:t>
      </w:r>
    </w:p>
    <w:p w:rsidR="001B332B" w:rsidRPr="001B332B" w:rsidRDefault="001B332B" w:rsidP="001B332B">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sidRPr="001B332B">
        <w:rPr>
          <w:rFonts w:ascii="Times New Roman" w:eastAsia="Times New Roman" w:hAnsi="Times New Roman" w:cs="Times New Roman"/>
          <w:b/>
          <w:bCs/>
          <w:color w:val="auto"/>
          <w:sz w:val="24"/>
          <w:szCs w:val="24"/>
          <w:lang w:eastAsia="nl-NL" w:bidi="ar-SA"/>
        </w:rPr>
        <w:t>Astronomische waarneemsatellieten</w:t>
      </w:r>
    </w:p>
    <w:p w:rsidR="001B332B" w:rsidRPr="001B332B" w:rsidRDefault="001B332B" w:rsidP="001B332B">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sidRPr="001B332B">
        <w:rPr>
          <w:rFonts w:ascii="Times New Roman" w:eastAsia="Times New Roman" w:hAnsi="Times New Roman" w:cs="Times New Roman"/>
          <w:color w:val="auto"/>
          <w:sz w:val="24"/>
          <w:szCs w:val="24"/>
          <w:lang w:eastAsia="nl-NL" w:bidi="ar-SA"/>
        </w:rPr>
        <w:t>Leg uit waarom er astronomische waarneemsatellieten buiten de atmosfeer van de aarde geplaatst worden.</w:t>
      </w:r>
    </w:p>
    <w:tbl>
      <w:tblPr>
        <w:tblStyle w:val="Tabelraster"/>
        <w:tblW w:w="0" w:type="auto"/>
        <w:tblLook w:val="04A0" w:firstRow="1" w:lastRow="0" w:firstColumn="1" w:lastColumn="0" w:noHBand="0" w:noVBand="1"/>
      </w:tblPr>
      <w:tblGrid>
        <w:gridCol w:w="9210"/>
      </w:tblGrid>
      <w:tr w:rsidR="00D204C6" w:rsidTr="00D204C6">
        <w:tc>
          <w:tcPr>
            <w:tcW w:w="9210" w:type="dxa"/>
          </w:tcPr>
          <w:p w:rsidR="00D204C6" w:rsidRPr="001B332B" w:rsidRDefault="00D204C6" w:rsidP="00D204C6">
            <w:pPr>
              <w:spacing w:line="240" w:lineRule="auto"/>
              <w:rPr>
                <w:rFonts w:ascii="Times New Roman" w:eastAsia="Times New Roman" w:hAnsi="Times New Roman" w:cs="Times New Roman"/>
                <w:color w:val="auto"/>
                <w:sz w:val="24"/>
                <w:szCs w:val="24"/>
                <w:lang w:eastAsia="nl-NL" w:bidi="ar-SA"/>
              </w:rPr>
            </w:pPr>
            <w:r w:rsidRPr="001B332B">
              <w:rPr>
                <w:rFonts w:ascii="Times New Roman" w:eastAsia="Times New Roman" w:hAnsi="Times New Roman" w:cs="Times New Roman"/>
                <w:color w:val="auto"/>
                <w:sz w:val="24"/>
                <w:szCs w:val="24"/>
                <w:lang w:eastAsia="nl-NL" w:bidi="ar-SA"/>
              </w:rPr>
              <w:t xml:space="preserve">Bepaalde elektromagnetische straling komt niet door onze atmosfeer heen, zoals </w:t>
            </w:r>
            <w:proofErr w:type="spellStart"/>
            <w:r w:rsidRPr="001B332B">
              <w:rPr>
                <w:rFonts w:ascii="Times New Roman" w:eastAsia="Times New Roman" w:hAnsi="Times New Roman" w:cs="Times New Roman"/>
                <w:color w:val="auto"/>
                <w:sz w:val="24"/>
                <w:szCs w:val="24"/>
                <w:lang w:eastAsia="nl-NL" w:bidi="ar-SA"/>
              </w:rPr>
              <w:t>rontgenstraling</w:t>
            </w:r>
            <w:proofErr w:type="spellEnd"/>
            <w:r w:rsidRPr="001B332B">
              <w:rPr>
                <w:rFonts w:ascii="Times New Roman" w:eastAsia="Times New Roman" w:hAnsi="Times New Roman" w:cs="Times New Roman"/>
                <w:color w:val="auto"/>
                <w:sz w:val="24"/>
                <w:szCs w:val="24"/>
                <w:lang w:eastAsia="nl-NL" w:bidi="ar-SA"/>
              </w:rPr>
              <w:t xml:space="preserve">, U.V. en gedeelten van I.R. We willen wel graag die straling waarnemen, dus moeten er satellieten buiten de atmosfeer geplaatst worden. </w:t>
            </w:r>
          </w:p>
          <w:p w:rsidR="00D204C6" w:rsidRDefault="00D204C6" w:rsidP="001B332B">
            <w:pPr>
              <w:spacing w:line="240" w:lineRule="auto"/>
              <w:rPr>
                <w:rFonts w:ascii="Times New Roman" w:eastAsia="Times New Roman" w:hAnsi="Times New Roman" w:cs="Times New Roman"/>
                <w:color w:val="auto"/>
                <w:sz w:val="24"/>
                <w:szCs w:val="24"/>
                <w:lang w:eastAsia="nl-NL" w:bidi="ar-SA"/>
              </w:rPr>
            </w:pPr>
          </w:p>
        </w:tc>
      </w:tr>
    </w:tbl>
    <w:p w:rsidR="00D204C6" w:rsidRDefault="00D204C6" w:rsidP="001B332B">
      <w:pPr>
        <w:spacing w:line="240" w:lineRule="auto"/>
        <w:rPr>
          <w:rFonts w:ascii="Times New Roman" w:eastAsia="Times New Roman" w:hAnsi="Times New Roman" w:cs="Times New Roman"/>
          <w:color w:val="auto"/>
          <w:sz w:val="24"/>
          <w:szCs w:val="24"/>
          <w:lang w:eastAsia="nl-NL" w:bidi="ar-SA"/>
        </w:rPr>
      </w:pPr>
    </w:p>
    <w:p w:rsidR="00D204C6" w:rsidRDefault="00D204C6" w:rsidP="001B332B">
      <w:pPr>
        <w:spacing w:line="240" w:lineRule="auto"/>
        <w:rPr>
          <w:rFonts w:ascii="Times New Roman" w:eastAsia="Times New Roman" w:hAnsi="Times New Roman" w:cs="Times New Roman"/>
          <w:color w:val="auto"/>
          <w:sz w:val="24"/>
          <w:szCs w:val="24"/>
          <w:lang w:eastAsia="nl-NL" w:bidi="ar-SA"/>
        </w:rPr>
      </w:pPr>
    </w:p>
    <w:p w:rsidR="001B332B" w:rsidRPr="00D204C6" w:rsidRDefault="00D204C6" w:rsidP="001B332B">
      <w:pPr>
        <w:spacing w:line="240" w:lineRule="auto"/>
        <w:rPr>
          <w:rFonts w:ascii="Times New Roman" w:eastAsia="Times New Roman" w:hAnsi="Times New Roman" w:cs="Times New Roman"/>
          <w:b/>
          <w:color w:val="auto"/>
          <w:sz w:val="24"/>
          <w:szCs w:val="24"/>
          <w:lang w:val="en-US" w:eastAsia="nl-NL" w:bidi="ar-SA"/>
        </w:rPr>
      </w:pPr>
      <w:proofErr w:type="spellStart"/>
      <w:r>
        <w:rPr>
          <w:rFonts w:ascii="Times New Roman" w:eastAsia="Times New Roman" w:hAnsi="Times New Roman" w:cs="Times New Roman"/>
          <w:b/>
          <w:color w:val="auto"/>
          <w:sz w:val="24"/>
          <w:szCs w:val="24"/>
          <w:lang w:val="en-US" w:eastAsia="nl-NL" w:bidi="ar-SA"/>
        </w:rPr>
        <w:t>Vraag</w:t>
      </w:r>
      <w:proofErr w:type="spellEnd"/>
      <w:r>
        <w:rPr>
          <w:rFonts w:ascii="Times New Roman" w:eastAsia="Times New Roman" w:hAnsi="Times New Roman" w:cs="Times New Roman"/>
          <w:b/>
          <w:color w:val="auto"/>
          <w:sz w:val="24"/>
          <w:szCs w:val="24"/>
          <w:lang w:val="en-US" w:eastAsia="nl-NL" w:bidi="ar-SA"/>
        </w:rPr>
        <w:t xml:space="preserve"> 2 (10 </w:t>
      </w:r>
      <w:proofErr w:type="spellStart"/>
      <w:r>
        <w:rPr>
          <w:rFonts w:ascii="Times New Roman" w:eastAsia="Times New Roman" w:hAnsi="Times New Roman" w:cs="Times New Roman"/>
          <w:b/>
          <w:color w:val="auto"/>
          <w:sz w:val="24"/>
          <w:szCs w:val="24"/>
          <w:lang w:val="en-US" w:eastAsia="nl-NL" w:bidi="ar-SA"/>
        </w:rPr>
        <w:t>punten</w:t>
      </w:r>
      <w:proofErr w:type="spellEnd"/>
      <w:r>
        <w:rPr>
          <w:rFonts w:ascii="Times New Roman" w:eastAsia="Times New Roman" w:hAnsi="Times New Roman" w:cs="Times New Roman"/>
          <w:b/>
          <w:color w:val="auto"/>
          <w:sz w:val="24"/>
          <w:szCs w:val="24"/>
          <w:lang w:val="en-US" w:eastAsia="nl-NL" w:bidi="ar-SA"/>
        </w:rPr>
        <w:t>)</w:t>
      </w:r>
    </w:p>
    <w:p w:rsidR="001B332B" w:rsidRPr="00D204C6" w:rsidRDefault="001B332B" w:rsidP="001B332B">
      <w:pPr>
        <w:spacing w:before="100" w:beforeAutospacing="1" w:after="100" w:afterAutospacing="1" w:line="240" w:lineRule="auto"/>
        <w:rPr>
          <w:rFonts w:ascii="Times New Roman" w:eastAsia="Times New Roman" w:hAnsi="Times New Roman" w:cs="Times New Roman"/>
          <w:b/>
          <w:color w:val="auto"/>
          <w:sz w:val="24"/>
          <w:szCs w:val="24"/>
          <w:lang w:val="en-US" w:eastAsia="nl-NL" w:bidi="ar-SA"/>
        </w:rPr>
      </w:pPr>
      <w:r w:rsidRPr="00D204C6">
        <w:rPr>
          <w:rFonts w:ascii="Times New Roman" w:eastAsia="Times New Roman" w:hAnsi="Times New Roman" w:cs="Times New Roman"/>
          <w:b/>
          <w:color w:val="auto"/>
          <w:sz w:val="24"/>
          <w:szCs w:val="24"/>
          <w:lang w:val="en-US" w:eastAsia="nl-NL" w:bidi="ar-SA"/>
        </w:rPr>
        <w:t xml:space="preserve">Baan </w:t>
      </w:r>
      <w:proofErr w:type="spellStart"/>
      <w:r w:rsidRPr="00D204C6">
        <w:rPr>
          <w:rFonts w:ascii="Times New Roman" w:eastAsia="Times New Roman" w:hAnsi="Times New Roman" w:cs="Times New Roman"/>
          <w:b/>
          <w:color w:val="auto"/>
          <w:sz w:val="24"/>
          <w:szCs w:val="24"/>
          <w:lang w:val="en-US" w:eastAsia="nl-NL" w:bidi="ar-SA"/>
        </w:rPr>
        <w:t>rond</w:t>
      </w:r>
      <w:proofErr w:type="spellEnd"/>
      <w:r w:rsidRPr="00D204C6">
        <w:rPr>
          <w:rFonts w:ascii="Times New Roman" w:eastAsia="Times New Roman" w:hAnsi="Times New Roman" w:cs="Times New Roman"/>
          <w:b/>
          <w:color w:val="auto"/>
          <w:sz w:val="24"/>
          <w:szCs w:val="24"/>
          <w:lang w:val="en-US" w:eastAsia="nl-NL" w:bidi="ar-SA"/>
        </w:rPr>
        <w:t xml:space="preserve"> de </w:t>
      </w:r>
      <w:proofErr w:type="spellStart"/>
      <w:r w:rsidRPr="00D204C6">
        <w:rPr>
          <w:rFonts w:ascii="Times New Roman" w:eastAsia="Times New Roman" w:hAnsi="Times New Roman" w:cs="Times New Roman"/>
          <w:b/>
          <w:color w:val="auto"/>
          <w:sz w:val="24"/>
          <w:szCs w:val="24"/>
          <w:lang w:val="en-US" w:eastAsia="nl-NL" w:bidi="ar-SA"/>
        </w:rPr>
        <w:t>aarde</w:t>
      </w:r>
      <w:proofErr w:type="spellEnd"/>
    </w:p>
    <w:p w:rsidR="001B332B" w:rsidRPr="001B332B" w:rsidRDefault="001B332B" w:rsidP="001B332B">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sidRPr="001B332B">
        <w:rPr>
          <w:rFonts w:ascii="Times New Roman" w:eastAsia="Times New Roman" w:hAnsi="Times New Roman" w:cs="Times New Roman"/>
          <w:color w:val="auto"/>
          <w:sz w:val="24"/>
          <w:szCs w:val="24"/>
          <w:lang w:eastAsia="nl-NL" w:bidi="ar-SA"/>
        </w:rPr>
        <w:t>Leg met het gedachte</w:t>
      </w:r>
      <w:r w:rsidR="00D204C6">
        <w:rPr>
          <w:rFonts w:ascii="Times New Roman" w:eastAsia="Times New Roman" w:hAnsi="Times New Roman" w:cs="Times New Roman"/>
          <w:color w:val="auto"/>
          <w:sz w:val="24"/>
          <w:szCs w:val="24"/>
          <w:lang w:eastAsia="nl-NL" w:bidi="ar-SA"/>
        </w:rPr>
        <w:t>-</w:t>
      </w:r>
      <w:r w:rsidRPr="001B332B">
        <w:rPr>
          <w:rFonts w:ascii="Times New Roman" w:eastAsia="Times New Roman" w:hAnsi="Times New Roman" w:cs="Times New Roman"/>
          <w:color w:val="auto"/>
          <w:sz w:val="24"/>
          <w:szCs w:val="24"/>
          <w:lang w:eastAsia="nl-NL" w:bidi="ar-SA"/>
        </w:rPr>
        <w:t>experiment van Newton uit hoe een voorwerp in een baan rond de aarde kan komen.</w:t>
      </w:r>
    </w:p>
    <w:tbl>
      <w:tblPr>
        <w:tblStyle w:val="Tabelraster"/>
        <w:tblW w:w="0" w:type="auto"/>
        <w:tblLook w:val="04A0" w:firstRow="1" w:lastRow="0" w:firstColumn="1" w:lastColumn="0" w:noHBand="0" w:noVBand="1"/>
      </w:tblPr>
      <w:tblGrid>
        <w:gridCol w:w="9210"/>
      </w:tblGrid>
      <w:tr w:rsidR="00D204C6" w:rsidTr="00D204C6">
        <w:tc>
          <w:tcPr>
            <w:tcW w:w="9210" w:type="dxa"/>
          </w:tcPr>
          <w:p w:rsidR="00D204C6" w:rsidRPr="001B332B" w:rsidRDefault="00D204C6" w:rsidP="00D204C6">
            <w:pPr>
              <w:spacing w:line="240" w:lineRule="auto"/>
              <w:rPr>
                <w:rFonts w:ascii="Times New Roman" w:eastAsia="Times New Roman" w:hAnsi="Times New Roman" w:cs="Times New Roman"/>
                <w:color w:val="auto"/>
                <w:sz w:val="24"/>
                <w:szCs w:val="24"/>
                <w:lang w:eastAsia="nl-NL" w:bidi="ar-SA"/>
              </w:rPr>
            </w:pPr>
            <w:r w:rsidRPr="001B332B">
              <w:rPr>
                <w:rFonts w:ascii="Times New Roman" w:eastAsia="Times New Roman" w:hAnsi="Times New Roman" w:cs="Times New Roman"/>
                <w:color w:val="auto"/>
                <w:sz w:val="24"/>
                <w:szCs w:val="24"/>
                <w:lang w:eastAsia="nl-NL" w:bidi="ar-SA"/>
              </w:rPr>
              <w:t xml:space="preserve">Als je een voorwerp steeds met een grotere snelheid gooit, valt het voorwerp bij de juiste snelheid evenveel naar beneden als de aarde kromt. Het bevindt zich in een baan rond de aarde. </w:t>
            </w:r>
          </w:p>
          <w:p w:rsidR="00D204C6" w:rsidRDefault="00D204C6" w:rsidP="001B332B">
            <w:pPr>
              <w:spacing w:line="240" w:lineRule="auto"/>
              <w:rPr>
                <w:rFonts w:ascii="Times New Roman" w:eastAsia="Times New Roman" w:hAnsi="Times New Roman" w:cs="Times New Roman"/>
                <w:color w:val="auto"/>
                <w:sz w:val="24"/>
                <w:szCs w:val="24"/>
                <w:lang w:eastAsia="nl-NL" w:bidi="ar-SA"/>
              </w:rPr>
            </w:pPr>
          </w:p>
        </w:tc>
      </w:tr>
    </w:tbl>
    <w:p w:rsidR="00D204C6" w:rsidRDefault="00D204C6" w:rsidP="001B332B">
      <w:pPr>
        <w:spacing w:line="240" w:lineRule="auto"/>
        <w:rPr>
          <w:rFonts w:ascii="Times New Roman" w:eastAsia="Times New Roman" w:hAnsi="Times New Roman" w:cs="Times New Roman"/>
          <w:color w:val="auto"/>
          <w:sz w:val="24"/>
          <w:szCs w:val="24"/>
          <w:lang w:eastAsia="nl-NL" w:bidi="ar-SA"/>
        </w:rPr>
      </w:pPr>
    </w:p>
    <w:p w:rsidR="00D204C6" w:rsidRDefault="00D204C6" w:rsidP="001B332B">
      <w:pPr>
        <w:spacing w:before="100" w:beforeAutospacing="1" w:after="100" w:afterAutospacing="1" w:line="240" w:lineRule="auto"/>
        <w:rPr>
          <w:rFonts w:ascii="Times New Roman" w:eastAsia="Times New Roman" w:hAnsi="Times New Roman" w:cs="Times New Roman"/>
          <w:b/>
          <w:bCs/>
          <w:color w:val="auto"/>
          <w:sz w:val="24"/>
          <w:szCs w:val="24"/>
          <w:lang w:eastAsia="nl-NL" w:bidi="ar-SA"/>
        </w:rPr>
      </w:pPr>
      <w:r>
        <w:rPr>
          <w:rFonts w:ascii="Times New Roman" w:eastAsia="Times New Roman" w:hAnsi="Times New Roman" w:cs="Times New Roman"/>
          <w:b/>
          <w:bCs/>
          <w:color w:val="auto"/>
          <w:sz w:val="24"/>
          <w:szCs w:val="24"/>
          <w:lang w:eastAsia="nl-NL" w:bidi="ar-SA"/>
        </w:rPr>
        <w:t>Vraag 3 (10 punten)</w:t>
      </w:r>
    </w:p>
    <w:p w:rsidR="001B332B" w:rsidRPr="001B332B" w:rsidRDefault="001B332B" w:rsidP="001B332B">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sidRPr="001B332B">
        <w:rPr>
          <w:rFonts w:ascii="Times New Roman" w:eastAsia="Times New Roman" w:hAnsi="Times New Roman" w:cs="Times New Roman"/>
          <w:b/>
          <w:bCs/>
          <w:color w:val="auto"/>
          <w:sz w:val="24"/>
          <w:szCs w:val="24"/>
          <w:lang w:eastAsia="nl-NL" w:bidi="ar-SA"/>
        </w:rPr>
        <w:t>Geostationaire satelliet</w:t>
      </w:r>
    </w:p>
    <w:p w:rsidR="001B332B" w:rsidRPr="001B332B" w:rsidRDefault="001B332B" w:rsidP="001B332B">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sidRPr="001B332B">
        <w:rPr>
          <w:rFonts w:ascii="Times New Roman" w:eastAsia="Times New Roman" w:hAnsi="Times New Roman" w:cs="Times New Roman"/>
          <w:color w:val="auto"/>
          <w:sz w:val="24"/>
          <w:szCs w:val="24"/>
          <w:lang w:eastAsia="nl-NL" w:bidi="ar-SA"/>
        </w:rPr>
        <w:t>Leg uit wat er zo bijzonder is aan een geostationaire satelliet</w:t>
      </w:r>
    </w:p>
    <w:tbl>
      <w:tblPr>
        <w:tblStyle w:val="Tabelraster"/>
        <w:tblW w:w="0" w:type="auto"/>
        <w:tblLook w:val="04A0" w:firstRow="1" w:lastRow="0" w:firstColumn="1" w:lastColumn="0" w:noHBand="0" w:noVBand="1"/>
      </w:tblPr>
      <w:tblGrid>
        <w:gridCol w:w="9210"/>
      </w:tblGrid>
      <w:tr w:rsidR="00D204C6" w:rsidTr="00D204C6">
        <w:tc>
          <w:tcPr>
            <w:tcW w:w="9210" w:type="dxa"/>
          </w:tcPr>
          <w:p w:rsidR="00D204C6" w:rsidRPr="001B332B" w:rsidRDefault="00D204C6" w:rsidP="00D204C6">
            <w:pPr>
              <w:spacing w:line="240" w:lineRule="auto"/>
              <w:rPr>
                <w:rFonts w:ascii="Times New Roman" w:eastAsia="Times New Roman" w:hAnsi="Times New Roman" w:cs="Times New Roman"/>
                <w:color w:val="auto"/>
                <w:sz w:val="24"/>
                <w:szCs w:val="24"/>
                <w:lang w:eastAsia="nl-NL" w:bidi="ar-SA"/>
              </w:rPr>
            </w:pPr>
            <w:r w:rsidRPr="001B332B">
              <w:rPr>
                <w:rFonts w:ascii="Times New Roman" w:eastAsia="Times New Roman" w:hAnsi="Times New Roman" w:cs="Times New Roman"/>
                <w:color w:val="auto"/>
                <w:sz w:val="24"/>
                <w:szCs w:val="24"/>
                <w:lang w:eastAsia="nl-NL" w:bidi="ar-SA"/>
              </w:rPr>
              <w:t xml:space="preserve">Deze satelliet zit op een dusdanige hoogte dat zijn omlooptijd precies 24 uur is, hij "hangt" dus altijd boven dezelfde plek op aarde. </w:t>
            </w:r>
          </w:p>
          <w:p w:rsidR="00D204C6" w:rsidRDefault="00D204C6" w:rsidP="001B332B">
            <w:pPr>
              <w:spacing w:line="240" w:lineRule="auto"/>
              <w:rPr>
                <w:rFonts w:ascii="Times New Roman" w:eastAsia="Times New Roman" w:hAnsi="Times New Roman" w:cs="Times New Roman"/>
                <w:color w:val="auto"/>
                <w:sz w:val="24"/>
                <w:szCs w:val="24"/>
                <w:lang w:eastAsia="nl-NL" w:bidi="ar-SA"/>
              </w:rPr>
            </w:pPr>
          </w:p>
        </w:tc>
      </w:tr>
    </w:tbl>
    <w:p w:rsidR="00D204C6" w:rsidRDefault="00D204C6" w:rsidP="001B332B">
      <w:pPr>
        <w:spacing w:line="240" w:lineRule="auto"/>
        <w:rPr>
          <w:rFonts w:ascii="Times New Roman" w:eastAsia="Times New Roman" w:hAnsi="Times New Roman" w:cs="Times New Roman"/>
          <w:color w:val="auto"/>
          <w:sz w:val="24"/>
          <w:szCs w:val="24"/>
          <w:lang w:eastAsia="nl-NL" w:bidi="ar-SA"/>
        </w:rPr>
      </w:pPr>
    </w:p>
    <w:p w:rsidR="00D204C6" w:rsidRPr="00D204C6" w:rsidRDefault="00D204C6" w:rsidP="001B332B">
      <w:pPr>
        <w:spacing w:before="100" w:beforeAutospacing="1" w:after="100" w:afterAutospacing="1" w:line="240" w:lineRule="auto"/>
        <w:rPr>
          <w:rFonts w:ascii="Times New Roman" w:eastAsia="Times New Roman" w:hAnsi="Times New Roman" w:cs="Times New Roman"/>
          <w:b/>
          <w:color w:val="auto"/>
          <w:sz w:val="24"/>
          <w:szCs w:val="24"/>
          <w:lang w:eastAsia="nl-NL" w:bidi="ar-SA"/>
        </w:rPr>
      </w:pPr>
      <w:r>
        <w:rPr>
          <w:rFonts w:ascii="Times New Roman" w:eastAsia="Times New Roman" w:hAnsi="Times New Roman" w:cs="Times New Roman"/>
          <w:b/>
          <w:color w:val="auto"/>
          <w:sz w:val="24"/>
          <w:szCs w:val="24"/>
          <w:lang w:eastAsia="nl-NL" w:bidi="ar-SA"/>
        </w:rPr>
        <w:t>Vraag 4 (10 punten)</w:t>
      </w:r>
    </w:p>
    <w:p w:rsidR="001B332B" w:rsidRPr="001B332B" w:rsidRDefault="00D204C6" w:rsidP="001B332B">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Pr>
          <w:rFonts w:ascii="Times New Roman" w:eastAsia="Times New Roman" w:hAnsi="Times New Roman" w:cs="Times New Roman"/>
          <w:b/>
          <w:bCs/>
          <w:color w:val="auto"/>
          <w:sz w:val="24"/>
          <w:szCs w:val="24"/>
          <w:lang w:eastAsia="nl-NL" w:bidi="ar-SA"/>
        </w:rPr>
        <w:t>G</w:t>
      </w:r>
      <w:r w:rsidR="001B332B" w:rsidRPr="001B332B">
        <w:rPr>
          <w:rFonts w:ascii="Times New Roman" w:eastAsia="Times New Roman" w:hAnsi="Times New Roman" w:cs="Times New Roman"/>
          <w:b/>
          <w:bCs/>
          <w:color w:val="auto"/>
          <w:sz w:val="24"/>
          <w:szCs w:val="24"/>
          <w:lang w:eastAsia="nl-NL" w:bidi="ar-SA"/>
        </w:rPr>
        <w:t>ewichtloos</w:t>
      </w:r>
    </w:p>
    <w:p w:rsidR="001B332B" w:rsidRPr="001B332B" w:rsidRDefault="001B332B" w:rsidP="001B332B">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sidRPr="001B332B">
        <w:rPr>
          <w:rFonts w:ascii="Times New Roman" w:eastAsia="Times New Roman" w:hAnsi="Times New Roman" w:cs="Times New Roman"/>
          <w:color w:val="auto"/>
          <w:sz w:val="24"/>
          <w:szCs w:val="24"/>
          <w:lang w:eastAsia="nl-NL" w:bidi="ar-SA"/>
        </w:rPr>
        <w:t>Leg uit waarom je gewichtloos bent in een baan rond de aarde.</w:t>
      </w:r>
    </w:p>
    <w:p w:rsidR="00D204C6" w:rsidRDefault="00D204C6" w:rsidP="001B332B">
      <w:pPr>
        <w:spacing w:line="240" w:lineRule="auto"/>
        <w:rPr>
          <w:rFonts w:ascii="Times New Roman" w:eastAsia="Times New Roman" w:hAnsi="Times New Roman" w:cs="Times New Roman"/>
          <w:color w:val="auto"/>
          <w:sz w:val="24"/>
          <w:szCs w:val="24"/>
          <w:lang w:eastAsia="nl-NL" w:bidi="ar-SA"/>
        </w:rPr>
      </w:pPr>
    </w:p>
    <w:tbl>
      <w:tblPr>
        <w:tblStyle w:val="Tabelraster"/>
        <w:tblW w:w="0" w:type="auto"/>
        <w:tblLook w:val="04A0" w:firstRow="1" w:lastRow="0" w:firstColumn="1" w:lastColumn="0" w:noHBand="0" w:noVBand="1"/>
      </w:tblPr>
      <w:tblGrid>
        <w:gridCol w:w="9210"/>
      </w:tblGrid>
      <w:tr w:rsidR="00D204C6" w:rsidTr="00D204C6">
        <w:tc>
          <w:tcPr>
            <w:tcW w:w="9210" w:type="dxa"/>
          </w:tcPr>
          <w:p w:rsidR="00D204C6" w:rsidRPr="001B332B" w:rsidRDefault="00D204C6" w:rsidP="00D204C6">
            <w:pPr>
              <w:spacing w:line="240" w:lineRule="auto"/>
              <w:rPr>
                <w:rFonts w:ascii="Times New Roman" w:eastAsia="Times New Roman" w:hAnsi="Times New Roman" w:cs="Times New Roman"/>
                <w:color w:val="auto"/>
                <w:sz w:val="24"/>
                <w:szCs w:val="24"/>
                <w:lang w:eastAsia="nl-NL" w:bidi="ar-SA"/>
              </w:rPr>
            </w:pPr>
            <w:r w:rsidRPr="001B332B">
              <w:rPr>
                <w:rFonts w:ascii="Times New Roman" w:eastAsia="Times New Roman" w:hAnsi="Times New Roman" w:cs="Times New Roman"/>
                <w:color w:val="auto"/>
                <w:sz w:val="24"/>
                <w:szCs w:val="24"/>
                <w:lang w:eastAsia="nl-NL" w:bidi="ar-SA"/>
              </w:rPr>
              <w:t xml:space="preserve">Je valt continue richting de aarde, maar omdat je door je snelheid nooit lager komt ben je voortdurend in een vrije val. Tijdens een vrije val ben je gewichtloos. Je kunt namelijk geen kracht uitoefenen op een ondergrond. </w:t>
            </w:r>
          </w:p>
          <w:p w:rsidR="00D204C6" w:rsidRDefault="00D204C6" w:rsidP="001B332B">
            <w:pPr>
              <w:spacing w:line="240" w:lineRule="auto"/>
              <w:rPr>
                <w:rFonts w:ascii="Times New Roman" w:eastAsia="Times New Roman" w:hAnsi="Times New Roman" w:cs="Times New Roman"/>
                <w:color w:val="auto"/>
                <w:sz w:val="24"/>
                <w:szCs w:val="24"/>
                <w:lang w:eastAsia="nl-NL" w:bidi="ar-SA"/>
              </w:rPr>
            </w:pPr>
          </w:p>
        </w:tc>
      </w:tr>
    </w:tbl>
    <w:p w:rsidR="00D204C6" w:rsidRDefault="00D204C6" w:rsidP="001B332B">
      <w:pPr>
        <w:spacing w:line="240" w:lineRule="auto"/>
        <w:rPr>
          <w:rFonts w:ascii="Times New Roman" w:eastAsia="Times New Roman" w:hAnsi="Times New Roman" w:cs="Times New Roman"/>
          <w:color w:val="auto"/>
          <w:sz w:val="24"/>
          <w:szCs w:val="24"/>
          <w:lang w:eastAsia="nl-NL" w:bidi="ar-SA"/>
        </w:rPr>
      </w:pPr>
    </w:p>
    <w:p w:rsidR="001B332B" w:rsidRPr="00D204C6" w:rsidRDefault="00D204C6" w:rsidP="001B332B">
      <w:pPr>
        <w:spacing w:line="240" w:lineRule="auto"/>
        <w:rPr>
          <w:rFonts w:ascii="Times New Roman" w:eastAsia="Times New Roman" w:hAnsi="Times New Roman" w:cs="Times New Roman"/>
          <w:b/>
          <w:color w:val="auto"/>
          <w:sz w:val="24"/>
          <w:szCs w:val="24"/>
          <w:lang w:val="en-US" w:eastAsia="nl-NL" w:bidi="ar-SA"/>
        </w:rPr>
      </w:pPr>
      <w:proofErr w:type="spellStart"/>
      <w:r>
        <w:rPr>
          <w:rFonts w:ascii="Times New Roman" w:eastAsia="Times New Roman" w:hAnsi="Times New Roman" w:cs="Times New Roman"/>
          <w:b/>
          <w:color w:val="auto"/>
          <w:sz w:val="24"/>
          <w:szCs w:val="24"/>
          <w:lang w:val="en-US" w:eastAsia="nl-NL" w:bidi="ar-SA"/>
        </w:rPr>
        <w:t>Vraag</w:t>
      </w:r>
      <w:proofErr w:type="spellEnd"/>
      <w:r>
        <w:rPr>
          <w:rFonts w:ascii="Times New Roman" w:eastAsia="Times New Roman" w:hAnsi="Times New Roman" w:cs="Times New Roman"/>
          <w:b/>
          <w:color w:val="auto"/>
          <w:sz w:val="24"/>
          <w:szCs w:val="24"/>
          <w:lang w:val="en-US" w:eastAsia="nl-NL" w:bidi="ar-SA"/>
        </w:rPr>
        <w:t xml:space="preserve"> 5 (10 </w:t>
      </w:r>
      <w:proofErr w:type="spellStart"/>
      <w:r>
        <w:rPr>
          <w:rFonts w:ascii="Times New Roman" w:eastAsia="Times New Roman" w:hAnsi="Times New Roman" w:cs="Times New Roman"/>
          <w:b/>
          <w:color w:val="auto"/>
          <w:sz w:val="24"/>
          <w:szCs w:val="24"/>
          <w:lang w:val="en-US" w:eastAsia="nl-NL" w:bidi="ar-SA"/>
        </w:rPr>
        <w:t>punten</w:t>
      </w:r>
      <w:proofErr w:type="spellEnd"/>
      <w:r>
        <w:rPr>
          <w:rFonts w:ascii="Times New Roman" w:eastAsia="Times New Roman" w:hAnsi="Times New Roman" w:cs="Times New Roman"/>
          <w:b/>
          <w:color w:val="auto"/>
          <w:sz w:val="24"/>
          <w:szCs w:val="24"/>
          <w:lang w:val="en-US" w:eastAsia="nl-NL" w:bidi="ar-SA"/>
        </w:rPr>
        <w:t>)</w:t>
      </w:r>
      <w:bookmarkStart w:id="0" w:name="_GoBack"/>
      <w:bookmarkEnd w:id="0"/>
    </w:p>
    <w:p w:rsidR="001B332B" w:rsidRPr="001B332B" w:rsidRDefault="001B332B" w:rsidP="001B332B">
      <w:pPr>
        <w:spacing w:before="100" w:beforeAutospacing="1" w:after="100" w:afterAutospacing="1" w:line="240" w:lineRule="auto"/>
        <w:rPr>
          <w:rFonts w:ascii="Times New Roman" w:eastAsia="Times New Roman" w:hAnsi="Times New Roman" w:cs="Times New Roman"/>
          <w:color w:val="auto"/>
          <w:sz w:val="24"/>
          <w:szCs w:val="24"/>
          <w:lang w:val="en-US" w:eastAsia="nl-NL" w:bidi="ar-SA"/>
        </w:rPr>
      </w:pPr>
      <w:proofErr w:type="spellStart"/>
      <w:r w:rsidRPr="001B332B">
        <w:rPr>
          <w:rFonts w:ascii="Times New Roman" w:eastAsia="Times New Roman" w:hAnsi="Times New Roman" w:cs="Times New Roman"/>
          <w:b/>
          <w:bCs/>
          <w:color w:val="auto"/>
          <w:sz w:val="24"/>
          <w:szCs w:val="24"/>
          <w:lang w:val="en-US" w:eastAsia="nl-NL" w:bidi="ar-SA"/>
        </w:rPr>
        <w:lastRenderedPageBreak/>
        <w:t>Satellieten</w:t>
      </w:r>
      <w:proofErr w:type="spellEnd"/>
    </w:p>
    <w:p w:rsidR="001B332B" w:rsidRPr="001B332B" w:rsidRDefault="001B332B" w:rsidP="001B332B">
      <w:pPr>
        <w:spacing w:before="100" w:beforeAutospacing="1" w:after="100" w:afterAutospacing="1" w:line="240" w:lineRule="auto"/>
        <w:rPr>
          <w:rFonts w:ascii="Times New Roman" w:eastAsia="Times New Roman" w:hAnsi="Times New Roman" w:cs="Times New Roman"/>
          <w:color w:val="auto"/>
          <w:sz w:val="24"/>
          <w:szCs w:val="24"/>
          <w:lang w:val="en-US" w:eastAsia="nl-NL" w:bidi="ar-SA"/>
        </w:rPr>
      </w:pPr>
      <w:proofErr w:type="spellStart"/>
      <w:r w:rsidRPr="001B332B">
        <w:rPr>
          <w:rFonts w:ascii="Times New Roman" w:eastAsia="Times New Roman" w:hAnsi="Times New Roman" w:cs="Times New Roman"/>
          <w:color w:val="auto"/>
          <w:sz w:val="24"/>
          <w:szCs w:val="24"/>
          <w:lang w:val="en-US" w:eastAsia="nl-NL" w:bidi="ar-SA"/>
        </w:rPr>
        <w:t>Noem</w:t>
      </w:r>
      <w:proofErr w:type="spellEnd"/>
      <w:r w:rsidRPr="001B332B">
        <w:rPr>
          <w:rFonts w:ascii="Times New Roman" w:eastAsia="Times New Roman" w:hAnsi="Times New Roman" w:cs="Times New Roman"/>
          <w:color w:val="auto"/>
          <w:sz w:val="24"/>
          <w:szCs w:val="24"/>
          <w:lang w:val="en-US" w:eastAsia="nl-NL" w:bidi="ar-SA"/>
        </w:rPr>
        <w:t xml:space="preserve"> 5 </w:t>
      </w:r>
      <w:proofErr w:type="spellStart"/>
      <w:r w:rsidRPr="001B332B">
        <w:rPr>
          <w:rFonts w:ascii="Times New Roman" w:eastAsia="Times New Roman" w:hAnsi="Times New Roman" w:cs="Times New Roman"/>
          <w:color w:val="auto"/>
          <w:sz w:val="24"/>
          <w:szCs w:val="24"/>
          <w:lang w:val="en-US" w:eastAsia="nl-NL" w:bidi="ar-SA"/>
        </w:rPr>
        <w:t>functies</w:t>
      </w:r>
      <w:proofErr w:type="spellEnd"/>
      <w:r w:rsidRPr="001B332B">
        <w:rPr>
          <w:rFonts w:ascii="Times New Roman" w:eastAsia="Times New Roman" w:hAnsi="Times New Roman" w:cs="Times New Roman"/>
          <w:color w:val="auto"/>
          <w:sz w:val="24"/>
          <w:szCs w:val="24"/>
          <w:lang w:val="en-US" w:eastAsia="nl-NL" w:bidi="ar-SA"/>
        </w:rPr>
        <w:t xml:space="preserve"> van </w:t>
      </w:r>
      <w:proofErr w:type="spellStart"/>
      <w:r w:rsidRPr="001B332B">
        <w:rPr>
          <w:rFonts w:ascii="Times New Roman" w:eastAsia="Times New Roman" w:hAnsi="Times New Roman" w:cs="Times New Roman"/>
          <w:color w:val="auto"/>
          <w:sz w:val="24"/>
          <w:szCs w:val="24"/>
          <w:lang w:val="en-US" w:eastAsia="nl-NL" w:bidi="ar-SA"/>
        </w:rPr>
        <w:t>satellieten</w:t>
      </w:r>
      <w:proofErr w:type="spellEnd"/>
      <w:r w:rsidRPr="001B332B">
        <w:rPr>
          <w:rFonts w:ascii="Times New Roman" w:eastAsia="Times New Roman" w:hAnsi="Times New Roman" w:cs="Times New Roman"/>
          <w:color w:val="auto"/>
          <w:sz w:val="24"/>
          <w:szCs w:val="24"/>
          <w:lang w:val="en-US" w:eastAsia="nl-NL" w:bidi="ar-SA"/>
        </w:rPr>
        <w:t>.</w:t>
      </w:r>
    </w:p>
    <w:p w:rsidR="00D204C6" w:rsidRDefault="00D204C6" w:rsidP="001B332B">
      <w:pPr>
        <w:spacing w:line="240" w:lineRule="auto"/>
        <w:rPr>
          <w:rFonts w:ascii="Times New Roman" w:eastAsia="Times New Roman" w:hAnsi="Times New Roman" w:cs="Times New Roman"/>
          <w:color w:val="auto"/>
          <w:sz w:val="24"/>
          <w:szCs w:val="24"/>
          <w:lang w:eastAsia="nl-NL" w:bidi="ar-SA"/>
        </w:rPr>
      </w:pPr>
    </w:p>
    <w:tbl>
      <w:tblPr>
        <w:tblStyle w:val="Tabelraster"/>
        <w:tblW w:w="0" w:type="auto"/>
        <w:tblLook w:val="04A0" w:firstRow="1" w:lastRow="0" w:firstColumn="1" w:lastColumn="0" w:noHBand="0" w:noVBand="1"/>
      </w:tblPr>
      <w:tblGrid>
        <w:gridCol w:w="9210"/>
      </w:tblGrid>
      <w:tr w:rsidR="00D204C6" w:rsidTr="00D204C6">
        <w:tc>
          <w:tcPr>
            <w:tcW w:w="9210" w:type="dxa"/>
          </w:tcPr>
          <w:p w:rsidR="00D204C6" w:rsidRDefault="00D204C6" w:rsidP="00D204C6">
            <w:pPr>
              <w:pStyle w:val="Lijstalinea"/>
              <w:numPr>
                <w:ilvl w:val="0"/>
                <w:numId w:val="15"/>
              </w:numPr>
              <w:spacing w:line="240" w:lineRule="auto"/>
              <w:rPr>
                <w:rFonts w:ascii="Times New Roman" w:eastAsia="Times New Roman" w:hAnsi="Times New Roman" w:cs="Times New Roman"/>
                <w:color w:val="auto"/>
                <w:sz w:val="24"/>
                <w:szCs w:val="24"/>
                <w:lang w:eastAsia="nl-NL" w:bidi="ar-SA"/>
              </w:rPr>
            </w:pPr>
            <w:r w:rsidRPr="00D204C6">
              <w:rPr>
                <w:rFonts w:ascii="Times New Roman" w:eastAsia="Times New Roman" w:hAnsi="Times New Roman" w:cs="Times New Roman"/>
                <w:color w:val="auto"/>
                <w:sz w:val="24"/>
                <w:szCs w:val="24"/>
                <w:lang w:eastAsia="nl-NL" w:bidi="ar-SA"/>
              </w:rPr>
              <w:t>Communicatiesatellieten, die telefoon</w:t>
            </w:r>
            <w:r>
              <w:rPr>
                <w:rFonts w:ascii="Times New Roman" w:eastAsia="Times New Roman" w:hAnsi="Times New Roman" w:cs="Times New Roman"/>
                <w:color w:val="auto"/>
                <w:sz w:val="24"/>
                <w:szCs w:val="24"/>
                <w:lang w:eastAsia="nl-NL" w:bidi="ar-SA"/>
              </w:rPr>
              <w:t>gesprekken en de tv-programma’</w:t>
            </w:r>
            <w:r w:rsidRPr="00D204C6">
              <w:rPr>
                <w:rFonts w:ascii="Times New Roman" w:eastAsia="Times New Roman" w:hAnsi="Times New Roman" w:cs="Times New Roman"/>
                <w:color w:val="auto"/>
                <w:sz w:val="24"/>
                <w:szCs w:val="24"/>
                <w:lang w:eastAsia="nl-NL" w:bidi="ar-SA"/>
              </w:rPr>
              <w:t xml:space="preserve">s doorgeven; </w:t>
            </w:r>
          </w:p>
          <w:p w:rsidR="00D204C6" w:rsidRDefault="00D204C6" w:rsidP="00D204C6">
            <w:pPr>
              <w:pStyle w:val="Lijstalinea"/>
              <w:numPr>
                <w:ilvl w:val="0"/>
                <w:numId w:val="15"/>
              </w:numPr>
              <w:spacing w:line="240" w:lineRule="auto"/>
              <w:rPr>
                <w:rFonts w:ascii="Times New Roman" w:eastAsia="Times New Roman" w:hAnsi="Times New Roman" w:cs="Times New Roman"/>
                <w:color w:val="auto"/>
                <w:sz w:val="24"/>
                <w:szCs w:val="24"/>
                <w:lang w:eastAsia="nl-NL" w:bidi="ar-SA"/>
              </w:rPr>
            </w:pPr>
            <w:r w:rsidRPr="00D204C6">
              <w:rPr>
                <w:rFonts w:ascii="Times New Roman" w:eastAsia="Times New Roman" w:hAnsi="Times New Roman" w:cs="Times New Roman"/>
                <w:color w:val="auto"/>
                <w:sz w:val="24"/>
                <w:szCs w:val="24"/>
                <w:lang w:eastAsia="nl-NL" w:bidi="ar-SA"/>
              </w:rPr>
              <w:t xml:space="preserve">Satellieten voor GPS, </w:t>
            </w:r>
            <w:proofErr w:type="spellStart"/>
            <w:r w:rsidRPr="00D204C6">
              <w:rPr>
                <w:rFonts w:ascii="Times New Roman" w:eastAsia="Times New Roman" w:hAnsi="Times New Roman" w:cs="Times New Roman"/>
                <w:color w:val="auto"/>
                <w:sz w:val="24"/>
                <w:szCs w:val="24"/>
                <w:lang w:eastAsia="nl-NL" w:bidi="ar-SA"/>
              </w:rPr>
              <w:t>global</w:t>
            </w:r>
            <w:proofErr w:type="spellEnd"/>
            <w:r w:rsidRPr="00D204C6">
              <w:rPr>
                <w:rFonts w:ascii="Times New Roman" w:eastAsia="Times New Roman" w:hAnsi="Times New Roman" w:cs="Times New Roman"/>
                <w:color w:val="auto"/>
                <w:sz w:val="24"/>
                <w:szCs w:val="24"/>
                <w:lang w:eastAsia="nl-NL" w:bidi="ar-SA"/>
              </w:rPr>
              <w:t xml:space="preserve"> positionin</w:t>
            </w:r>
            <w:r>
              <w:rPr>
                <w:rFonts w:ascii="Times New Roman" w:eastAsia="Times New Roman" w:hAnsi="Times New Roman" w:cs="Times New Roman"/>
                <w:color w:val="auto"/>
                <w:sz w:val="24"/>
                <w:szCs w:val="24"/>
                <w:lang w:eastAsia="nl-NL" w:bidi="ar-SA"/>
              </w:rPr>
              <w:t>g system (plaatsbepaling op aar</w:t>
            </w:r>
            <w:r w:rsidRPr="00D204C6">
              <w:rPr>
                <w:rFonts w:ascii="Times New Roman" w:eastAsia="Times New Roman" w:hAnsi="Times New Roman" w:cs="Times New Roman"/>
                <w:color w:val="auto"/>
                <w:sz w:val="24"/>
                <w:szCs w:val="24"/>
                <w:lang w:eastAsia="nl-NL" w:bidi="ar-SA"/>
              </w:rPr>
              <w:t xml:space="preserve">de); </w:t>
            </w:r>
          </w:p>
          <w:p w:rsidR="00D204C6" w:rsidRDefault="00D204C6" w:rsidP="00D204C6">
            <w:pPr>
              <w:pStyle w:val="Lijstalinea"/>
              <w:numPr>
                <w:ilvl w:val="0"/>
                <w:numId w:val="15"/>
              </w:numPr>
              <w:spacing w:line="240" w:lineRule="auto"/>
              <w:rPr>
                <w:rFonts w:ascii="Times New Roman" w:eastAsia="Times New Roman" w:hAnsi="Times New Roman" w:cs="Times New Roman"/>
                <w:color w:val="auto"/>
                <w:sz w:val="24"/>
                <w:szCs w:val="24"/>
                <w:lang w:eastAsia="nl-NL" w:bidi="ar-SA"/>
              </w:rPr>
            </w:pPr>
            <w:r w:rsidRPr="00D204C6">
              <w:rPr>
                <w:rFonts w:ascii="Times New Roman" w:eastAsia="Times New Roman" w:hAnsi="Times New Roman" w:cs="Times New Roman"/>
                <w:color w:val="auto"/>
                <w:sz w:val="24"/>
                <w:szCs w:val="24"/>
                <w:lang w:eastAsia="nl-NL" w:bidi="ar-SA"/>
              </w:rPr>
              <w:t>Weersatellieten, voor het do</w:t>
            </w:r>
            <w:r>
              <w:rPr>
                <w:rFonts w:ascii="Times New Roman" w:eastAsia="Times New Roman" w:hAnsi="Times New Roman" w:cs="Times New Roman"/>
                <w:color w:val="auto"/>
                <w:sz w:val="24"/>
                <w:szCs w:val="24"/>
                <w:lang w:eastAsia="nl-NL" w:bidi="ar-SA"/>
              </w:rPr>
              <w:t xml:space="preserve">en van weersvoorspellingen; </w:t>
            </w:r>
          </w:p>
          <w:p w:rsidR="00D204C6" w:rsidRDefault="00D204C6" w:rsidP="00D204C6">
            <w:pPr>
              <w:pStyle w:val="Lijstalinea"/>
              <w:numPr>
                <w:ilvl w:val="0"/>
                <w:numId w:val="15"/>
              </w:numPr>
              <w:spacing w:line="240" w:lineRule="auto"/>
              <w:rPr>
                <w:rFonts w:ascii="Times New Roman" w:eastAsia="Times New Roman" w:hAnsi="Times New Roman" w:cs="Times New Roman"/>
                <w:color w:val="auto"/>
                <w:sz w:val="24"/>
                <w:szCs w:val="24"/>
                <w:lang w:eastAsia="nl-NL" w:bidi="ar-SA"/>
              </w:rPr>
            </w:pPr>
            <w:r w:rsidRPr="00D204C6">
              <w:rPr>
                <w:rFonts w:ascii="Times New Roman" w:eastAsia="Times New Roman" w:hAnsi="Times New Roman" w:cs="Times New Roman"/>
                <w:color w:val="auto"/>
                <w:sz w:val="24"/>
                <w:szCs w:val="24"/>
                <w:lang w:eastAsia="nl-NL" w:bidi="ar-SA"/>
              </w:rPr>
              <w:t>Astronomische waarneemsatellieten die naar het heelal kijke</w:t>
            </w:r>
            <w:r>
              <w:rPr>
                <w:rFonts w:ascii="Times New Roman" w:eastAsia="Times New Roman" w:hAnsi="Times New Roman" w:cs="Times New Roman"/>
                <w:color w:val="auto"/>
                <w:sz w:val="24"/>
                <w:szCs w:val="24"/>
                <w:lang w:eastAsia="nl-NL" w:bidi="ar-SA"/>
              </w:rPr>
              <w:t xml:space="preserve">n; </w:t>
            </w:r>
          </w:p>
          <w:p w:rsidR="00D204C6" w:rsidRDefault="00D204C6" w:rsidP="00D204C6">
            <w:pPr>
              <w:pStyle w:val="Lijstalinea"/>
              <w:numPr>
                <w:ilvl w:val="0"/>
                <w:numId w:val="15"/>
              </w:numPr>
              <w:spacing w:line="240" w:lineRule="auto"/>
              <w:rPr>
                <w:rFonts w:ascii="Times New Roman" w:eastAsia="Times New Roman" w:hAnsi="Times New Roman" w:cs="Times New Roman"/>
                <w:color w:val="auto"/>
                <w:sz w:val="24"/>
                <w:szCs w:val="24"/>
                <w:lang w:eastAsia="nl-NL" w:bidi="ar-SA"/>
              </w:rPr>
            </w:pPr>
            <w:r w:rsidRPr="00D204C6">
              <w:rPr>
                <w:rFonts w:ascii="Times New Roman" w:eastAsia="Times New Roman" w:hAnsi="Times New Roman" w:cs="Times New Roman"/>
                <w:color w:val="auto"/>
                <w:sz w:val="24"/>
                <w:szCs w:val="24"/>
                <w:lang w:eastAsia="nl-NL" w:bidi="ar-SA"/>
              </w:rPr>
              <w:t xml:space="preserve">Satellieten die gebruikt worden voor het in </w:t>
            </w:r>
            <w:r>
              <w:rPr>
                <w:rFonts w:ascii="Times New Roman" w:eastAsia="Times New Roman" w:hAnsi="Times New Roman" w:cs="Times New Roman"/>
                <w:color w:val="auto"/>
                <w:sz w:val="24"/>
                <w:szCs w:val="24"/>
                <w:lang w:eastAsia="nl-NL" w:bidi="ar-SA"/>
              </w:rPr>
              <w:t xml:space="preserve">kaart brengen van de aarde; </w:t>
            </w:r>
          </w:p>
          <w:p w:rsidR="00D204C6" w:rsidRPr="00D204C6" w:rsidRDefault="00D204C6" w:rsidP="00D204C6">
            <w:pPr>
              <w:pStyle w:val="Lijstalinea"/>
              <w:numPr>
                <w:ilvl w:val="0"/>
                <w:numId w:val="15"/>
              </w:numPr>
              <w:spacing w:line="240" w:lineRule="auto"/>
              <w:rPr>
                <w:rFonts w:ascii="Times New Roman" w:eastAsia="Times New Roman" w:hAnsi="Times New Roman" w:cs="Times New Roman"/>
                <w:color w:val="auto"/>
                <w:sz w:val="24"/>
                <w:szCs w:val="24"/>
                <w:lang w:eastAsia="nl-NL" w:bidi="ar-SA"/>
              </w:rPr>
            </w:pPr>
            <w:r w:rsidRPr="00D204C6">
              <w:rPr>
                <w:rFonts w:ascii="Times New Roman" w:eastAsia="Times New Roman" w:hAnsi="Times New Roman" w:cs="Times New Roman"/>
                <w:color w:val="auto"/>
                <w:sz w:val="24"/>
                <w:szCs w:val="24"/>
                <w:lang w:eastAsia="nl-NL" w:bidi="ar-SA"/>
              </w:rPr>
              <w:t xml:space="preserve">Satellieten voor remote </w:t>
            </w:r>
            <w:proofErr w:type="spellStart"/>
            <w:r w:rsidRPr="00D204C6">
              <w:rPr>
                <w:rFonts w:ascii="Times New Roman" w:eastAsia="Times New Roman" w:hAnsi="Times New Roman" w:cs="Times New Roman"/>
                <w:color w:val="auto"/>
                <w:sz w:val="24"/>
                <w:szCs w:val="24"/>
                <w:lang w:eastAsia="nl-NL" w:bidi="ar-SA"/>
              </w:rPr>
              <w:t>sensing</w:t>
            </w:r>
            <w:proofErr w:type="spellEnd"/>
            <w:r w:rsidRPr="00D204C6">
              <w:rPr>
                <w:rFonts w:ascii="Times New Roman" w:eastAsia="Times New Roman" w:hAnsi="Times New Roman" w:cs="Times New Roman"/>
                <w:color w:val="auto"/>
                <w:sz w:val="24"/>
                <w:szCs w:val="24"/>
                <w:lang w:eastAsia="nl-NL" w:bidi="ar-SA"/>
              </w:rPr>
              <w:t xml:space="preserve">, </w:t>
            </w:r>
          </w:p>
          <w:p w:rsidR="00D204C6" w:rsidRDefault="00D204C6" w:rsidP="001B332B">
            <w:pPr>
              <w:spacing w:line="240" w:lineRule="auto"/>
              <w:rPr>
                <w:rFonts w:ascii="Times New Roman" w:eastAsia="Times New Roman" w:hAnsi="Times New Roman" w:cs="Times New Roman"/>
                <w:color w:val="auto"/>
                <w:sz w:val="24"/>
                <w:szCs w:val="24"/>
                <w:lang w:eastAsia="nl-NL" w:bidi="ar-SA"/>
              </w:rPr>
            </w:pPr>
          </w:p>
        </w:tc>
      </w:tr>
    </w:tbl>
    <w:p w:rsidR="00D204C6" w:rsidRDefault="00D204C6" w:rsidP="001B332B">
      <w:pPr>
        <w:spacing w:line="240" w:lineRule="auto"/>
        <w:rPr>
          <w:rFonts w:ascii="Times New Roman" w:eastAsia="Times New Roman" w:hAnsi="Times New Roman" w:cs="Times New Roman"/>
          <w:color w:val="auto"/>
          <w:sz w:val="24"/>
          <w:szCs w:val="24"/>
          <w:lang w:eastAsia="nl-NL" w:bidi="ar-SA"/>
        </w:rPr>
      </w:pPr>
    </w:p>
    <w:p w:rsidR="00D204C6" w:rsidRPr="00D204C6" w:rsidRDefault="00D204C6" w:rsidP="001B332B">
      <w:pPr>
        <w:spacing w:before="100" w:beforeAutospacing="1" w:after="100" w:afterAutospacing="1" w:line="240" w:lineRule="auto"/>
        <w:rPr>
          <w:rFonts w:ascii="Times New Roman" w:eastAsia="Times New Roman" w:hAnsi="Times New Roman" w:cs="Times New Roman"/>
          <w:b/>
          <w:color w:val="auto"/>
          <w:sz w:val="24"/>
          <w:szCs w:val="24"/>
          <w:lang w:eastAsia="nl-NL" w:bidi="ar-SA"/>
        </w:rPr>
      </w:pPr>
      <w:r>
        <w:rPr>
          <w:rFonts w:ascii="Times New Roman" w:eastAsia="Times New Roman" w:hAnsi="Times New Roman" w:cs="Times New Roman"/>
          <w:b/>
          <w:color w:val="auto"/>
          <w:sz w:val="24"/>
          <w:szCs w:val="24"/>
          <w:lang w:eastAsia="nl-NL" w:bidi="ar-SA"/>
        </w:rPr>
        <w:t>Vraag 6 (10 punten)</w:t>
      </w:r>
    </w:p>
    <w:p w:rsidR="001B332B" w:rsidRPr="001B332B" w:rsidRDefault="001B332B" w:rsidP="001B332B">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sidRPr="001B332B">
        <w:rPr>
          <w:rFonts w:ascii="Times New Roman" w:eastAsia="Times New Roman" w:hAnsi="Times New Roman" w:cs="Times New Roman"/>
          <w:b/>
          <w:bCs/>
          <w:color w:val="auto"/>
          <w:sz w:val="24"/>
          <w:szCs w:val="24"/>
          <w:lang w:eastAsia="nl-NL" w:bidi="ar-SA"/>
        </w:rPr>
        <w:t>weersatelliet</w:t>
      </w:r>
    </w:p>
    <w:p w:rsidR="001B332B" w:rsidRPr="001B332B" w:rsidRDefault="001B332B" w:rsidP="001B332B">
      <w:pPr>
        <w:spacing w:before="100" w:beforeAutospacing="1" w:after="100" w:afterAutospacing="1" w:line="240" w:lineRule="auto"/>
        <w:rPr>
          <w:rFonts w:ascii="Times New Roman" w:eastAsia="Times New Roman" w:hAnsi="Times New Roman" w:cs="Times New Roman"/>
          <w:color w:val="auto"/>
          <w:sz w:val="24"/>
          <w:szCs w:val="24"/>
          <w:lang w:eastAsia="nl-NL" w:bidi="ar-SA"/>
        </w:rPr>
      </w:pPr>
      <w:r w:rsidRPr="001B332B">
        <w:rPr>
          <w:rFonts w:ascii="Times New Roman" w:eastAsia="Times New Roman" w:hAnsi="Times New Roman" w:cs="Times New Roman"/>
          <w:color w:val="auto"/>
          <w:sz w:val="24"/>
          <w:szCs w:val="24"/>
          <w:lang w:eastAsia="nl-NL" w:bidi="ar-SA"/>
        </w:rPr>
        <w:t>welke aspecten van het weer kun je met een weersatelliet waarnemen?</w:t>
      </w:r>
    </w:p>
    <w:tbl>
      <w:tblPr>
        <w:tblStyle w:val="Tabelraster"/>
        <w:tblW w:w="0" w:type="auto"/>
        <w:tblLook w:val="04A0" w:firstRow="1" w:lastRow="0" w:firstColumn="1" w:lastColumn="0" w:noHBand="0" w:noVBand="1"/>
      </w:tblPr>
      <w:tblGrid>
        <w:gridCol w:w="9210"/>
      </w:tblGrid>
      <w:tr w:rsidR="00D204C6" w:rsidTr="00D204C6">
        <w:tc>
          <w:tcPr>
            <w:tcW w:w="9210" w:type="dxa"/>
          </w:tcPr>
          <w:p w:rsidR="00631D96" w:rsidRDefault="00631D96" w:rsidP="00D204C6">
            <w:pPr>
              <w:pStyle w:val="Lijstalinea"/>
              <w:numPr>
                <w:ilvl w:val="0"/>
                <w:numId w:val="16"/>
              </w:numPr>
              <w:spacing w:line="240" w:lineRule="auto"/>
              <w:rPr>
                <w:rFonts w:ascii="Times New Roman" w:eastAsia="Times New Roman" w:hAnsi="Times New Roman" w:cs="Times New Roman"/>
                <w:color w:val="auto"/>
                <w:sz w:val="24"/>
                <w:szCs w:val="24"/>
                <w:lang w:eastAsia="nl-NL" w:bidi="ar-SA"/>
              </w:rPr>
            </w:pPr>
            <w:r>
              <w:rPr>
                <w:rFonts w:ascii="Times New Roman" w:eastAsia="Times New Roman" w:hAnsi="Times New Roman" w:cs="Times New Roman"/>
                <w:color w:val="auto"/>
                <w:sz w:val="24"/>
                <w:szCs w:val="24"/>
                <w:lang w:eastAsia="nl-NL" w:bidi="ar-SA"/>
              </w:rPr>
              <w:t>De wolken</w:t>
            </w:r>
          </w:p>
          <w:p w:rsidR="00D204C6" w:rsidRPr="00D204C6" w:rsidRDefault="00D204C6" w:rsidP="00D204C6">
            <w:pPr>
              <w:pStyle w:val="Lijstalinea"/>
              <w:numPr>
                <w:ilvl w:val="0"/>
                <w:numId w:val="16"/>
              </w:numPr>
              <w:spacing w:line="240" w:lineRule="auto"/>
              <w:rPr>
                <w:rFonts w:ascii="Times New Roman" w:eastAsia="Times New Roman" w:hAnsi="Times New Roman" w:cs="Times New Roman"/>
                <w:color w:val="auto"/>
                <w:sz w:val="24"/>
                <w:szCs w:val="24"/>
                <w:lang w:eastAsia="nl-NL" w:bidi="ar-SA"/>
              </w:rPr>
            </w:pPr>
            <w:r w:rsidRPr="00D204C6">
              <w:rPr>
                <w:rFonts w:ascii="Times New Roman" w:eastAsia="Times New Roman" w:hAnsi="Times New Roman" w:cs="Times New Roman"/>
                <w:color w:val="auto"/>
                <w:sz w:val="24"/>
                <w:szCs w:val="24"/>
                <w:lang w:eastAsia="nl-NL" w:bidi="ar-SA"/>
              </w:rPr>
              <w:t xml:space="preserve">temperatuur van het aardoppervlak </w:t>
            </w:r>
          </w:p>
          <w:p w:rsidR="00D204C6" w:rsidRPr="00D204C6" w:rsidRDefault="00D204C6" w:rsidP="00D204C6">
            <w:pPr>
              <w:pStyle w:val="Lijstalinea"/>
              <w:numPr>
                <w:ilvl w:val="0"/>
                <w:numId w:val="16"/>
              </w:numPr>
              <w:spacing w:line="240" w:lineRule="auto"/>
              <w:rPr>
                <w:rFonts w:ascii="Times New Roman" w:eastAsia="Times New Roman" w:hAnsi="Times New Roman" w:cs="Times New Roman"/>
                <w:color w:val="auto"/>
                <w:sz w:val="24"/>
                <w:szCs w:val="24"/>
                <w:lang w:eastAsia="nl-NL" w:bidi="ar-SA"/>
              </w:rPr>
            </w:pPr>
            <w:r w:rsidRPr="00D204C6">
              <w:rPr>
                <w:rFonts w:ascii="Times New Roman" w:eastAsia="Times New Roman" w:hAnsi="Times New Roman" w:cs="Times New Roman"/>
                <w:color w:val="auto"/>
                <w:sz w:val="24"/>
                <w:szCs w:val="24"/>
                <w:lang w:eastAsia="nl-NL" w:bidi="ar-SA"/>
              </w:rPr>
              <w:t>hoeveelheid waterdamp in de atmosfeer</w:t>
            </w:r>
          </w:p>
        </w:tc>
      </w:tr>
    </w:tbl>
    <w:p w:rsidR="00D204C6" w:rsidRDefault="00D204C6" w:rsidP="001B332B">
      <w:pPr>
        <w:spacing w:line="240" w:lineRule="auto"/>
        <w:rPr>
          <w:rFonts w:ascii="Times New Roman" w:eastAsia="Times New Roman" w:hAnsi="Times New Roman" w:cs="Times New Roman"/>
          <w:color w:val="auto"/>
          <w:sz w:val="24"/>
          <w:szCs w:val="24"/>
          <w:lang w:eastAsia="nl-NL" w:bidi="ar-SA"/>
        </w:rPr>
      </w:pPr>
    </w:p>
    <w:p w:rsidR="001B332B" w:rsidRPr="001B332B" w:rsidRDefault="001B332B" w:rsidP="001B332B">
      <w:pPr>
        <w:spacing w:line="240" w:lineRule="auto"/>
        <w:rPr>
          <w:rFonts w:ascii="Times New Roman" w:eastAsia="Times New Roman" w:hAnsi="Times New Roman" w:cs="Times New Roman"/>
          <w:color w:val="auto"/>
          <w:sz w:val="24"/>
          <w:szCs w:val="24"/>
          <w:lang w:eastAsia="nl-NL" w:bidi="ar-SA"/>
        </w:rPr>
      </w:pPr>
    </w:p>
    <w:p w:rsidR="001B332B" w:rsidRPr="001B332B" w:rsidRDefault="001B332B" w:rsidP="001B332B">
      <w:pPr>
        <w:pBdr>
          <w:top w:val="single" w:sz="6" w:space="1" w:color="auto"/>
        </w:pBdr>
        <w:spacing w:line="240" w:lineRule="auto"/>
        <w:jc w:val="center"/>
        <w:rPr>
          <w:rFonts w:ascii="Arial" w:eastAsia="Times New Roman" w:hAnsi="Arial" w:cs="Arial"/>
          <w:vanish/>
          <w:color w:val="auto"/>
          <w:sz w:val="16"/>
          <w:szCs w:val="16"/>
          <w:lang w:eastAsia="nl-NL" w:bidi="ar-SA"/>
        </w:rPr>
      </w:pPr>
      <w:r w:rsidRPr="001B332B">
        <w:rPr>
          <w:rFonts w:ascii="Arial" w:eastAsia="Times New Roman" w:hAnsi="Arial" w:cs="Arial"/>
          <w:vanish/>
          <w:color w:val="auto"/>
          <w:sz w:val="16"/>
          <w:szCs w:val="16"/>
          <w:lang w:eastAsia="nl-NL" w:bidi="ar-SA"/>
        </w:rPr>
        <w:t>Onderkant formulier</w:t>
      </w:r>
    </w:p>
    <w:p w:rsidR="001B332B" w:rsidRPr="001B332B" w:rsidRDefault="001B332B" w:rsidP="00D204C6">
      <w:pPr>
        <w:spacing w:line="240" w:lineRule="auto"/>
        <w:rPr>
          <w:rFonts w:ascii="Arial" w:eastAsia="Times New Roman" w:hAnsi="Arial" w:cs="Arial"/>
          <w:vanish/>
          <w:color w:val="auto"/>
          <w:sz w:val="16"/>
          <w:szCs w:val="16"/>
          <w:lang w:eastAsia="nl-NL" w:bidi="ar-SA"/>
        </w:rPr>
      </w:pPr>
      <w:r w:rsidRPr="001B332B">
        <w:rPr>
          <w:rFonts w:ascii="Arial" w:eastAsia="Times New Roman" w:hAnsi="Arial" w:cs="Arial"/>
          <w:vanish/>
          <w:color w:val="auto"/>
          <w:sz w:val="16"/>
          <w:szCs w:val="16"/>
          <w:lang w:eastAsia="nl-NL" w:bidi="ar-SA"/>
        </w:rPr>
        <w:t>Onderkant formulier</w:t>
      </w:r>
    </w:p>
    <w:p w:rsidR="001B332B" w:rsidRPr="001B332B" w:rsidRDefault="001B332B" w:rsidP="001B332B">
      <w:pPr>
        <w:pBdr>
          <w:top w:val="single" w:sz="6" w:space="1" w:color="auto"/>
        </w:pBdr>
        <w:spacing w:line="240" w:lineRule="auto"/>
        <w:jc w:val="center"/>
        <w:rPr>
          <w:rFonts w:ascii="Arial" w:eastAsia="Times New Roman" w:hAnsi="Arial" w:cs="Arial"/>
          <w:vanish/>
          <w:color w:val="auto"/>
          <w:sz w:val="16"/>
          <w:szCs w:val="16"/>
          <w:lang w:eastAsia="nl-NL" w:bidi="ar-SA"/>
        </w:rPr>
      </w:pPr>
      <w:r w:rsidRPr="001B332B">
        <w:rPr>
          <w:rFonts w:ascii="Arial" w:eastAsia="Times New Roman" w:hAnsi="Arial" w:cs="Arial"/>
          <w:vanish/>
          <w:color w:val="auto"/>
          <w:sz w:val="16"/>
          <w:szCs w:val="16"/>
          <w:lang w:eastAsia="nl-NL" w:bidi="ar-SA"/>
        </w:rPr>
        <w:t>Onderkant formulier</w:t>
      </w:r>
    </w:p>
    <w:p w:rsidR="001B332B" w:rsidRPr="001B332B" w:rsidRDefault="001B332B" w:rsidP="001B332B">
      <w:pPr>
        <w:pBdr>
          <w:top w:val="single" w:sz="6" w:space="1" w:color="auto"/>
        </w:pBdr>
        <w:spacing w:line="240" w:lineRule="auto"/>
        <w:jc w:val="center"/>
        <w:rPr>
          <w:rFonts w:ascii="Arial" w:eastAsia="Times New Roman" w:hAnsi="Arial" w:cs="Arial"/>
          <w:vanish/>
          <w:color w:val="auto"/>
          <w:sz w:val="16"/>
          <w:szCs w:val="16"/>
          <w:lang w:eastAsia="nl-NL" w:bidi="ar-SA"/>
        </w:rPr>
      </w:pPr>
      <w:r w:rsidRPr="001B332B">
        <w:rPr>
          <w:rFonts w:ascii="Arial" w:eastAsia="Times New Roman" w:hAnsi="Arial" w:cs="Arial"/>
          <w:vanish/>
          <w:color w:val="auto"/>
          <w:sz w:val="16"/>
          <w:szCs w:val="16"/>
          <w:lang w:eastAsia="nl-NL" w:bidi="ar-SA"/>
        </w:rPr>
        <w:t>Onderkant formulier</w:t>
      </w:r>
    </w:p>
    <w:p w:rsidR="001B332B" w:rsidRPr="001B332B" w:rsidRDefault="001B332B" w:rsidP="001B332B">
      <w:pPr>
        <w:pBdr>
          <w:top w:val="single" w:sz="6" w:space="1" w:color="auto"/>
        </w:pBdr>
        <w:spacing w:line="240" w:lineRule="auto"/>
        <w:jc w:val="center"/>
        <w:rPr>
          <w:rFonts w:ascii="Arial" w:eastAsia="Times New Roman" w:hAnsi="Arial" w:cs="Arial"/>
          <w:vanish/>
          <w:color w:val="auto"/>
          <w:sz w:val="16"/>
          <w:szCs w:val="16"/>
          <w:lang w:eastAsia="nl-NL" w:bidi="ar-SA"/>
        </w:rPr>
      </w:pPr>
      <w:r w:rsidRPr="001B332B">
        <w:rPr>
          <w:rFonts w:ascii="Arial" w:eastAsia="Times New Roman" w:hAnsi="Arial" w:cs="Arial"/>
          <w:vanish/>
          <w:color w:val="auto"/>
          <w:sz w:val="16"/>
          <w:szCs w:val="16"/>
          <w:lang w:eastAsia="nl-NL" w:bidi="ar-SA"/>
        </w:rPr>
        <w:t>Onderkant formulier</w:t>
      </w:r>
    </w:p>
    <w:p w:rsidR="001B332B" w:rsidRPr="001B332B" w:rsidRDefault="001B332B" w:rsidP="001B332B">
      <w:pPr>
        <w:pBdr>
          <w:top w:val="single" w:sz="6" w:space="1" w:color="auto"/>
        </w:pBdr>
        <w:spacing w:line="240" w:lineRule="auto"/>
        <w:jc w:val="center"/>
        <w:rPr>
          <w:rFonts w:ascii="Arial" w:eastAsia="Times New Roman" w:hAnsi="Arial" w:cs="Arial"/>
          <w:vanish/>
          <w:color w:val="auto"/>
          <w:sz w:val="16"/>
          <w:szCs w:val="16"/>
          <w:lang w:eastAsia="nl-NL" w:bidi="ar-SA"/>
        </w:rPr>
      </w:pPr>
      <w:r w:rsidRPr="001B332B">
        <w:rPr>
          <w:rFonts w:ascii="Arial" w:eastAsia="Times New Roman" w:hAnsi="Arial" w:cs="Arial"/>
          <w:vanish/>
          <w:color w:val="auto"/>
          <w:sz w:val="16"/>
          <w:szCs w:val="16"/>
          <w:lang w:eastAsia="nl-NL" w:bidi="ar-SA"/>
        </w:rPr>
        <w:t>Onderkant formulier</w:t>
      </w:r>
    </w:p>
    <w:p w:rsidR="00EE32C2" w:rsidRPr="002F0DC8" w:rsidRDefault="00EE32C2" w:rsidP="002F0DC8">
      <w:pPr>
        <w:spacing w:line="240" w:lineRule="auto"/>
      </w:pPr>
    </w:p>
    <w:sectPr w:rsidR="00EE32C2" w:rsidRPr="002F0DC8" w:rsidSect="002F0DC8">
      <w:headerReference w:type="default" r:id="rId9"/>
      <w:footerReference w:type="default" r:id="rId1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32B" w:rsidRDefault="001B332B">
      <w:r>
        <w:separator/>
      </w:r>
    </w:p>
  </w:endnote>
  <w:endnote w:type="continuationSeparator" w:id="0">
    <w:p w:rsidR="001B332B" w:rsidRDefault="001B3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1D96" w:rsidRPr="00631D96" w:rsidRDefault="00631D96">
    <w:pPr>
      <w:pStyle w:val="Voettekst"/>
      <w:rPr>
        <w:lang w:val="en-US"/>
      </w:rPr>
    </w:pPr>
    <w:proofErr w:type="spellStart"/>
    <w:r>
      <w:rPr>
        <w:lang w:val="en-US"/>
      </w:rPr>
      <w:t>Blz</w:t>
    </w:r>
    <w:proofErr w:type="spellEnd"/>
    <w:r>
      <w:rPr>
        <w:lang w:val="en-US"/>
      </w:rPr>
      <w:t xml:space="preserve">. </w:t>
    </w:r>
    <w:r w:rsidRPr="00631D96">
      <w:rPr>
        <w:lang w:val="en-US"/>
      </w:rPr>
      <w:fldChar w:fldCharType="begin"/>
    </w:r>
    <w:r w:rsidRPr="00631D96">
      <w:rPr>
        <w:lang w:val="en-US"/>
      </w:rPr>
      <w:instrText>PAGE   \* MERGEFORMAT</w:instrText>
    </w:r>
    <w:r w:rsidRPr="00631D96">
      <w:rPr>
        <w:lang w:val="en-US"/>
      </w:rPr>
      <w:fldChar w:fldCharType="separate"/>
    </w:r>
    <w:r>
      <w:rPr>
        <w:noProof/>
        <w:lang w:val="en-US"/>
      </w:rPr>
      <w:t>1</w:t>
    </w:r>
    <w:r w:rsidRPr="00631D96">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32B" w:rsidRDefault="001B332B">
      <w:r>
        <w:separator/>
      </w:r>
    </w:p>
  </w:footnote>
  <w:footnote w:type="continuationSeparator" w:id="0">
    <w:p w:rsidR="001B332B" w:rsidRDefault="001B33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1D96" w:rsidRPr="00D204C6" w:rsidRDefault="00631D96" w:rsidP="00631D96">
    <w:pPr>
      <w:spacing w:line="240" w:lineRule="auto"/>
      <w:rPr>
        <w:rFonts w:ascii="Times New Roman" w:eastAsia="Times New Roman" w:hAnsi="Times New Roman" w:cs="Times New Roman"/>
        <w:color w:val="auto"/>
        <w:sz w:val="24"/>
        <w:szCs w:val="24"/>
        <w:lang w:eastAsia="nl-NL" w:bidi="ar-SA"/>
      </w:rPr>
    </w:pPr>
    <w:r>
      <w:rPr>
        <w:rFonts w:ascii="Times New Roman" w:eastAsia="Times New Roman" w:hAnsi="Times New Roman" w:cs="Times New Roman"/>
        <w:color w:val="auto"/>
        <w:sz w:val="24"/>
        <w:szCs w:val="24"/>
        <w:lang w:eastAsia="nl-NL" w:bidi="ar-SA"/>
      </w:rPr>
      <w:t>Oefentoets H5</w:t>
    </w:r>
    <w:r w:rsidRPr="001B332B">
      <w:rPr>
        <w:rFonts w:ascii="Times New Roman" w:eastAsia="Times New Roman" w:hAnsi="Times New Roman" w:cs="Times New Roman"/>
        <w:color w:val="auto"/>
        <w:sz w:val="24"/>
        <w:szCs w:val="24"/>
        <w:lang w:eastAsia="nl-NL" w:bidi="ar-SA"/>
      </w:rPr>
      <w:t> </w:t>
    </w:r>
    <w:r w:rsidRPr="00D204C6">
      <w:rPr>
        <w:rFonts w:ascii="Times New Roman" w:eastAsia="Times New Roman" w:hAnsi="Times New Roman" w:cs="Times New Roman"/>
        <w:color w:val="auto"/>
        <w:sz w:val="24"/>
        <w:szCs w:val="24"/>
        <w:lang w:eastAsia="nl-NL" w:bidi="ar-SA"/>
      </w:rPr>
      <w:t xml:space="preserve"> </w:t>
    </w:r>
    <w:r>
      <w:rPr>
        <w:rFonts w:ascii="Times New Roman" w:eastAsia="Times New Roman" w:hAnsi="Times New Roman" w:cs="Times New Roman"/>
        <w:color w:val="auto"/>
        <w:sz w:val="24"/>
        <w:szCs w:val="24"/>
        <w:lang w:eastAsia="nl-NL" w:bidi="ar-SA"/>
      </w:rPr>
      <w:t>Satellieten</w:t>
    </w:r>
  </w:p>
  <w:p w:rsidR="00680658" w:rsidRDefault="00680658" w:rsidP="004D7E4C">
    <w:pPr>
      <w:pStyle w:val="Koptekst"/>
      <w:ind w:left="-198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4D20F9C"/>
    <w:lvl w:ilvl="0">
      <w:start w:val="1"/>
      <w:numFmt w:val="decimal"/>
      <w:lvlText w:val="%1."/>
      <w:lvlJc w:val="left"/>
      <w:pPr>
        <w:tabs>
          <w:tab w:val="num" w:pos="1492"/>
        </w:tabs>
        <w:ind w:left="1492" w:hanging="360"/>
      </w:pPr>
    </w:lvl>
  </w:abstractNum>
  <w:abstractNum w:abstractNumId="1">
    <w:nsid w:val="FFFFFF7D"/>
    <w:multiLevelType w:val="singleLevel"/>
    <w:tmpl w:val="A16293DC"/>
    <w:lvl w:ilvl="0">
      <w:start w:val="1"/>
      <w:numFmt w:val="decimal"/>
      <w:lvlText w:val="%1."/>
      <w:lvlJc w:val="left"/>
      <w:pPr>
        <w:tabs>
          <w:tab w:val="num" w:pos="1209"/>
        </w:tabs>
        <w:ind w:left="1209" w:hanging="360"/>
      </w:pPr>
    </w:lvl>
  </w:abstractNum>
  <w:abstractNum w:abstractNumId="2">
    <w:nsid w:val="FFFFFF7E"/>
    <w:multiLevelType w:val="singleLevel"/>
    <w:tmpl w:val="7020FBC0"/>
    <w:lvl w:ilvl="0">
      <w:start w:val="1"/>
      <w:numFmt w:val="decimal"/>
      <w:lvlText w:val="%1."/>
      <w:lvlJc w:val="left"/>
      <w:pPr>
        <w:tabs>
          <w:tab w:val="num" w:pos="926"/>
        </w:tabs>
        <w:ind w:left="926" w:hanging="360"/>
      </w:pPr>
    </w:lvl>
  </w:abstractNum>
  <w:abstractNum w:abstractNumId="3">
    <w:nsid w:val="FFFFFF7F"/>
    <w:multiLevelType w:val="singleLevel"/>
    <w:tmpl w:val="5832CCAC"/>
    <w:lvl w:ilvl="0">
      <w:start w:val="1"/>
      <w:numFmt w:val="decimal"/>
      <w:lvlText w:val="%1."/>
      <w:lvlJc w:val="left"/>
      <w:pPr>
        <w:tabs>
          <w:tab w:val="num" w:pos="643"/>
        </w:tabs>
        <w:ind w:left="643" w:hanging="360"/>
      </w:pPr>
    </w:lvl>
  </w:abstractNum>
  <w:abstractNum w:abstractNumId="4">
    <w:nsid w:val="FFFFFF80"/>
    <w:multiLevelType w:val="singleLevel"/>
    <w:tmpl w:val="84369F5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5C8A26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D92068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8E6DDD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F48B196"/>
    <w:lvl w:ilvl="0">
      <w:start w:val="1"/>
      <w:numFmt w:val="decimal"/>
      <w:lvlText w:val="%1."/>
      <w:lvlJc w:val="left"/>
      <w:pPr>
        <w:tabs>
          <w:tab w:val="num" w:pos="360"/>
        </w:tabs>
        <w:ind w:left="360" w:hanging="360"/>
      </w:pPr>
    </w:lvl>
  </w:abstractNum>
  <w:abstractNum w:abstractNumId="9">
    <w:nsid w:val="FFFFFF89"/>
    <w:multiLevelType w:val="singleLevel"/>
    <w:tmpl w:val="F4FC2F64"/>
    <w:lvl w:ilvl="0">
      <w:start w:val="1"/>
      <w:numFmt w:val="bullet"/>
      <w:lvlText w:val=""/>
      <w:lvlJc w:val="left"/>
      <w:pPr>
        <w:tabs>
          <w:tab w:val="num" w:pos="360"/>
        </w:tabs>
        <w:ind w:left="360" w:hanging="360"/>
      </w:pPr>
      <w:rPr>
        <w:rFonts w:ascii="Symbol" w:hAnsi="Symbol" w:hint="default"/>
      </w:rPr>
    </w:lvl>
  </w:abstractNum>
  <w:abstractNum w:abstractNumId="10">
    <w:nsid w:val="0E9C1730"/>
    <w:multiLevelType w:val="hybridMultilevel"/>
    <w:tmpl w:val="6ABE834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nsid w:val="1E7A6476"/>
    <w:multiLevelType w:val="hybridMultilevel"/>
    <w:tmpl w:val="C630A5C6"/>
    <w:lvl w:ilvl="0" w:tplc="EDFC81B0">
      <w:start w:val="1"/>
      <w:numFmt w:val="decimal"/>
      <w:pStyle w:val="Kopeenvoudigenummering"/>
      <w:lvlText w:val="%1."/>
      <w:lvlJc w:val="left"/>
      <w:pPr>
        <w:ind w:left="360" w:hanging="360"/>
      </w:pPr>
      <w:rPr>
        <w:rFonts w:hint="default"/>
        <w:u w:val="single"/>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3EB617F1"/>
    <w:multiLevelType w:val="multilevel"/>
    <w:tmpl w:val="87FC65F8"/>
    <w:lvl w:ilvl="0">
      <w:start w:val="1"/>
      <w:numFmt w:val="decimal"/>
      <w:pStyle w:val="doNumbering"/>
      <w:lvlText w:val="%1."/>
      <w:lvlJc w:val="left"/>
      <w:pPr>
        <w:ind w:left="357" w:hanging="357"/>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9"/>
      <w:lvlJc w:val="left"/>
      <w:pPr>
        <w:ind w:left="0" w:firstLine="0"/>
      </w:pPr>
      <w:rPr>
        <w:rFonts w:hint="default"/>
      </w:rPr>
    </w:lvl>
  </w:abstractNum>
  <w:abstractNum w:abstractNumId="13">
    <w:nsid w:val="44C50C99"/>
    <w:multiLevelType w:val="hybridMultilevel"/>
    <w:tmpl w:val="05BE945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nsid w:val="73CE6F7E"/>
    <w:multiLevelType w:val="multilevel"/>
    <w:tmpl w:val="416E8136"/>
    <w:lvl w:ilvl="0">
      <w:start w:val="1"/>
      <w:numFmt w:val="decimal"/>
      <w:pStyle w:val="Kop1"/>
      <w:lvlText w:val="%1."/>
      <w:lvlJc w:val="left"/>
      <w:pPr>
        <w:ind w:left="425" w:hanging="425"/>
      </w:pPr>
      <w:rPr>
        <w:rFonts w:hint="default"/>
      </w:rPr>
    </w:lvl>
    <w:lvl w:ilvl="1">
      <w:start w:val="1"/>
      <w:numFmt w:val="decimal"/>
      <w:pStyle w:val="Kop2"/>
      <w:lvlText w:val="%1.%2."/>
      <w:lvlJc w:val="left"/>
      <w:pPr>
        <w:ind w:left="567" w:hanging="567"/>
      </w:pPr>
      <w:rPr>
        <w:rFonts w:hint="default"/>
      </w:rPr>
    </w:lvl>
    <w:lvl w:ilvl="2">
      <w:start w:val="1"/>
      <w:numFmt w:val="decimal"/>
      <w:pStyle w:val="Kop3"/>
      <w:lvlText w:val="%1.%2.%3."/>
      <w:lvlJc w:val="left"/>
      <w:pPr>
        <w:ind w:left="709" w:hanging="709"/>
      </w:pPr>
      <w:rPr>
        <w:rFonts w:hint="default"/>
      </w:rPr>
    </w:lvl>
    <w:lvl w:ilvl="3">
      <w:start w:val="1"/>
      <w:numFmt w:val="none"/>
      <w:lvlText w:val=""/>
      <w:lvlJc w:val="left"/>
      <w:pPr>
        <w:ind w:left="709" w:firstLine="0"/>
      </w:pPr>
      <w:rPr>
        <w:rFonts w:hint="default"/>
      </w:rPr>
    </w:lvl>
    <w:lvl w:ilvl="4">
      <w:start w:val="1"/>
      <w:numFmt w:val="none"/>
      <w:lvlText w:val=""/>
      <w:lvlJc w:val="left"/>
      <w:pPr>
        <w:ind w:left="709" w:firstLine="0"/>
      </w:pPr>
      <w:rPr>
        <w:rFonts w:hint="default"/>
      </w:rPr>
    </w:lvl>
    <w:lvl w:ilvl="5">
      <w:start w:val="1"/>
      <w:numFmt w:val="none"/>
      <w:lvlText w:val=""/>
      <w:lvlJc w:val="left"/>
      <w:pPr>
        <w:ind w:left="709" w:firstLine="0"/>
      </w:pPr>
      <w:rPr>
        <w:rFonts w:hint="default"/>
      </w:rPr>
    </w:lvl>
    <w:lvl w:ilvl="6">
      <w:start w:val="1"/>
      <w:numFmt w:val="none"/>
      <w:lvlText w:val=""/>
      <w:lvlJc w:val="left"/>
      <w:pPr>
        <w:ind w:left="709" w:firstLine="0"/>
      </w:pPr>
      <w:rPr>
        <w:rFonts w:hint="default"/>
      </w:rPr>
    </w:lvl>
    <w:lvl w:ilvl="7">
      <w:start w:val="1"/>
      <w:numFmt w:val="none"/>
      <w:lvlText w:val=""/>
      <w:lvlJc w:val="left"/>
      <w:pPr>
        <w:ind w:left="709" w:firstLine="0"/>
      </w:pPr>
      <w:rPr>
        <w:rFonts w:hint="default"/>
      </w:rPr>
    </w:lvl>
    <w:lvl w:ilvl="8">
      <w:start w:val="1"/>
      <w:numFmt w:val="none"/>
      <w:lvlText w:val=""/>
      <w:lvlJc w:val="left"/>
      <w:pPr>
        <w:ind w:left="709" w:firstLine="0"/>
      </w:pPr>
      <w:rPr>
        <w:rFonts w:hint="default"/>
      </w:rPr>
    </w:lvl>
  </w:abstractNum>
  <w:abstractNum w:abstractNumId="15">
    <w:nsid w:val="7EF54F44"/>
    <w:multiLevelType w:val="multilevel"/>
    <w:tmpl w:val="8E7A6924"/>
    <w:lvl w:ilvl="0">
      <w:start w:val="1"/>
      <w:numFmt w:val="bullet"/>
      <w:pStyle w:val="doBullet"/>
      <w:lvlText w:val=""/>
      <w:lvlJc w:val="left"/>
      <w:pPr>
        <w:ind w:left="360" w:hanging="360"/>
      </w:pPr>
      <w:rPr>
        <w:rFonts w:ascii="Wingdings" w:hAnsi="Wingdings" w:hint="default"/>
        <w:color w:val="333333" w:themeColor="text1"/>
      </w:rPr>
    </w:lvl>
    <w:lvl w:ilvl="1">
      <w:start w:val="1"/>
      <w:numFmt w:val="bullet"/>
      <w:lvlText w:val=""/>
      <w:lvlJc w:val="left"/>
      <w:pPr>
        <w:ind w:left="720" w:hanging="360"/>
      </w:pPr>
      <w:rPr>
        <w:rFonts w:ascii="Wingdings" w:hAnsi="Wingdings" w:hint="default"/>
        <w:color w:val="333333" w:themeColor="text1"/>
      </w:rPr>
    </w:lvl>
    <w:lvl w:ilvl="2">
      <w:start w:val="1"/>
      <w:numFmt w:val="bullet"/>
      <w:lvlText w:val=""/>
      <w:lvlJc w:val="left"/>
      <w:pPr>
        <w:ind w:left="1080" w:hanging="360"/>
      </w:pPr>
      <w:rPr>
        <w:rFonts w:ascii="Wingdings" w:hAnsi="Wingdings" w:hint="default"/>
        <w:color w:val="333333" w:themeColor="text1"/>
      </w:rPr>
    </w:lvl>
    <w:lvl w:ilvl="3">
      <w:start w:val="1"/>
      <w:numFmt w:val="bullet"/>
      <w:lvlText w:val="-"/>
      <w:lvlJc w:val="left"/>
      <w:pPr>
        <w:ind w:left="1440" w:hanging="360"/>
      </w:pPr>
      <w:rPr>
        <w:rFonts w:ascii="Arial" w:hAnsi="Arial" w:hint="default"/>
      </w:rPr>
    </w:lvl>
    <w:lvl w:ilvl="4">
      <w:start w:val="1"/>
      <w:numFmt w:val="bullet"/>
      <w:lvlText w:val="-"/>
      <w:lvlJc w:val="left"/>
      <w:pPr>
        <w:ind w:left="1800" w:hanging="360"/>
      </w:pPr>
      <w:rPr>
        <w:rFonts w:ascii="Arial" w:hAnsi="Arial" w:hint="default"/>
      </w:rPr>
    </w:lvl>
    <w:lvl w:ilvl="5">
      <w:start w:val="1"/>
      <w:numFmt w:val="bullet"/>
      <w:lvlText w:val="-"/>
      <w:lvlJc w:val="left"/>
      <w:pPr>
        <w:ind w:left="2160" w:hanging="360"/>
      </w:pPr>
      <w:rPr>
        <w:rFonts w:ascii="Arial" w:hAnsi="Arial" w:hint="default"/>
      </w:rPr>
    </w:lvl>
    <w:lvl w:ilvl="6">
      <w:start w:val="1"/>
      <w:numFmt w:val="bullet"/>
      <w:lvlText w:val="-"/>
      <w:lvlJc w:val="left"/>
      <w:pPr>
        <w:ind w:left="2520" w:hanging="360"/>
      </w:pPr>
      <w:rPr>
        <w:rFonts w:ascii="Arial" w:hAnsi="Arial" w:hint="default"/>
      </w:rPr>
    </w:lvl>
    <w:lvl w:ilvl="7">
      <w:start w:val="1"/>
      <w:numFmt w:val="bullet"/>
      <w:lvlText w:val="-"/>
      <w:lvlJc w:val="left"/>
      <w:pPr>
        <w:ind w:left="2880" w:hanging="360"/>
      </w:pPr>
      <w:rPr>
        <w:rFonts w:ascii="Arial" w:hAnsi="Arial" w:hint="default"/>
      </w:rPr>
    </w:lvl>
    <w:lvl w:ilvl="8">
      <w:start w:val="1"/>
      <w:numFmt w:val="bullet"/>
      <w:lvlText w:val="-"/>
      <w:lvlJc w:val="left"/>
      <w:pPr>
        <w:ind w:left="3240" w:hanging="360"/>
      </w:pPr>
      <w:rPr>
        <w:rFonts w:ascii="Arial" w:hAnsi="Aria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5"/>
  </w:num>
  <w:num w:numId="13">
    <w:abstractNumId w:val="12"/>
  </w:num>
  <w:num w:numId="14">
    <w:abstractNumId w:val="11"/>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2"/>
  <w:proofState w:spelling="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32B"/>
    <w:rsid w:val="000008EA"/>
    <w:rsid w:val="0000160F"/>
    <w:rsid w:val="0000497F"/>
    <w:rsid w:val="0001398B"/>
    <w:rsid w:val="0003377A"/>
    <w:rsid w:val="00033CF7"/>
    <w:rsid w:val="000401DC"/>
    <w:rsid w:val="00044B2D"/>
    <w:rsid w:val="000457DE"/>
    <w:rsid w:val="00051C8A"/>
    <w:rsid w:val="000523C0"/>
    <w:rsid w:val="000556E8"/>
    <w:rsid w:val="00056442"/>
    <w:rsid w:val="000725D8"/>
    <w:rsid w:val="00072906"/>
    <w:rsid w:val="00074301"/>
    <w:rsid w:val="00083B06"/>
    <w:rsid w:val="00087B61"/>
    <w:rsid w:val="00087E2A"/>
    <w:rsid w:val="000A02A7"/>
    <w:rsid w:val="000A6767"/>
    <w:rsid w:val="000B17E5"/>
    <w:rsid w:val="000C314B"/>
    <w:rsid w:val="000C4036"/>
    <w:rsid w:val="000C454E"/>
    <w:rsid w:val="000C55E5"/>
    <w:rsid w:val="000C69F5"/>
    <w:rsid w:val="000D075B"/>
    <w:rsid w:val="000D7051"/>
    <w:rsid w:val="000E1D0A"/>
    <w:rsid w:val="000F0858"/>
    <w:rsid w:val="000F16E8"/>
    <w:rsid w:val="000F792B"/>
    <w:rsid w:val="00101A22"/>
    <w:rsid w:val="00115095"/>
    <w:rsid w:val="00117FE5"/>
    <w:rsid w:val="0012327A"/>
    <w:rsid w:val="00123D6F"/>
    <w:rsid w:val="0012693B"/>
    <w:rsid w:val="00131ED1"/>
    <w:rsid w:val="00131F70"/>
    <w:rsid w:val="00136724"/>
    <w:rsid w:val="001436CE"/>
    <w:rsid w:val="0014375C"/>
    <w:rsid w:val="00146A87"/>
    <w:rsid w:val="00160BCC"/>
    <w:rsid w:val="001671D1"/>
    <w:rsid w:val="00167352"/>
    <w:rsid w:val="0017111D"/>
    <w:rsid w:val="00180295"/>
    <w:rsid w:val="001806B4"/>
    <w:rsid w:val="00185D2A"/>
    <w:rsid w:val="00186D32"/>
    <w:rsid w:val="001879CC"/>
    <w:rsid w:val="001879E6"/>
    <w:rsid w:val="00195E95"/>
    <w:rsid w:val="00197A0D"/>
    <w:rsid w:val="001A2D5C"/>
    <w:rsid w:val="001B332B"/>
    <w:rsid w:val="001B401F"/>
    <w:rsid w:val="001B5563"/>
    <w:rsid w:val="001B606A"/>
    <w:rsid w:val="001C1D31"/>
    <w:rsid w:val="001E074B"/>
    <w:rsid w:val="001E4F10"/>
    <w:rsid w:val="001E4FEA"/>
    <w:rsid w:val="001F04F0"/>
    <w:rsid w:val="001F356F"/>
    <w:rsid w:val="001F48B0"/>
    <w:rsid w:val="001F7BF7"/>
    <w:rsid w:val="00207057"/>
    <w:rsid w:val="00215A07"/>
    <w:rsid w:val="00220675"/>
    <w:rsid w:val="00222814"/>
    <w:rsid w:val="00224108"/>
    <w:rsid w:val="00224E3A"/>
    <w:rsid w:val="00233D97"/>
    <w:rsid w:val="002420CA"/>
    <w:rsid w:val="00255B95"/>
    <w:rsid w:val="00264674"/>
    <w:rsid w:val="00270FA1"/>
    <w:rsid w:val="0027358A"/>
    <w:rsid w:val="00274740"/>
    <w:rsid w:val="00280DDC"/>
    <w:rsid w:val="00282EB1"/>
    <w:rsid w:val="00284BCF"/>
    <w:rsid w:val="00286F98"/>
    <w:rsid w:val="00290934"/>
    <w:rsid w:val="0029627C"/>
    <w:rsid w:val="002A24C4"/>
    <w:rsid w:val="002A7CA0"/>
    <w:rsid w:val="002B0C88"/>
    <w:rsid w:val="002B2170"/>
    <w:rsid w:val="002B3555"/>
    <w:rsid w:val="002D64E1"/>
    <w:rsid w:val="002F0DC8"/>
    <w:rsid w:val="002F1D31"/>
    <w:rsid w:val="00302DDC"/>
    <w:rsid w:val="00304F7C"/>
    <w:rsid w:val="003243DA"/>
    <w:rsid w:val="0032628D"/>
    <w:rsid w:val="00330EED"/>
    <w:rsid w:val="0033231E"/>
    <w:rsid w:val="00342731"/>
    <w:rsid w:val="00353BAB"/>
    <w:rsid w:val="00357A73"/>
    <w:rsid w:val="003655D5"/>
    <w:rsid w:val="00366C3F"/>
    <w:rsid w:val="00371969"/>
    <w:rsid w:val="00371D3B"/>
    <w:rsid w:val="0037340E"/>
    <w:rsid w:val="00374145"/>
    <w:rsid w:val="00375ED9"/>
    <w:rsid w:val="00376B03"/>
    <w:rsid w:val="00377CBE"/>
    <w:rsid w:val="00383D67"/>
    <w:rsid w:val="00393F6D"/>
    <w:rsid w:val="00396CEF"/>
    <w:rsid w:val="003A7798"/>
    <w:rsid w:val="003B3F84"/>
    <w:rsid w:val="003B5E75"/>
    <w:rsid w:val="003C0755"/>
    <w:rsid w:val="003C433A"/>
    <w:rsid w:val="003F0564"/>
    <w:rsid w:val="003F0EB0"/>
    <w:rsid w:val="003F63C3"/>
    <w:rsid w:val="00414780"/>
    <w:rsid w:val="00420276"/>
    <w:rsid w:val="00420BB2"/>
    <w:rsid w:val="00430E65"/>
    <w:rsid w:val="00440A16"/>
    <w:rsid w:val="00442581"/>
    <w:rsid w:val="00442989"/>
    <w:rsid w:val="004456FD"/>
    <w:rsid w:val="004565BF"/>
    <w:rsid w:val="00456AF7"/>
    <w:rsid w:val="00460EA8"/>
    <w:rsid w:val="00462719"/>
    <w:rsid w:val="004652F4"/>
    <w:rsid w:val="00476FE1"/>
    <w:rsid w:val="00482BD2"/>
    <w:rsid w:val="00486965"/>
    <w:rsid w:val="00486DD1"/>
    <w:rsid w:val="00487C9C"/>
    <w:rsid w:val="004A18FC"/>
    <w:rsid w:val="004A4C4F"/>
    <w:rsid w:val="004A56F6"/>
    <w:rsid w:val="004A623E"/>
    <w:rsid w:val="004B13F8"/>
    <w:rsid w:val="004B159D"/>
    <w:rsid w:val="004B2933"/>
    <w:rsid w:val="004B3DC9"/>
    <w:rsid w:val="004B4A25"/>
    <w:rsid w:val="004D73B4"/>
    <w:rsid w:val="004D7E4C"/>
    <w:rsid w:val="004D7F93"/>
    <w:rsid w:val="004F328F"/>
    <w:rsid w:val="004F5C7F"/>
    <w:rsid w:val="00507266"/>
    <w:rsid w:val="00507AC7"/>
    <w:rsid w:val="00513586"/>
    <w:rsid w:val="00513F81"/>
    <w:rsid w:val="00520C13"/>
    <w:rsid w:val="0052455E"/>
    <w:rsid w:val="005347B4"/>
    <w:rsid w:val="005410A0"/>
    <w:rsid w:val="00545029"/>
    <w:rsid w:val="00547499"/>
    <w:rsid w:val="0055219F"/>
    <w:rsid w:val="00555CCE"/>
    <w:rsid w:val="00556CF8"/>
    <w:rsid w:val="00556F87"/>
    <w:rsid w:val="005573EB"/>
    <w:rsid w:val="005642BF"/>
    <w:rsid w:val="00566B03"/>
    <w:rsid w:val="00585907"/>
    <w:rsid w:val="005877FD"/>
    <w:rsid w:val="0059352F"/>
    <w:rsid w:val="00596466"/>
    <w:rsid w:val="00596DDD"/>
    <w:rsid w:val="005A5716"/>
    <w:rsid w:val="005B5CBC"/>
    <w:rsid w:val="005C3F58"/>
    <w:rsid w:val="005C550D"/>
    <w:rsid w:val="005C65B1"/>
    <w:rsid w:val="005E655A"/>
    <w:rsid w:val="00600272"/>
    <w:rsid w:val="006009DD"/>
    <w:rsid w:val="00606556"/>
    <w:rsid w:val="00607249"/>
    <w:rsid w:val="006143A0"/>
    <w:rsid w:val="0062326C"/>
    <w:rsid w:val="00626624"/>
    <w:rsid w:val="0062693B"/>
    <w:rsid w:val="006307D5"/>
    <w:rsid w:val="00631D96"/>
    <w:rsid w:val="00635046"/>
    <w:rsid w:val="006378A2"/>
    <w:rsid w:val="006437D8"/>
    <w:rsid w:val="006438AA"/>
    <w:rsid w:val="00647CE1"/>
    <w:rsid w:val="00656066"/>
    <w:rsid w:val="00657264"/>
    <w:rsid w:val="00670A94"/>
    <w:rsid w:val="00674971"/>
    <w:rsid w:val="00680658"/>
    <w:rsid w:val="00687186"/>
    <w:rsid w:val="00690536"/>
    <w:rsid w:val="00695370"/>
    <w:rsid w:val="006A5DCA"/>
    <w:rsid w:val="006A6BEE"/>
    <w:rsid w:val="006A7ACE"/>
    <w:rsid w:val="006B4409"/>
    <w:rsid w:val="006C42B6"/>
    <w:rsid w:val="006C42F1"/>
    <w:rsid w:val="006C5F3A"/>
    <w:rsid w:val="006C7ECE"/>
    <w:rsid w:val="006D5C5B"/>
    <w:rsid w:val="006E39DD"/>
    <w:rsid w:val="006E54D8"/>
    <w:rsid w:val="006F020D"/>
    <w:rsid w:val="006F28FB"/>
    <w:rsid w:val="006F32B2"/>
    <w:rsid w:val="0070557B"/>
    <w:rsid w:val="007109C1"/>
    <w:rsid w:val="007152D8"/>
    <w:rsid w:val="0071545D"/>
    <w:rsid w:val="00717765"/>
    <w:rsid w:val="00723B26"/>
    <w:rsid w:val="00730981"/>
    <w:rsid w:val="00732A9D"/>
    <w:rsid w:val="00736CFB"/>
    <w:rsid w:val="00746B47"/>
    <w:rsid w:val="00760452"/>
    <w:rsid w:val="00762F54"/>
    <w:rsid w:val="00767764"/>
    <w:rsid w:val="00767F99"/>
    <w:rsid w:val="00772586"/>
    <w:rsid w:val="007753BF"/>
    <w:rsid w:val="00775A35"/>
    <w:rsid w:val="00776F9D"/>
    <w:rsid w:val="007844EC"/>
    <w:rsid w:val="007B2954"/>
    <w:rsid w:val="007B5352"/>
    <w:rsid w:val="007D60A7"/>
    <w:rsid w:val="007F0A04"/>
    <w:rsid w:val="00801CE4"/>
    <w:rsid w:val="00803682"/>
    <w:rsid w:val="00820AEC"/>
    <w:rsid w:val="00824BF7"/>
    <w:rsid w:val="008315F5"/>
    <w:rsid w:val="00843052"/>
    <w:rsid w:val="008509F0"/>
    <w:rsid w:val="0085528E"/>
    <w:rsid w:val="0086395E"/>
    <w:rsid w:val="00864050"/>
    <w:rsid w:val="0086555A"/>
    <w:rsid w:val="00892C2F"/>
    <w:rsid w:val="0089648D"/>
    <w:rsid w:val="008A13A5"/>
    <w:rsid w:val="008A4645"/>
    <w:rsid w:val="008B29F6"/>
    <w:rsid w:val="008B3938"/>
    <w:rsid w:val="008C0EA4"/>
    <w:rsid w:val="008C7F97"/>
    <w:rsid w:val="008E2948"/>
    <w:rsid w:val="008E3BD8"/>
    <w:rsid w:val="008F0F48"/>
    <w:rsid w:val="008F464E"/>
    <w:rsid w:val="008F6B23"/>
    <w:rsid w:val="008F6DEF"/>
    <w:rsid w:val="00901B75"/>
    <w:rsid w:val="009041D4"/>
    <w:rsid w:val="00905A48"/>
    <w:rsid w:val="009106FA"/>
    <w:rsid w:val="00911950"/>
    <w:rsid w:val="009200BA"/>
    <w:rsid w:val="009247B4"/>
    <w:rsid w:val="00931983"/>
    <w:rsid w:val="00937762"/>
    <w:rsid w:val="009426F3"/>
    <w:rsid w:val="009576B5"/>
    <w:rsid w:val="00957E0C"/>
    <w:rsid w:val="009733D5"/>
    <w:rsid w:val="00980F70"/>
    <w:rsid w:val="00981932"/>
    <w:rsid w:val="00983D83"/>
    <w:rsid w:val="009863DB"/>
    <w:rsid w:val="00987C9F"/>
    <w:rsid w:val="009909FA"/>
    <w:rsid w:val="00997FCA"/>
    <w:rsid w:val="009A7FD0"/>
    <w:rsid w:val="009D6E9E"/>
    <w:rsid w:val="009E0668"/>
    <w:rsid w:val="009E42D5"/>
    <w:rsid w:val="009E525F"/>
    <w:rsid w:val="009E59DC"/>
    <w:rsid w:val="009E67CF"/>
    <w:rsid w:val="009E758E"/>
    <w:rsid w:val="009F17E1"/>
    <w:rsid w:val="009F72FF"/>
    <w:rsid w:val="00A122AA"/>
    <w:rsid w:val="00A171E6"/>
    <w:rsid w:val="00A17955"/>
    <w:rsid w:val="00A244AF"/>
    <w:rsid w:val="00A24D2B"/>
    <w:rsid w:val="00A340E2"/>
    <w:rsid w:val="00A3426A"/>
    <w:rsid w:val="00A4056C"/>
    <w:rsid w:val="00A519F6"/>
    <w:rsid w:val="00A537DE"/>
    <w:rsid w:val="00A56FD1"/>
    <w:rsid w:val="00A614E7"/>
    <w:rsid w:val="00A675C6"/>
    <w:rsid w:val="00A70EB4"/>
    <w:rsid w:val="00A718EC"/>
    <w:rsid w:val="00A77CC6"/>
    <w:rsid w:val="00A86F9A"/>
    <w:rsid w:val="00A94003"/>
    <w:rsid w:val="00AA2932"/>
    <w:rsid w:val="00AA7A1A"/>
    <w:rsid w:val="00AB7237"/>
    <w:rsid w:val="00AC1280"/>
    <w:rsid w:val="00AC1627"/>
    <w:rsid w:val="00AE515A"/>
    <w:rsid w:val="00AE5A87"/>
    <w:rsid w:val="00AF3E0D"/>
    <w:rsid w:val="00B0063C"/>
    <w:rsid w:val="00B10855"/>
    <w:rsid w:val="00B13E72"/>
    <w:rsid w:val="00B2671D"/>
    <w:rsid w:val="00B27EC9"/>
    <w:rsid w:val="00B426EE"/>
    <w:rsid w:val="00B44C14"/>
    <w:rsid w:val="00B57C78"/>
    <w:rsid w:val="00B6311E"/>
    <w:rsid w:val="00B638C0"/>
    <w:rsid w:val="00B659A5"/>
    <w:rsid w:val="00B66EF2"/>
    <w:rsid w:val="00B90099"/>
    <w:rsid w:val="00B95032"/>
    <w:rsid w:val="00B9529C"/>
    <w:rsid w:val="00B97D78"/>
    <w:rsid w:val="00BA03EF"/>
    <w:rsid w:val="00BA724E"/>
    <w:rsid w:val="00BA72AC"/>
    <w:rsid w:val="00BA7DB1"/>
    <w:rsid w:val="00BB3E3A"/>
    <w:rsid w:val="00BB6C0A"/>
    <w:rsid w:val="00BD4D88"/>
    <w:rsid w:val="00BD58DF"/>
    <w:rsid w:val="00BE1E43"/>
    <w:rsid w:val="00BE65FC"/>
    <w:rsid w:val="00BF0F74"/>
    <w:rsid w:val="00BF4039"/>
    <w:rsid w:val="00C061BE"/>
    <w:rsid w:val="00C10798"/>
    <w:rsid w:val="00C15A14"/>
    <w:rsid w:val="00C15DC9"/>
    <w:rsid w:val="00C2200F"/>
    <w:rsid w:val="00C24B25"/>
    <w:rsid w:val="00C321A9"/>
    <w:rsid w:val="00C3433C"/>
    <w:rsid w:val="00C424F8"/>
    <w:rsid w:val="00C4327D"/>
    <w:rsid w:val="00C43F26"/>
    <w:rsid w:val="00C52457"/>
    <w:rsid w:val="00C56F51"/>
    <w:rsid w:val="00C6241E"/>
    <w:rsid w:val="00C72A80"/>
    <w:rsid w:val="00C75F42"/>
    <w:rsid w:val="00C81CE6"/>
    <w:rsid w:val="00C84668"/>
    <w:rsid w:val="00C865B8"/>
    <w:rsid w:val="00C90ECC"/>
    <w:rsid w:val="00C93C9A"/>
    <w:rsid w:val="00C96C9F"/>
    <w:rsid w:val="00CA23C3"/>
    <w:rsid w:val="00CA6AB5"/>
    <w:rsid w:val="00CD410B"/>
    <w:rsid w:val="00CD47D3"/>
    <w:rsid w:val="00CE138B"/>
    <w:rsid w:val="00CE6D7E"/>
    <w:rsid w:val="00CF0D9F"/>
    <w:rsid w:val="00CF5D5F"/>
    <w:rsid w:val="00D04144"/>
    <w:rsid w:val="00D07F7E"/>
    <w:rsid w:val="00D10AB5"/>
    <w:rsid w:val="00D204C6"/>
    <w:rsid w:val="00D24C98"/>
    <w:rsid w:val="00D36AB6"/>
    <w:rsid w:val="00D3746E"/>
    <w:rsid w:val="00D451BC"/>
    <w:rsid w:val="00D518F3"/>
    <w:rsid w:val="00D57F0D"/>
    <w:rsid w:val="00D738F5"/>
    <w:rsid w:val="00D77104"/>
    <w:rsid w:val="00D81A85"/>
    <w:rsid w:val="00D82CCF"/>
    <w:rsid w:val="00D83EB0"/>
    <w:rsid w:val="00DA2E4D"/>
    <w:rsid w:val="00DA35E2"/>
    <w:rsid w:val="00DA78FF"/>
    <w:rsid w:val="00DA7C37"/>
    <w:rsid w:val="00DB2DE9"/>
    <w:rsid w:val="00DB53F0"/>
    <w:rsid w:val="00DC08AC"/>
    <w:rsid w:val="00DD2233"/>
    <w:rsid w:val="00DD2E7B"/>
    <w:rsid w:val="00DD56B1"/>
    <w:rsid w:val="00DD5E8F"/>
    <w:rsid w:val="00DD7F1A"/>
    <w:rsid w:val="00DE1AD3"/>
    <w:rsid w:val="00DE1FC1"/>
    <w:rsid w:val="00DF0FB9"/>
    <w:rsid w:val="00DF16F8"/>
    <w:rsid w:val="00DF5B47"/>
    <w:rsid w:val="00E02E98"/>
    <w:rsid w:val="00E03EAA"/>
    <w:rsid w:val="00E06328"/>
    <w:rsid w:val="00E10677"/>
    <w:rsid w:val="00E25CB7"/>
    <w:rsid w:val="00E25E42"/>
    <w:rsid w:val="00E30453"/>
    <w:rsid w:val="00E43121"/>
    <w:rsid w:val="00E515FB"/>
    <w:rsid w:val="00E54844"/>
    <w:rsid w:val="00E56875"/>
    <w:rsid w:val="00E56D22"/>
    <w:rsid w:val="00E60346"/>
    <w:rsid w:val="00E61C65"/>
    <w:rsid w:val="00E6343B"/>
    <w:rsid w:val="00E729CF"/>
    <w:rsid w:val="00E8499E"/>
    <w:rsid w:val="00E878E5"/>
    <w:rsid w:val="00EA54EE"/>
    <w:rsid w:val="00EA569D"/>
    <w:rsid w:val="00EB18E9"/>
    <w:rsid w:val="00EB35B3"/>
    <w:rsid w:val="00EC008E"/>
    <w:rsid w:val="00EC07D7"/>
    <w:rsid w:val="00EC76A8"/>
    <w:rsid w:val="00ED3931"/>
    <w:rsid w:val="00ED69C8"/>
    <w:rsid w:val="00ED6C06"/>
    <w:rsid w:val="00EE028F"/>
    <w:rsid w:val="00EE32C2"/>
    <w:rsid w:val="00EF403D"/>
    <w:rsid w:val="00EF4B8B"/>
    <w:rsid w:val="00F01AEC"/>
    <w:rsid w:val="00F210F8"/>
    <w:rsid w:val="00F2266F"/>
    <w:rsid w:val="00F27C5D"/>
    <w:rsid w:val="00F34688"/>
    <w:rsid w:val="00F37464"/>
    <w:rsid w:val="00F40B4D"/>
    <w:rsid w:val="00F62085"/>
    <w:rsid w:val="00F75319"/>
    <w:rsid w:val="00F824B1"/>
    <w:rsid w:val="00F86996"/>
    <w:rsid w:val="00F871A8"/>
    <w:rsid w:val="00F959DF"/>
    <w:rsid w:val="00FA611B"/>
    <w:rsid w:val="00FA6FDB"/>
    <w:rsid w:val="00FB6164"/>
    <w:rsid w:val="00FC1B30"/>
    <w:rsid w:val="00FC207A"/>
    <w:rsid w:val="00FC29FB"/>
    <w:rsid w:val="00FC362E"/>
    <w:rsid w:val="00FC604B"/>
    <w:rsid w:val="00FC7E71"/>
    <w:rsid w:val="00FD0F81"/>
    <w:rsid w:val="00FD1FBA"/>
    <w:rsid w:val="00FD2D3D"/>
    <w:rsid w:val="00FD658A"/>
    <w:rsid w:val="00FD66A5"/>
    <w:rsid w:val="00FD6CE7"/>
    <w:rsid w:val="00FE1E5D"/>
    <w:rsid w:val="00FE58C4"/>
    <w:rsid w:val="00FE641C"/>
    <w:rsid w:val="00FE665C"/>
    <w:rsid w:val="00FE6E75"/>
    <w:rsid w:val="00FF378C"/>
    <w:rsid w:val="00FF3F32"/>
    <w:rsid w:val="00FF642C"/>
    <w:rsid w:val="00FF665A"/>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nl-NL"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qFormat="1"/>
    <w:lsdException w:name="Closing" w:semiHidden="1"/>
    <w:lsdException w:name="Signature"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uiPriority="22" w:qFormat="1"/>
    <w:lsdException w:name="Emphasis" w:semiHidden="1" w:qFormat="1"/>
    <w:lsdException w:name="Document Map" w:semiHidden="1"/>
    <w:lsdException w:name="Plain Text" w:semiHidden="1"/>
    <w:lsdException w:name="E-mail Signature" w:semiHidden="1"/>
    <w:lsdException w:name="HTML Top of Form" w:uiPriority="99"/>
    <w:lsdException w:name="HTML Bottom of Form" w:uiPriority="99"/>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annotation subject" w:semiHidden="1"/>
    <w:lsdException w:name="Table Grid" w:uiPriority="59"/>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atentStyles>
  <w:style w:type="paragraph" w:default="1" w:styleId="Standaard">
    <w:name w:val="Normal"/>
    <w:qFormat/>
    <w:rsid w:val="00670A94"/>
    <w:pPr>
      <w:spacing w:line="260" w:lineRule="atLeast"/>
    </w:pPr>
    <w:rPr>
      <w:rFonts w:asciiTheme="minorHAnsi" w:hAnsiTheme="minorHAnsi" w:cstheme="minorBidi"/>
      <w:color w:val="333333" w:themeColor="text1"/>
      <w:sz w:val="18"/>
      <w:szCs w:val="18"/>
      <w:lang w:eastAsia="zh-TW" w:bidi="hi-IN"/>
    </w:rPr>
  </w:style>
  <w:style w:type="paragraph" w:styleId="Kop1">
    <w:name w:val="heading 1"/>
    <w:basedOn w:val="Standaard"/>
    <w:next w:val="Standaard"/>
    <w:link w:val="Kop1Char"/>
    <w:qFormat/>
    <w:rsid w:val="009426F3"/>
    <w:pPr>
      <w:keepNext/>
      <w:keepLines/>
      <w:numPr>
        <w:numId w:val="11"/>
      </w:numPr>
      <w:spacing w:before="200" w:after="200"/>
      <w:outlineLvl w:val="0"/>
    </w:pPr>
    <w:rPr>
      <w:rFonts w:asciiTheme="majorHAnsi" w:eastAsiaTheme="majorEastAsia" w:hAnsiTheme="majorHAnsi" w:cstheme="majorBidi"/>
      <w:b/>
      <w:bCs/>
      <w:sz w:val="20"/>
      <w:szCs w:val="28"/>
    </w:rPr>
  </w:style>
  <w:style w:type="paragraph" w:styleId="Kop2">
    <w:name w:val="heading 2"/>
    <w:basedOn w:val="Standaard"/>
    <w:next w:val="Standaard"/>
    <w:link w:val="Kop2Char"/>
    <w:qFormat/>
    <w:rsid w:val="009426F3"/>
    <w:pPr>
      <w:keepNext/>
      <w:keepLines/>
      <w:numPr>
        <w:ilvl w:val="1"/>
        <w:numId w:val="11"/>
      </w:numPr>
      <w:spacing w:before="200"/>
      <w:outlineLvl w:val="1"/>
    </w:pPr>
    <w:rPr>
      <w:rFonts w:asciiTheme="majorHAnsi" w:eastAsiaTheme="majorEastAsia" w:hAnsiTheme="majorHAnsi" w:cs="Mangal"/>
      <w:b/>
      <w:bCs/>
      <w:szCs w:val="23"/>
    </w:rPr>
  </w:style>
  <w:style w:type="paragraph" w:styleId="Kop3">
    <w:name w:val="heading 3"/>
    <w:basedOn w:val="Standaard"/>
    <w:next w:val="Standaard"/>
    <w:link w:val="Kop3Char"/>
    <w:qFormat/>
    <w:rsid w:val="009426F3"/>
    <w:pPr>
      <w:keepNext/>
      <w:keepLines/>
      <w:numPr>
        <w:ilvl w:val="2"/>
        <w:numId w:val="11"/>
      </w:numPr>
      <w:spacing w:before="200"/>
      <w:outlineLvl w:val="2"/>
    </w:pPr>
    <w:rPr>
      <w:rFonts w:asciiTheme="majorHAnsi" w:eastAsiaTheme="majorEastAsia" w:hAnsiTheme="majorHAnsi" w:cs="Mangal"/>
      <w:b/>
      <w:bCs/>
      <w:szCs w:val="1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semiHidden/>
    <w:rsid w:val="006E39DD"/>
    <w:pPr>
      <w:tabs>
        <w:tab w:val="center" w:pos="4536"/>
        <w:tab w:val="right" w:pos="9072"/>
      </w:tabs>
    </w:pPr>
  </w:style>
  <w:style w:type="paragraph" w:styleId="Voettekst">
    <w:name w:val="footer"/>
    <w:basedOn w:val="Standaard"/>
    <w:semiHidden/>
    <w:rsid w:val="006E39DD"/>
    <w:pPr>
      <w:tabs>
        <w:tab w:val="center" w:pos="4536"/>
        <w:tab w:val="right" w:pos="9072"/>
      </w:tabs>
    </w:pPr>
  </w:style>
  <w:style w:type="paragraph" w:customStyle="1" w:styleId="stlHeadingData">
    <w:name w:val="stlHeadingData"/>
    <w:semiHidden/>
    <w:rsid w:val="006438AA"/>
    <w:pPr>
      <w:spacing w:line="200" w:lineRule="exact"/>
    </w:pPr>
    <w:rPr>
      <w:rFonts w:asciiTheme="minorHAnsi" w:hAnsiTheme="minorHAnsi" w:cstheme="minorBidi"/>
      <w:color w:val="333333" w:themeColor="text1"/>
      <w:sz w:val="13"/>
      <w:szCs w:val="13"/>
      <w:lang w:eastAsia="zh-TW" w:bidi="hi-IN"/>
    </w:rPr>
  </w:style>
  <w:style w:type="paragraph" w:customStyle="1" w:styleId="stlHeading">
    <w:name w:val="stlHeading"/>
    <w:semiHidden/>
    <w:rsid w:val="006438AA"/>
    <w:pPr>
      <w:spacing w:line="200" w:lineRule="exact"/>
    </w:pPr>
    <w:rPr>
      <w:rFonts w:asciiTheme="minorHAnsi" w:hAnsiTheme="minorHAnsi" w:cstheme="minorBidi"/>
      <w:b/>
      <w:bCs/>
      <w:color w:val="333333" w:themeColor="text1"/>
      <w:sz w:val="13"/>
      <w:szCs w:val="13"/>
      <w:lang w:eastAsia="zh-TW" w:bidi="hi-IN"/>
    </w:rPr>
  </w:style>
  <w:style w:type="paragraph" w:customStyle="1" w:styleId="stlURL">
    <w:name w:val="stlURL"/>
    <w:basedOn w:val="Standaard"/>
    <w:semiHidden/>
    <w:qFormat/>
    <w:rsid w:val="007753BF"/>
    <w:pPr>
      <w:spacing w:line="260" w:lineRule="exact"/>
    </w:pPr>
    <w:rPr>
      <w:b/>
      <w:bCs/>
      <w:sz w:val="20"/>
      <w:szCs w:val="20"/>
    </w:rPr>
  </w:style>
  <w:style w:type="paragraph" w:customStyle="1" w:styleId="stlLegalDetails">
    <w:name w:val="stlLegalDetails"/>
    <w:basedOn w:val="Standaard"/>
    <w:semiHidden/>
    <w:qFormat/>
    <w:rsid w:val="007753BF"/>
    <w:pPr>
      <w:spacing w:line="200" w:lineRule="exact"/>
    </w:pPr>
    <w:rPr>
      <w:sz w:val="10"/>
      <w:szCs w:val="10"/>
    </w:rPr>
  </w:style>
  <w:style w:type="character" w:customStyle="1" w:styleId="Kop1Char">
    <w:name w:val="Kop 1 Char"/>
    <w:basedOn w:val="Standaardalinea-lettertype"/>
    <w:link w:val="Kop1"/>
    <w:rsid w:val="009426F3"/>
    <w:rPr>
      <w:rFonts w:asciiTheme="majorHAnsi" w:eastAsiaTheme="majorEastAsia" w:hAnsiTheme="majorHAnsi" w:cstheme="majorBidi"/>
      <w:b/>
      <w:bCs/>
      <w:color w:val="333333" w:themeColor="text1"/>
      <w:szCs w:val="28"/>
      <w:lang w:eastAsia="zh-TW" w:bidi="hi-IN"/>
    </w:rPr>
  </w:style>
  <w:style w:type="table" w:styleId="Tabelraster">
    <w:name w:val="Table Grid"/>
    <w:basedOn w:val="Standaardtabel"/>
    <w:uiPriority w:val="59"/>
    <w:rsid w:val="006E39DD"/>
    <w:pPr>
      <w:spacing w:line="26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lBijlage">
    <w:name w:val="stlBijlage"/>
    <w:basedOn w:val="Standaard"/>
    <w:semiHidden/>
    <w:rsid w:val="00FF3F32"/>
    <w:rPr>
      <w:i/>
      <w:iCs/>
    </w:rPr>
  </w:style>
  <w:style w:type="paragraph" w:styleId="Ballontekst">
    <w:name w:val="Balloon Text"/>
    <w:basedOn w:val="Standaard"/>
    <w:link w:val="BallontekstChar"/>
    <w:semiHidden/>
    <w:rsid w:val="004A18FC"/>
    <w:pPr>
      <w:spacing w:line="240" w:lineRule="auto"/>
    </w:pPr>
    <w:rPr>
      <w:sz w:val="16"/>
      <w:szCs w:val="16"/>
    </w:rPr>
  </w:style>
  <w:style w:type="character" w:customStyle="1" w:styleId="BallontekstChar">
    <w:name w:val="Ballontekst Char"/>
    <w:basedOn w:val="Standaardalinea-lettertype"/>
    <w:link w:val="Ballontekst"/>
    <w:semiHidden/>
    <w:rsid w:val="00D738F5"/>
    <w:rPr>
      <w:rFonts w:asciiTheme="minorHAnsi" w:hAnsiTheme="minorHAnsi" w:cstheme="minorBidi"/>
      <w:sz w:val="16"/>
      <w:szCs w:val="16"/>
      <w:lang w:eastAsia="zh-TW" w:bidi="hi-IN"/>
    </w:rPr>
  </w:style>
  <w:style w:type="paragraph" w:customStyle="1" w:styleId="Hidden">
    <w:name w:val="Hidden"/>
    <w:basedOn w:val="Standaard"/>
    <w:next w:val="Standaard"/>
    <w:semiHidden/>
    <w:rsid w:val="00420BB2"/>
    <w:pPr>
      <w:framePr w:w="957" w:h="901" w:hSpace="141" w:wrap="around" w:vAnchor="page" w:hAnchor="page" w:x="555" w:y="536"/>
    </w:pPr>
    <w:rPr>
      <w:rFonts w:asciiTheme="majorHAnsi" w:eastAsia="Times New Roman" w:hAnsiTheme="majorHAnsi"/>
      <w:vanish/>
      <w:lang w:eastAsia="nl-NL" w:bidi="ar-SA"/>
    </w:rPr>
  </w:style>
  <w:style w:type="character" w:customStyle="1" w:styleId="Kop2Char">
    <w:name w:val="Kop 2 Char"/>
    <w:basedOn w:val="Standaardalinea-lettertype"/>
    <w:link w:val="Kop2"/>
    <w:rsid w:val="009426F3"/>
    <w:rPr>
      <w:rFonts w:asciiTheme="majorHAnsi" w:eastAsiaTheme="majorEastAsia" w:hAnsiTheme="majorHAnsi" w:cs="Mangal"/>
      <w:b/>
      <w:bCs/>
      <w:color w:val="333333" w:themeColor="text1"/>
      <w:sz w:val="18"/>
      <w:szCs w:val="23"/>
      <w:lang w:eastAsia="zh-TW" w:bidi="hi-IN"/>
    </w:rPr>
  </w:style>
  <w:style w:type="character" w:customStyle="1" w:styleId="Kop3Char">
    <w:name w:val="Kop 3 Char"/>
    <w:basedOn w:val="Standaardalinea-lettertype"/>
    <w:link w:val="Kop3"/>
    <w:rsid w:val="009426F3"/>
    <w:rPr>
      <w:rFonts w:asciiTheme="majorHAnsi" w:eastAsiaTheme="majorEastAsia" w:hAnsiTheme="majorHAnsi" w:cs="Mangal"/>
      <w:b/>
      <w:bCs/>
      <w:color w:val="333333" w:themeColor="text1"/>
      <w:sz w:val="18"/>
      <w:szCs w:val="16"/>
      <w:lang w:eastAsia="zh-TW" w:bidi="hi-IN"/>
    </w:rPr>
  </w:style>
  <w:style w:type="paragraph" w:customStyle="1" w:styleId="doBullet">
    <w:name w:val="do_Bullet"/>
    <w:basedOn w:val="Lijstalinea"/>
    <w:qFormat/>
    <w:rsid w:val="00DA35E2"/>
    <w:pPr>
      <w:numPr>
        <w:numId w:val="12"/>
      </w:numPr>
    </w:pPr>
    <w:rPr>
      <w:rFonts w:cstheme="minorBidi"/>
      <w:szCs w:val="18"/>
    </w:rPr>
  </w:style>
  <w:style w:type="paragraph" w:styleId="Lijstalinea">
    <w:name w:val="List Paragraph"/>
    <w:basedOn w:val="Standaard"/>
    <w:uiPriority w:val="34"/>
    <w:semiHidden/>
    <w:qFormat/>
    <w:rsid w:val="00DA35E2"/>
    <w:pPr>
      <w:ind w:left="720"/>
      <w:contextualSpacing/>
    </w:pPr>
    <w:rPr>
      <w:rFonts w:cs="Mangal"/>
      <w:szCs w:val="16"/>
    </w:rPr>
  </w:style>
  <w:style w:type="paragraph" w:customStyle="1" w:styleId="doNumbering">
    <w:name w:val="do_Numbering"/>
    <w:basedOn w:val="Lijstalinea"/>
    <w:qFormat/>
    <w:rsid w:val="00DA35E2"/>
    <w:pPr>
      <w:numPr>
        <w:numId w:val="13"/>
      </w:numPr>
    </w:pPr>
    <w:rPr>
      <w:rFonts w:cstheme="minorBidi"/>
      <w:szCs w:val="18"/>
    </w:rPr>
  </w:style>
  <w:style w:type="paragraph" w:customStyle="1" w:styleId="Kopeenvoudigenummering">
    <w:name w:val="Kop eenvoudige nummering"/>
    <w:basedOn w:val="Standaard"/>
    <w:next w:val="Standaard"/>
    <w:qFormat/>
    <w:rsid w:val="00DA35E2"/>
    <w:pPr>
      <w:numPr>
        <w:numId w:val="14"/>
      </w:numPr>
    </w:pPr>
    <w:rPr>
      <w:b/>
      <w:sz w:val="20"/>
      <w:u w:val="single"/>
    </w:rPr>
  </w:style>
  <w:style w:type="paragraph" w:customStyle="1" w:styleId="doTussenkopje">
    <w:name w:val="do_Tussenkopje"/>
    <w:basedOn w:val="Standaard"/>
    <w:next w:val="Standaard"/>
    <w:qFormat/>
    <w:rsid w:val="00937762"/>
    <w:pPr>
      <w:keepNext/>
      <w:spacing w:before="200"/>
    </w:pPr>
    <w:rPr>
      <w:b/>
    </w:rPr>
  </w:style>
  <w:style w:type="paragraph" w:styleId="Voetnoottekst">
    <w:name w:val="footnote text"/>
    <w:basedOn w:val="Standaard"/>
    <w:link w:val="VoetnoottekstChar"/>
    <w:semiHidden/>
    <w:rsid w:val="00670A94"/>
    <w:pPr>
      <w:spacing w:line="240" w:lineRule="auto"/>
    </w:pPr>
    <w:rPr>
      <w:rFonts w:cs="Mangal"/>
      <w:sz w:val="12"/>
    </w:rPr>
  </w:style>
  <w:style w:type="character" w:customStyle="1" w:styleId="VoetnoottekstChar">
    <w:name w:val="Voetnoottekst Char"/>
    <w:basedOn w:val="Standaardalinea-lettertype"/>
    <w:link w:val="Voetnoottekst"/>
    <w:semiHidden/>
    <w:rsid w:val="00670A94"/>
    <w:rPr>
      <w:rFonts w:asciiTheme="minorHAnsi" w:hAnsiTheme="minorHAnsi" w:cs="Mangal"/>
      <w:color w:val="333333" w:themeColor="text1"/>
      <w:sz w:val="12"/>
      <w:szCs w:val="18"/>
      <w:lang w:eastAsia="zh-TW" w:bidi="hi-IN"/>
    </w:rPr>
  </w:style>
  <w:style w:type="paragraph" w:styleId="Bovenkantformulier">
    <w:name w:val="HTML Top of Form"/>
    <w:basedOn w:val="Standaard"/>
    <w:next w:val="Standaard"/>
    <w:link w:val="BovenkantformulierChar"/>
    <w:hidden/>
    <w:uiPriority w:val="99"/>
    <w:unhideWhenUsed/>
    <w:rsid w:val="001B332B"/>
    <w:pPr>
      <w:pBdr>
        <w:bottom w:val="single" w:sz="6" w:space="1" w:color="auto"/>
      </w:pBdr>
      <w:spacing w:line="240" w:lineRule="auto"/>
      <w:jc w:val="center"/>
    </w:pPr>
    <w:rPr>
      <w:rFonts w:ascii="Arial" w:eastAsia="Times New Roman" w:hAnsi="Arial" w:cs="Arial"/>
      <w:vanish/>
      <w:color w:val="auto"/>
      <w:sz w:val="16"/>
      <w:szCs w:val="16"/>
      <w:lang w:eastAsia="nl-NL" w:bidi="ar-SA"/>
    </w:rPr>
  </w:style>
  <w:style w:type="character" w:customStyle="1" w:styleId="BovenkantformulierChar">
    <w:name w:val="Bovenkant formulier Char"/>
    <w:basedOn w:val="Standaardalinea-lettertype"/>
    <w:link w:val="Bovenkantformulier"/>
    <w:uiPriority w:val="99"/>
    <w:rsid w:val="001B332B"/>
    <w:rPr>
      <w:rFonts w:ascii="Arial" w:eastAsia="Times New Roman" w:hAnsi="Arial" w:cs="Arial"/>
      <w:vanish/>
      <w:sz w:val="16"/>
      <w:szCs w:val="16"/>
      <w:lang w:eastAsia="nl-NL"/>
    </w:rPr>
  </w:style>
  <w:style w:type="character" w:customStyle="1" w:styleId="ambrosianavnormal">
    <w:name w:val="ambrosianavnormal"/>
    <w:basedOn w:val="Standaardalinea-lettertype"/>
    <w:rsid w:val="001B332B"/>
  </w:style>
  <w:style w:type="character" w:styleId="Hyperlink">
    <w:name w:val="Hyperlink"/>
    <w:basedOn w:val="Standaardalinea-lettertype"/>
    <w:uiPriority w:val="99"/>
    <w:semiHidden/>
    <w:unhideWhenUsed/>
    <w:rsid w:val="001B332B"/>
    <w:rPr>
      <w:color w:val="0000FF"/>
      <w:u w:val="single"/>
    </w:rPr>
  </w:style>
  <w:style w:type="character" w:customStyle="1" w:styleId="ambrosiadivider">
    <w:name w:val="ambrosiadivider"/>
    <w:basedOn w:val="Standaardalinea-lettertype"/>
    <w:rsid w:val="001B332B"/>
  </w:style>
  <w:style w:type="paragraph" w:styleId="Onderkantformulier">
    <w:name w:val="HTML Bottom of Form"/>
    <w:basedOn w:val="Standaard"/>
    <w:next w:val="Standaard"/>
    <w:link w:val="OnderkantformulierChar"/>
    <w:hidden/>
    <w:uiPriority w:val="99"/>
    <w:unhideWhenUsed/>
    <w:rsid w:val="001B332B"/>
    <w:pPr>
      <w:pBdr>
        <w:top w:val="single" w:sz="6" w:space="1" w:color="auto"/>
      </w:pBdr>
      <w:spacing w:line="240" w:lineRule="auto"/>
      <w:jc w:val="center"/>
    </w:pPr>
    <w:rPr>
      <w:rFonts w:ascii="Arial" w:eastAsia="Times New Roman" w:hAnsi="Arial" w:cs="Arial"/>
      <w:vanish/>
      <w:color w:val="auto"/>
      <w:sz w:val="16"/>
      <w:szCs w:val="16"/>
      <w:lang w:eastAsia="nl-NL" w:bidi="ar-SA"/>
    </w:rPr>
  </w:style>
  <w:style w:type="character" w:customStyle="1" w:styleId="OnderkantformulierChar">
    <w:name w:val="Onderkant formulier Char"/>
    <w:basedOn w:val="Standaardalinea-lettertype"/>
    <w:link w:val="Onderkantformulier"/>
    <w:uiPriority w:val="99"/>
    <w:rsid w:val="001B332B"/>
    <w:rPr>
      <w:rFonts w:ascii="Arial" w:eastAsia="Times New Roman" w:hAnsi="Arial" w:cs="Arial"/>
      <w:vanish/>
      <w:sz w:val="16"/>
      <w:szCs w:val="16"/>
      <w:lang w:eastAsia="nl-NL"/>
    </w:rPr>
  </w:style>
  <w:style w:type="paragraph" w:styleId="Normaalweb">
    <w:name w:val="Normal (Web)"/>
    <w:basedOn w:val="Standaard"/>
    <w:uiPriority w:val="99"/>
    <w:semiHidden/>
    <w:unhideWhenUsed/>
    <w:rsid w:val="001B332B"/>
    <w:pPr>
      <w:spacing w:before="100" w:beforeAutospacing="1" w:after="100" w:afterAutospacing="1" w:line="240" w:lineRule="auto"/>
    </w:pPr>
    <w:rPr>
      <w:rFonts w:ascii="Times New Roman" w:eastAsia="Times New Roman" w:hAnsi="Times New Roman" w:cs="Times New Roman"/>
      <w:color w:val="auto"/>
      <w:sz w:val="24"/>
      <w:szCs w:val="24"/>
      <w:lang w:eastAsia="nl-NL" w:bidi="ar-SA"/>
    </w:rPr>
  </w:style>
  <w:style w:type="character" w:styleId="Zwaar">
    <w:name w:val="Strong"/>
    <w:basedOn w:val="Standaardalinea-lettertype"/>
    <w:uiPriority w:val="22"/>
    <w:qFormat/>
    <w:rsid w:val="001B332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nl-NL"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qFormat="1"/>
    <w:lsdException w:name="Closing" w:semiHidden="1"/>
    <w:lsdException w:name="Signature"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uiPriority="22" w:qFormat="1"/>
    <w:lsdException w:name="Emphasis" w:semiHidden="1" w:qFormat="1"/>
    <w:lsdException w:name="Document Map" w:semiHidden="1"/>
    <w:lsdException w:name="Plain Text" w:semiHidden="1"/>
    <w:lsdException w:name="E-mail Signature" w:semiHidden="1"/>
    <w:lsdException w:name="HTML Top of Form" w:uiPriority="99"/>
    <w:lsdException w:name="HTML Bottom of Form" w:uiPriority="99"/>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annotation subject" w:semiHidden="1"/>
    <w:lsdException w:name="Table Grid" w:uiPriority="59"/>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atentStyles>
  <w:style w:type="paragraph" w:default="1" w:styleId="Standaard">
    <w:name w:val="Normal"/>
    <w:qFormat/>
    <w:rsid w:val="00670A94"/>
    <w:pPr>
      <w:spacing w:line="260" w:lineRule="atLeast"/>
    </w:pPr>
    <w:rPr>
      <w:rFonts w:asciiTheme="minorHAnsi" w:hAnsiTheme="minorHAnsi" w:cstheme="minorBidi"/>
      <w:color w:val="333333" w:themeColor="text1"/>
      <w:sz w:val="18"/>
      <w:szCs w:val="18"/>
      <w:lang w:eastAsia="zh-TW" w:bidi="hi-IN"/>
    </w:rPr>
  </w:style>
  <w:style w:type="paragraph" w:styleId="Kop1">
    <w:name w:val="heading 1"/>
    <w:basedOn w:val="Standaard"/>
    <w:next w:val="Standaard"/>
    <w:link w:val="Kop1Char"/>
    <w:qFormat/>
    <w:rsid w:val="009426F3"/>
    <w:pPr>
      <w:keepNext/>
      <w:keepLines/>
      <w:numPr>
        <w:numId w:val="11"/>
      </w:numPr>
      <w:spacing w:before="200" w:after="200"/>
      <w:outlineLvl w:val="0"/>
    </w:pPr>
    <w:rPr>
      <w:rFonts w:asciiTheme="majorHAnsi" w:eastAsiaTheme="majorEastAsia" w:hAnsiTheme="majorHAnsi" w:cstheme="majorBidi"/>
      <w:b/>
      <w:bCs/>
      <w:sz w:val="20"/>
      <w:szCs w:val="28"/>
    </w:rPr>
  </w:style>
  <w:style w:type="paragraph" w:styleId="Kop2">
    <w:name w:val="heading 2"/>
    <w:basedOn w:val="Standaard"/>
    <w:next w:val="Standaard"/>
    <w:link w:val="Kop2Char"/>
    <w:qFormat/>
    <w:rsid w:val="009426F3"/>
    <w:pPr>
      <w:keepNext/>
      <w:keepLines/>
      <w:numPr>
        <w:ilvl w:val="1"/>
        <w:numId w:val="11"/>
      </w:numPr>
      <w:spacing w:before="200"/>
      <w:outlineLvl w:val="1"/>
    </w:pPr>
    <w:rPr>
      <w:rFonts w:asciiTheme="majorHAnsi" w:eastAsiaTheme="majorEastAsia" w:hAnsiTheme="majorHAnsi" w:cs="Mangal"/>
      <w:b/>
      <w:bCs/>
      <w:szCs w:val="23"/>
    </w:rPr>
  </w:style>
  <w:style w:type="paragraph" w:styleId="Kop3">
    <w:name w:val="heading 3"/>
    <w:basedOn w:val="Standaard"/>
    <w:next w:val="Standaard"/>
    <w:link w:val="Kop3Char"/>
    <w:qFormat/>
    <w:rsid w:val="009426F3"/>
    <w:pPr>
      <w:keepNext/>
      <w:keepLines/>
      <w:numPr>
        <w:ilvl w:val="2"/>
        <w:numId w:val="11"/>
      </w:numPr>
      <w:spacing w:before="200"/>
      <w:outlineLvl w:val="2"/>
    </w:pPr>
    <w:rPr>
      <w:rFonts w:asciiTheme="majorHAnsi" w:eastAsiaTheme="majorEastAsia" w:hAnsiTheme="majorHAnsi" w:cs="Mangal"/>
      <w:b/>
      <w:bCs/>
      <w:szCs w:val="1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semiHidden/>
    <w:rsid w:val="006E39DD"/>
    <w:pPr>
      <w:tabs>
        <w:tab w:val="center" w:pos="4536"/>
        <w:tab w:val="right" w:pos="9072"/>
      </w:tabs>
    </w:pPr>
  </w:style>
  <w:style w:type="paragraph" w:styleId="Voettekst">
    <w:name w:val="footer"/>
    <w:basedOn w:val="Standaard"/>
    <w:semiHidden/>
    <w:rsid w:val="006E39DD"/>
    <w:pPr>
      <w:tabs>
        <w:tab w:val="center" w:pos="4536"/>
        <w:tab w:val="right" w:pos="9072"/>
      </w:tabs>
    </w:pPr>
  </w:style>
  <w:style w:type="paragraph" w:customStyle="1" w:styleId="stlHeadingData">
    <w:name w:val="stlHeadingData"/>
    <w:semiHidden/>
    <w:rsid w:val="006438AA"/>
    <w:pPr>
      <w:spacing w:line="200" w:lineRule="exact"/>
    </w:pPr>
    <w:rPr>
      <w:rFonts w:asciiTheme="minorHAnsi" w:hAnsiTheme="minorHAnsi" w:cstheme="minorBidi"/>
      <w:color w:val="333333" w:themeColor="text1"/>
      <w:sz w:val="13"/>
      <w:szCs w:val="13"/>
      <w:lang w:eastAsia="zh-TW" w:bidi="hi-IN"/>
    </w:rPr>
  </w:style>
  <w:style w:type="paragraph" w:customStyle="1" w:styleId="stlHeading">
    <w:name w:val="stlHeading"/>
    <w:semiHidden/>
    <w:rsid w:val="006438AA"/>
    <w:pPr>
      <w:spacing w:line="200" w:lineRule="exact"/>
    </w:pPr>
    <w:rPr>
      <w:rFonts w:asciiTheme="minorHAnsi" w:hAnsiTheme="minorHAnsi" w:cstheme="minorBidi"/>
      <w:b/>
      <w:bCs/>
      <w:color w:val="333333" w:themeColor="text1"/>
      <w:sz w:val="13"/>
      <w:szCs w:val="13"/>
      <w:lang w:eastAsia="zh-TW" w:bidi="hi-IN"/>
    </w:rPr>
  </w:style>
  <w:style w:type="paragraph" w:customStyle="1" w:styleId="stlURL">
    <w:name w:val="stlURL"/>
    <w:basedOn w:val="Standaard"/>
    <w:semiHidden/>
    <w:qFormat/>
    <w:rsid w:val="007753BF"/>
    <w:pPr>
      <w:spacing w:line="260" w:lineRule="exact"/>
    </w:pPr>
    <w:rPr>
      <w:b/>
      <w:bCs/>
      <w:sz w:val="20"/>
      <w:szCs w:val="20"/>
    </w:rPr>
  </w:style>
  <w:style w:type="paragraph" w:customStyle="1" w:styleId="stlLegalDetails">
    <w:name w:val="stlLegalDetails"/>
    <w:basedOn w:val="Standaard"/>
    <w:semiHidden/>
    <w:qFormat/>
    <w:rsid w:val="007753BF"/>
    <w:pPr>
      <w:spacing w:line="200" w:lineRule="exact"/>
    </w:pPr>
    <w:rPr>
      <w:sz w:val="10"/>
      <w:szCs w:val="10"/>
    </w:rPr>
  </w:style>
  <w:style w:type="character" w:customStyle="1" w:styleId="Kop1Char">
    <w:name w:val="Kop 1 Char"/>
    <w:basedOn w:val="Standaardalinea-lettertype"/>
    <w:link w:val="Kop1"/>
    <w:rsid w:val="009426F3"/>
    <w:rPr>
      <w:rFonts w:asciiTheme="majorHAnsi" w:eastAsiaTheme="majorEastAsia" w:hAnsiTheme="majorHAnsi" w:cstheme="majorBidi"/>
      <w:b/>
      <w:bCs/>
      <w:color w:val="333333" w:themeColor="text1"/>
      <w:szCs w:val="28"/>
      <w:lang w:eastAsia="zh-TW" w:bidi="hi-IN"/>
    </w:rPr>
  </w:style>
  <w:style w:type="table" w:styleId="Tabelraster">
    <w:name w:val="Table Grid"/>
    <w:basedOn w:val="Standaardtabel"/>
    <w:uiPriority w:val="59"/>
    <w:rsid w:val="006E39DD"/>
    <w:pPr>
      <w:spacing w:line="26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lBijlage">
    <w:name w:val="stlBijlage"/>
    <w:basedOn w:val="Standaard"/>
    <w:semiHidden/>
    <w:rsid w:val="00FF3F32"/>
    <w:rPr>
      <w:i/>
      <w:iCs/>
    </w:rPr>
  </w:style>
  <w:style w:type="paragraph" w:styleId="Ballontekst">
    <w:name w:val="Balloon Text"/>
    <w:basedOn w:val="Standaard"/>
    <w:link w:val="BallontekstChar"/>
    <w:semiHidden/>
    <w:rsid w:val="004A18FC"/>
    <w:pPr>
      <w:spacing w:line="240" w:lineRule="auto"/>
    </w:pPr>
    <w:rPr>
      <w:sz w:val="16"/>
      <w:szCs w:val="16"/>
    </w:rPr>
  </w:style>
  <w:style w:type="character" w:customStyle="1" w:styleId="BallontekstChar">
    <w:name w:val="Ballontekst Char"/>
    <w:basedOn w:val="Standaardalinea-lettertype"/>
    <w:link w:val="Ballontekst"/>
    <w:semiHidden/>
    <w:rsid w:val="00D738F5"/>
    <w:rPr>
      <w:rFonts w:asciiTheme="minorHAnsi" w:hAnsiTheme="minorHAnsi" w:cstheme="minorBidi"/>
      <w:sz w:val="16"/>
      <w:szCs w:val="16"/>
      <w:lang w:eastAsia="zh-TW" w:bidi="hi-IN"/>
    </w:rPr>
  </w:style>
  <w:style w:type="paragraph" w:customStyle="1" w:styleId="Hidden">
    <w:name w:val="Hidden"/>
    <w:basedOn w:val="Standaard"/>
    <w:next w:val="Standaard"/>
    <w:semiHidden/>
    <w:rsid w:val="00420BB2"/>
    <w:pPr>
      <w:framePr w:w="957" w:h="901" w:hSpace="141" w:wrap="around" w:vAnchor="page" w:hAnchor="page" w:x="555" w:y="536"/>
    </w:pPr>
    <w:rPr>
      <w:rFonts w:asciiTheme="majorHAnsi" w:eastAsia="Times New Roman" w:hAnsiTheme="majorHAnsi"/>
      <w:vanish/>
      <w:lang w:eastAsia="nl-NL" w:bidi="ar-SA"/>
    </w:rPr>
  </w:style>
  <w:style w:type="character" w:customStyle="1" w:styleId="Kop2Char">
    <w:name w:val="Kop 2 Char"/>
    <w:basedOn w:val="Standaardalinea-lettertype"/>
    <w:link w:val="Kop2"/>
    <w:rsid w:val="009426F3"/>
    <w:rPr>
      <w:rFonts w:asciiTheme="majorHAnsi" w:eastAsiaTheme="majorEastAsia" w:hAnsiTheme="majorHAnsi" w:cs="Mangal"/>
      <w:b/>
      <w:bCs/>
      <w:color w:val="333333" w:themeColor="text1"/>
      <w:sz w:val="18"/>
      <w:szCs w:val="23"/>
      <w:lang w:eastAsia="zh-TW" w:bidi="hi-IN"/>
    </w:rPr>
  </w:style>
  <w:style w:type="character" w:customStyle="1" w:styleId="Kop3Char">
    <w:name w:val="Kop 3 Char"/>
    <w:basedOn w:val="Standaardalinea-lettertype"/>
    <w:link w:val="Kop3"/>
    <w:rsid w:val="009426F3"/>
    <w:rPr>
      <w:rFonts w:asciiTheme="majorHAnsi" w:eastAsiaTheme="majorEastAsia" w:hAnsiTheme="majorHAnsi" w:cs="Mangal"/>
      <w:b/>
      <w:bCs/>
      <w:color w:val="333333" w:themeColor="text1"/>
      <w:sz w:val="18"/>
      <w:szCs w:val="16"/>
      <w:lang w:eastAsia="zh-TW" w:bidi="hi-IN"/>
    </w:rPr>
  </w:style>
  <w:style w:type="paragraph" w:customStyle="1" w:styleId="doBullet">
    <w:name w:val="do_Bullet"/>
    <w:basedOn w:val="Lijstalinea"/>
    <w:qFormat/>
    <w:rsid w:val="00DA35E2"/>
    <w:pPr>
      <w:numPr>
        <w:numId w:val="12"/>
      </w:numPr>
    </w:pPr>
    <w:rPr>
      <w:rFonts w:cstheme="minorBidi"/>
      <w:szCs w:val="18"/>
    </w:rPr>
  </w:style>
  <w:style w:type="paragraph" w:styleId="Lijstalinea">
    <w:name w:val="List Paragraph"/>
    <w:basedOn w:val="Standaard"/>
    <w:uiPriority w:val="34"/>
    <w:semiHidden/>
    <w:qFormat/>
    <w:rsid w:val="00DA35E2"/>
    <w:pPr>
      <w:ind w:left="720"/>
      <w:contextualSpacing/>
    </w:pPr>
    <w:rPr>
      <w:rFonts w:cs="Mangal"/>
      <w:szCs w:val="16"/>
    </w:rPr>
  </w:style>
  <w:style w:type="paragraph" w:customStyle="1" w:styleId="doNumbering">
    <w:name w:val="do_Numbering"/>
    <w:basedOn w:val="Lijstalinea"/>
    <w:qFormat/>
    <w:rsid w:val="00DA35E2"/>
    <w:pPr>
      <w:numPr>
        <w:numId w:val="13"/>
      </w:numPr>
    </w:pPr>
    <w:rPr>
      <w:rFonts w:cstheme="minorBidi"/>
      <w:szCs w:val="18"/>
    </w:rPr>
  </w:style>
  <w:style w:type="paragraph" w:customStyle="1" w:styleId="Kopeenvoudigenummering">
    <w:name w:val="Kop eenvoudige nummering"/>
    <w:basedOn w:val="Standaard"/>
    <w:next w:val="Standaard"/>
    <w:qFormat/>
    <w:rsid w:val="00DA35E2"/>
    <w:pPr>
      <w:numPr>
        <w:numId w:val="14"/>
      </w:numPr>
    </w:pPr>
    <w:rPr>
      <w:b/>
      <w:sz w:val="20"/>
      <w:u w:val="single"/>
    </w:rPr>
  </w:style>
  <w:style w:type="paragraph" w:customStyle="1" w:styleId="doTussenkopje">
    <w:name w:val="do_Tussenkopje"/>
    <w:basedOn w:val="Standaard"/>
    <w:next w:val="Standaard"/>
    <w:qFormat/>
    <w:rsid w:val="00937762"/>
    <w:pPr>
      <w:keepNext/>
      <w:spacing w:before="200"/>
    </w:pPr>
    <w:rPr>
      <w:b/>
    </w:rPr>
  </w:style>
  <w:style w:type="paragraph" w:styleId="Voetnoottekst">
    <w:name w:val="footnote text"/>
    <w:basedOn w:val="Standaard"/>
    <w:link w:val="VoetnoottekstChar"/>
    <w:semiHidden/>
    <w:rsid w:val="00670A94"/>
    <w:pPr>
      <w:spacing w:line="240" w:lineRule="auto"/>
    </w:pPr>
    <w:rPr>
      <w:rFonts w:cs="Mangal"/>
      <w:sz w:val="12"/>
    </w:rPr>
  </w:style>
  <w:style w:type="character" w:customStyle="1" w:styleId="VoetnoottekstChar">
    <w:name w:val="Voetnoottekst Char"/>
    <w:basedOn w:val="Standaardalinea-lettertype"/>
    <w:link w:val="Voetnoottekst"/>
    <w:semiHidden/>
    <w:rsid w:val="00670A94"/>
    <w:rPr>
      <w:rFonts w:asciiTheme="minorHAnsi" w:hAnsiTheme="minorHAnsi" w:cs="Mangal"/>
      <w:color w:val="333333" w:themeColor="text1"/>
      <w:sz w:val="12"/>
      <w:szCs w:val="18"/>
      <w:lang w:eastAsia="zh-TW" w:bidi="hi-IN"/>
    </w:rPr>
  </w:style>
  <w:style w:type="paragraph" w:styleId="Bovenkantformulier">
    <w:name w:val="HTML Top of Form"/>
    <w:basedOn w:val="Standaard"/>
    <w:next w:val="Standaard"/>
    <w:link w:val="BovenkantformulierChar"/>
    <w:hidden/>
    <w:uiPriority w:val="99"/>
    <w:unhideWhenUsed/>
    <w:rsid w:val="001B332B"/>
    <w:pPr>
      <w:pBdr>
        <w:bottom w:val="single" w:sz="6" w:space="1" w:color="auto"/>
      </w:pBdr>
      <w:spacing w:line="240" w:lineRule="auto"/>
      <w:jc w:val="center"/>
    </w:pPr>
    <w:rPr>
      <w:rFonts w:ascii="Arial" w:eastAsia="Times New Roman" w:hAnsi="Arial" w:cs="Arial"/>
      <w:vanish/>
      <w:color w:val="auto"/>
      <w:sz w:val="16"/>
      <w:szCs w:val="16"/>
      <w:lang w:eastAsia="nl-NL" w:bidi="ar-SA"/>
    </w:rPr>
  </w:style>
  <w:style w:type="character" w:customStyle="1" w:styleId="BovenkantformulierChar">
    <w:name w:val="Bovenkant formulier Char"/>
    <w:basedOn w:val="Standaardalinea-lettertype"/>
    <w:link w:val="Bovenkantformulier"/>
    <w:uiPriority w:val="99"/>
    <w:rsid w:val="001B332B"/>
    <w:rPr>
      <w:rFonts w:ascii="Arial" w:eastAsia="Times New Roman" w:hAnsi="Arial" w:cs="Arial"/>
      <w:vanish/>
      <w:sz w:val="16"/>
      <w:szCs w:val="16"/>
      <w:lang w:eastAsia="nl-NL"/>
    </w:rPr>
  </w:style>
  <w:style w:type="character" w:customStyle="1" w:styleId="ambrosianavnormal">
    <w:name w:val="ambrosianavnormal"/>
    <w:basedOn w:val="Standaardalinea-lettertype"/>
    <w:rsid w:val="001B332B"/>
  </w:style>
  <w:style w:type="character" w:styleId="Hyperlink">
    <w:name w:val="Hyperlink"/>
    <w:basedOn w:val="Standaardalinea-lettertype"/>
    <w:uiPriority w:val="99"/>
    <w:semiHidden/>
    <w:unhideWhenUsed/>
    <w:rsid w:val="001B332B"/>
    <w:rPr>
      <w:color w:val="0000FF"/>
      <w:u w:val="single"/>
    </w:rPr>
  </w:style>
  <w:style w:type="character" w:customStyle="1" w:styleId="ambrosiadivider">
    <w:name w:val="ambrosiadivider"/>
    <w:basedOn w:val="Standaardalinea-lettertype"/>
    <w:rsid w:val="001B332B"/>
  </w:style>
  <w:style w:type="paragraph" w:styleId="Onderkantformulier">
    <w:name w:val="HTML Bottom of Form"/>
    <w:basedOn w:val="Standaard"/>
    <w:next w:val="Standaard"/>
    <w:link w:val="OnderkantformulierChar"/>
    <w:hidden/>
    <w:uiPriority w:val="99"/>
    <w:unhideWhenUsed/>
    <w:rsid w:val="001B332B"/>
    <w:pPr>
      <w:pBdr>
        <w:top w:val="single" w:sz="6" w:space="1" w:color="auto"/>
      </w:pBdr>
      <w:spacing w:line="240" w:lineRule="auto"/>
      <w:jc w:val="center"/>
    </w:pPr>
    <w:rPr>
      <w:rFonts w:ascii="Arial" w:eastAsia="Times New Roman" w:hAnsi="Arial" w:cs="Arial"/>
      <w:vanish/>
      <w:color w:val="auto"/>
      <w:sz w:val="16"/>
      <w:szCs w:val="16"/>
      <w:lang w:eastAsia="nl-NL" w:bidi="ar-SA"/>
    </w:rPr>
  </w:style>
  <w:style w:type="character" w:customStyle="1" w:styleId="OnderkantformulierChar">
    <w:name w:val="Onderkant formulier Char"/>
    <w:basedOn w:val="Standaardalinea-lettertype"/>
    <w:link w:val="Onderkantformulier"/>
    <w:uiPriority w:val="99"/>
    <w:rsid w:val="001B332B"/>
    <w:rPr>
      <w:rFonts w:ascii="Arial" w:eastAsia="Times New Roman" w:hAnsi="Arial" w:cs="Arial"/>
      <w:vanish/>
      <w:sz w:val="16"/>
      <w:szCs w:val="16"/>
      <w:lang w:eastAsia="nl-NL"/>
    </w:rPr>
  </w:style>
  <w:style w:type="paragraph" w:styleId="Normaalweb">
    <w:name w:val="Normal (Web)"/>
    <w:basedOn w:val="Standaard"/>
    <w:uiPriority w:val="99"/>
    <w:semiHidden/>
    <w:unhideWhenUsed/>
    <w:rsid w:val="001B332B"/>
    <w:pPr>
      <w:spacing w:before="100" w:beforeAutospacing="1" w:after="100" w:afterAutospacing="1" w:line="240" w:lineRule="auto"/>
    </w:pPr>
    <w:rPr>
      <w:rFonts w:ascii="Times New Roman" w:eastAsia="Times New Roman" w:hAnsi="Times New Roman" w:cs="Times New Roman"/>
      <w:color w:val="auto"/>
      <w:sz w:val="24"/>
      <w:szCs w:val="24"/>
      <w:lang w:eastAsia="nl-NL" w:bidi="ar-SA"/>
    </w:rPr>
  </w:style>
  <w:style w:type="character" w:styleId="Zwaar">
    <w:name w:val="Strong"/>
    <w:basedOn w:val="Standaardalinea-lettertype"/>
    <w:uiPriority w:val="22"/>
    <w:qFormat/>
    <w:rsid w:val="001B332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633796">
      <w:bodyDiv w:val="1"/>
      <w:marLeft w:val="0"/>
      <w:marRight w:val="0"/>
      <w:marTop w:val="0"/>
      <w:marBottom w:val="0"/>
      <w:divBdr>
        <w:top w:val="none" w:sz="0" w:space="0" w:color="auto"/>
        <w:left w:val="none" w:sz="0" w:space="0" w:color="auto"/>
        <w:bottom w:val="none" w:sz="0" w:space="0" w:color="auto"/>
        <w:right w:val="none" w:sz="0" w:space="0" w:color="auto"/>
      </w:divBdr>
      <w:divsChild>
        <w:div w:id="1898083023">
          <w:marLeft w:val="0"/>
          <w:marRight w:val="0"/>
          <w:marTop w:val="0"/>
          <w:marBottom w:val="0"/>
          <w:divBdr>
            <w:top w:val="none" w:sz="0" w:space="0" w:color="auto"/>
            <w:left w:val="none" w:sz="0" w:space="0" w:color="auto"/>
            <w:bottom w:val="none" w:sz="0" w:space="0" w:color="auto"/>
            <w:right w:val="none" w:sz="0" w:space="0" w:color="auto"/>
          </w:divBdr>
          <w:divsChild>
            <w:div w:id="1859852861">
              <w:marLeft w:val="0"/>
              <w:marRight w:val="0"/>
              <w:marTop w:val="0"/>
              <w:marBottom w:val="0"/>
              <w:divBdr>
                <w:top w:val="none" w:sz="0" w:space="0" w:color="auto"/>
                <w:left w:val="none" w:sz="0" w:space="0" w:color="auto"/>
                <w:bottom w:val="none" w:sz="0" w:space="0" w:color="auto"/>
                <w:right w:val="none" w:sz="0" w:space="0" w:color="auto"/>
              </w:divBdr>
            </w:div>
            <w:div w:id="341249922">
              <w:marLeft w:val="0"/>
              <w:marRight w:val="0"/>
              <w:marTop w:val="0"/>
              <w:marBottom w:val="0"/>
              <w:divBdr>
                <w:top w:val="none" w:sz="0" w:space="0" w:color="auto"/>
                <w:left w:val="none" w:sz="0" w:space="0" w:color="auto"/>
                <w:bottom w:val="none" w:sz="0" w:space="0" w:color="auto"/>
                <w:right w:val="none" w:sz="0" w:space="0" w:color="auto"/>
              </w:divBdr>
            </w:div>
            <w:div w:id="1420326866">
              <w:marLeft w:val="0"/>
              <w:marRight w:val="0"/>
              <w:marTop w:val="0"/>
              <w:marBottom w:val="0"/>
              <w:divBdr>
                <w:top w:val="none" w:sz="0" w:space="0" w:color="auto"/>
                <w:left w:val="none" w:sz="0" w:space="0" w:color="auto"/>
                <w:bottom w:val="none" w:sz="0" w:space="0" w:color="auto"/>
                <w:right w:val="none" w:sz="0" w:space="0" w:color="auto"/>
              </w:divBdr>
              <w:divsChild>
                <w:div w:id="1785882426">
                  <w:marLeft w:val="0"/>
                  <w:marRight w:val="0"/>
                  <w:marTop w:val="0"/>
                  <w:marBottom w:val="0"/>
                  <w:divBdr>
                    <w:top w:val="none" w:sz="0" w:space="0" w:color="auto"/>
                    <w:left w:val="none" w:sz="0" w:space="0" w:color="auto"/>
                    <w:bottom w:val="none" w:sz="0" w:space="0" w:color="auto"/>
                    <w:right w:val="none" w:sz="0" w:space="0" w:color="auto"/>
                  </w:divBdr>
                </w:div>
              </w:divsChild>
            </w:div>
            <w:div w:id="1402871186">
              <w:marLeft w:val="0"/>
              <w:marRight w:val="0"/>
              <w:marTop w:val="0"/>
              <w:marBottom w:val="0"/>
              <w:divBdr>
                <w:top w:val="none" w:sz="0" w:space="0" w:color="auto"/>
                <w:left w:val="none" w:sz="0" w:space="0" w:color="auto"/>
                <w:bottom w:val="none" w:sz="0" w:space="0" w:color="auto"/>
                <w:right w:val="none" w:sz="0" w:space="0" w:color="auto"/>
              </w:divBdr>
              <w:divsChild>
                <w:div w:id="435489051">
                  <w:marLeft w:val="0"/>
                  <w:marRight w:val="0"/>
                  <w:marTop w:val="0"/>
                  <w:marBottom w:val="0"/>
                  <w:divBdr>
                    <w:top w:val="none" w:sz="0" w:space="0" w:color="auto"/>
                    <w:left w:val="none" w:sz="0" w:space="0" w:color="auto"/>
                    <w:bottom w:val="none" w:sz="0" w:space="0" w:color="auto"/>
                    <w:right w:val="none" w:sz="0" w:space="0" w:color="auto"/>
                  </w:divBdr>
                  <w:divsChild>
                    <w:div w:id="156811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926092">
              <w:marLeft w:val="0"/>
              <w:marRight w:val="0"/>
              <w:marTop w:val="0"/>
              <w:marBottom w:val="0"/>
              <w:divBdr>
                <w:top w:val="none" w:sz="0" w:space="0" w:color="auto"/>
                <w:left w:val="none" w:sz="0" w:space="0" w:color="auto"/>
                <w:bottom w:val="none" w:sz="0" w:space="0" w:color="auto"/>
                <w:right w:val="none" w:sz="0" w:space="0" w:color="auto"/>
              </w:divBdr>
              <w:divsChild>
                <w:div w:id="407922064">
                  <w:marLeft w:val="0"/>
                  <w:marRight w:val="0"/>
                  <w:marTop w:val="0"/>
                  <w:marBottom w:val="0"/>
                  <w:divBdr>
                    <w:top w:val="none" w:sz="0" w:space="0" w:color="auto"/>
                    <w:left w:val="none" w:sz="0" w:space="0" w:color="auto"/>
                    <w:bottom w:val="none" w:sz="0" w:space="0" w:color="auto"/>
                    <w:right w:val="none" w:sz="0" w:space="0" w:color="auto"/>
                  </w:divBdr>
                  <w:divsChild>
                    <w:div w:id="49577690">
                      <w:marLeft w:val="0"/>
                      <w:marRight w:val="0"/>
                      <w:marTop w:val="0"/>
                      <w:marBottom w:val="0"/>
                      <w:divBdr>
                        <w:top w:val="none" w:sz="0" w:space="0" w:color="auto"/>
                        <w:left w:val="none" w:sz="0" w:space="0" w:color="auto"/>
                        <w:bottom w:val="none" w:sz="0" w:space="0" w:color="auto"/>
                        <w:right w:val="none" w:sz="0" w:space="0" w:color="auto"/>
                      </w:divBdr>
                      <w:divsChild>
                        <w:div w:id="380518338">
                          <w:marLeft w:val="0"/>
                          <w:marRight w:val="0"/>
                          <w:marTop w:val="0"/>
                          <w:marBottom w:val="0"/>
                          <w:divBdr>
                            <w:top w:val="none" w:sz="0" w:space="0" w:color="auto"/>
                            <w:left w:val="none" w:sz="0" w:space="0" w:color="auto"/>
                            <w:bottom w:val="none" w:sz="0" w:space="0" w:color="auto"/>
                            <w:right w:val="none" w:sz="0" w:space="0" w:color="auto"/>
                          </w:divBdr>
                          <w:divsChild>
                            <w:div w:id="2033216152">
                              <w:marLeft w:val="0"/>
                              <w:marRight w:val="0"/>
                              <w:marTop w:val="0"/>
                              <w:marBottom w:val="0"/>
                              <w:divBdr>
                                <w:top w:val="none" w:sz="0" w:space="0" w:color="auto"/>
                                <w:left w:val="none" w:sz="0" w:space="0" w:color="auto"/>
                                <w:bottom w:val="none" w:sz="0" w:space="0" w:color="auto"/>
                                <w:right w:val="none" w:sz="0" w:space="0" w:color="auto"/>
                              </w:divBdr>
                            </w:div>
                            <w:div w:id="1008287842">
                              <w:marLeft w:val="0"/>
                              <w:marRight w:val="0"/>
                              <w:marTop w:val="0"/>
                              <w:marBottom w:val="0"/>
                              <w:divBdr>
                                <w:top w:val="none" w:sz="0" w:space="0" w:color="auto"/>
                                <w:left w:val="none" w:sz="0" w:space="0" w:color="auto"/>
                                <w:bottom w:val="none" w:sz="0" w:space="0" w:color="auto"/>
                                <w:right w:val="none" w:sz="0" w:space="0" w:color="auto"/>
                              </w:divBdr>
                              <w:divsChild>
                                <w:div w:id="1153989992">
                                  <w:marLeft w:val="0"/>
                                  <w:marRight w:val="0"/>
                                  <w:marTop w:val="0"/>
                                  <w:marBottom w:val="0"/>
                                  <w:divBdr>
                                    <w:top w:val="none" w:sz="0" w:space="0" w:color="auto"/>
                                    <w:left w:val="none" w:sz="0" w:space="0" w:color="auto"/>
                                    <w:bottom w:val="none" w:sz="0" w:space="0" w:color="auto"/>
                                    <w:right w:val="none" w:sz="0" w:space="0" w:color="auto"/>
                                  </w:divBdr>
                                  <w:divsChild>
                                    <w:div w:id="1840652812">
                                      <w:marLeft w:val="0"/>
                                      <w:marRight w:val="0"/>
                                      <w:marTop w:val="0"/>
                                      <w:marBottom w:val="0"/>
                                      <w:divBdr>
                                        <w:top w:val="none" w:sz="0" w:space="0" w:color="auto"/>
                                        <w:left w:val="none" w:sz="0" w:space="0" w:color="auto"/>
                                        <w:bottom w:val="none" w:sz="0" w:space="0" w:color="auto"/>
                                        <w:right w:val="none" w:sz="0" w:space="0" w:color="auto"/>
                                      </w:divBdr>
                                    </w:div>
                                  </w:divsChild>
                                </w:div>
                                <w:div w:id="1171216154">
                                  <w:marLeft w:val="0"/>
                                  <w:marRight w:val="0"/>
                                  <w:marTop w:val="0"/>
                                  <w:marBottom w:val="0"/>
                                  <w:divBdr>
                                    <w:top w:val="none" w:sz="0" w:space="0" w:color="auto"/>
                                    <w:left w:val="none" w:sz="0" w:space="0" w:color="auto"/>
                                    <w:bottom w:val="none" w:sz="0" w:space="0" w:color="auto"/>
                                    <w:right w:val="none" w:sz="0" w:space="0" w:color="auto"/>
                                  </w:divBdr>
                                  <w:divsChild>
                                    <w:div w:id="71395394">
                                      <w:marLeft w:val="0"/>
                                      <w:marRight w:val="0"/>
                                      <w:marTop w:val="0"/>
                                      <w:marBottom w:val="0"/>
                                      <w:divBdr>
                                        <w:top w:val="none" w:sz="0" w:space="0" w:color="auto"/>
                                        <w:left w:val="none" w:sz="0" w:space="0" w:color="auto"/>
                                        <w:bottom w:val="none" w:sz="0" w:space="0" w:color="auto"/>
                                        <w:right w:val="none" w:sz="0" w:space="0" w:color="auto"/>
                                      </w:divBdr>
                                      <w:divsChild>
                                        <w:div w:id="699090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878334">
                                  <w:marLeft w:val="0"/>
                                  <w:marRight w:val="0"/>
                                  <w:marTop w:val="0"/>
                                  <w:marBottom w:val="0"/>
                                  <w:divBdr>
                                    <w:top w:val="none" w:sz="0" w:space="0" w:color="auto"/>
                                    <w:left w:val="none" w:sz="0" w:space="0" w:color="auto"/>
                                    <w:bottom w:val="none" w:sz="0" w:space="0" w:color="auto"/>
                                    <w:right w:val="none" w:sz="0" w:space="0" w:color="auto"/>
                                  </w:divBdr>
                                  <w:divsChild>
                                    <w:div w:id="329676869">
                                      <w:marLeft w:val="0"/>
                                      <w:marRight w:val="0"/>
                                      <w:marTop w:val="0"/>
                                      <w:marBottom w:val="0"/>
                                      <w:divBdr>
                                        <w:top w:val="none" w:sz="0" w:space="0" w:color="auto"/>
                                        <w:left w:val="none" w:sz="0" w:space="0" w:color="auto"/>
                                        <w:bottom w:val="none" w:sz="0" w:space="0" w:color="auto"/>
                                        <w:right w:val="none" w:sz="0" w:space="0" w:color="auto"/>
                                      </w:divBdr>
                                    </w:div>
                                    <w:div w:id="26495337">
                                      <w:marLeft w:val="0"/>
                                      <w:marRight w:val="0"/>
                                      <w:marTop w:val="0"/>
                                      <w:marBottom w:val="0"/>
                                      <w:divBdr>
                                        <w:top w:val="none" w:sz="0" w:space="0" w:color="auto"/>
                                        <w:left w:val="none" w:sz="0" w:space="0" w:color="auto"/>
                                        <w:bottom w:val="none" w:sz="0" w:space="0" w:color="auto"/>
                                        <w:right w:val="none" w:sz="0" w:space="0" w:color="auto"/>
                                      </w:divBdr>
                                      <w:divsChild>
                                        <w:div w:id="34768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5558291">
                  <w:marLeft w:val="0"/>
                  <w:marRight w:val="0"/>
                  <w:marTop w:val="0"/>
                  <w:marBottom w:val="0"/>
                  <w:divBdr>
                    <w:top w:val="none" w:sz="0" w:space="0" w:color="auto"/>
                    <w:left w:val="none" w:sz="0" w:space="0" w:color="auto"/>
                    <w:bottom w:val="none" w:sz="0" w:space="0" w:color="auto"/>
                    <w:right w:val="none" w:sz="0" w:space="0" w:color="auto"/>
                  </w:divBdr>
                  <w:divsChild>
                    <w:div w:id="1547451651">
                      <w:marLeft w:val="0"/>
                      <w:marRight w:val="0"/>
                      <w:marTop w:val="0"/>
                      <w:marBottom w:val="0"/>
                      <w:divBdr>
                        <w:top w:val="none" w:sz="0" w:space="0" w:color="auto"/>
                        <w:left w:val="none" w:sz="0" w:space="0" w:color="auto"/>
                        <w:bottom w:val="none" w:sz="0" w:space="0" w:color="auto"/>
                        <w:right w:val="none" w:sz="0" w:space="0" w:color="auto"/>
                      </w:divBdr>
                      <w:divsChild>
                        <w:div w:id="1514146746">
                          <w:marLeft w:val="0"/>
                          <w:marRight w:val="0"/>
                          <w:marTop w:val="0"/>
                          <w:marBottom w:val="0"/>
                          <w:divBdr>
                            <w:top w:val="none" w:sz="0" w:space="0" w:color="auto"/>
                            <w:left w:val="none" w:sz="0" w:space="0" w:color="auto"/>
                            <w:bottom w:val="none" w:sz="0" w:space="0" w:color="auto"/>
                            <w:right w:val="none" w:sz="0" w:space="0" w:color="auto"/>
                          </w:divBdr>
                          <w:divsChild>
                            <w:div w:id="1544711673">
                              <w:marLeft w:val="0"/>
                              <w:marRight w:val="0"/>
                              <w:marTop w:val="0"/>
                              <w:marBottom w:val="0"/>
                              <w:divBdr>
                                <w:top w:val="none" w:sz="0" w:space="0" w:color="auto"/>
                                <w:left w:val="none" w:sz="0" w:space="0" w:color="auto"/>
                                <w:bottom w:val="none" w:sz="0" w:space="0" w:color="auto"/>
                                <w:right w:val="none" w:sz="0" w:space="0" w:color="auto"/>
                              </w:divBdr>
                            </w:div>
                            <w:div w:id="554396325">
                              <w:marLeft w:val="0"/>
                              <w:marRight w:val="0"/>
                              <w:marTop w:val="0"/>
                              <w:marBottom w:val="0"/>
                              <w:divBdr>
                                <w:top w:val="none" w:sz="0" w:space="0" w:color="auto"/>
                                <w:left w:val="none" w:sz="0" w:space="0" w:color="auto"/>
                                <w:bottom w:val="none" w:sz="0" w:space="0" w:color="auto"/>
                                <w:right w:val="none" w:sz="0" w:space="0" w:color="auto"/>
                              </w:divBdr>
                              <w:divsChild>
                                <w:div w:id="2123961756">
                                  <w:marLeft w:val="0"/>
                                  <w:marRight w:val="0"/>
                                  <w:marTop w:val="0"/>
                                  <w:marBottom w:val="0"/>
                                  <w:divBdr>
                                    <w:top w:val="none" w:sz="0" w:space="0" w:color="auto"/>
                                    <w:left w:val="none" w:sz="0" w:space="0" w:color="auto"/>
                                    <w:bottom w:val="none" w:sz="0" w:space="0" w:color="auto"/>
                                    <w:right w:val="none" w:sz="0" w:space="0" w:color="auto"/>
                                  </w:divBdr>
                                  <w:divsChild>
                                    <w:div w:id="558245777">
                                      <w:marLeft w:val="0"/>
                                      <w:marRight w:val="0"/>
                                      <w:marTop w:val="0"/>
                                      <w:marBottom w:val="0"/>
                                      <w:divBdr>
                                        <w:top w:val="none" w:sz="0" w:space="0" w:color="auto"/>
                                        <w:left w:val="none" w:sz="0" w:space="0" w:color="auto"/>
                                        <w:bottom w:val="none" w:sz="0" w:space="0" w:color="auto"/>
                                        <w:right w:val="none" w:sz="0" w:space="0" w:color="auto"/>
                                      </w:divBdr>
                                    </w:div>
                                  </w:divsChild>
                                </w:div>
                                <w:div w:id="283315204">
                                  <w:marLeft w:val="0"/>
                                  <w:marRight w:val="0"/>
                                  <w:marTop w:val="0"/>
                                  <w:marBottom w:val="0"/>
                                  <w:divBdr>
                                    <w:top w:val="none" w:sz="0" w:space="0" w:color="auto"/>
                                    <w:left w:val="none" w:sz="0" w:space="0" w:color="auto"/>
                                    <w:bottom w:val="none" w:sz="0" w:space="0" w:color="auto"/>
                                    <w:right w:val="none" w:sz="0" w:space="0" w:color="auto"/>
                                  </w:divBdr>
                                  <w:divsChild>
                                    <w:div w:id="1845169610">
                                      <w:marLeft w:val="0"/>
                                      <w:marRight w:val="0"/>
                                      <w:marTop w:val="0"/>
                                      <w:marBottom w:val="0"/>
                                      <w:divBdr>
                                        <w:top w:val="none" w:sz="0" w:space="0" w:color="auto"/>
                                        <w:left w:val="none" w:sz="0" w:space="0" w:color="auto"/>
                                        <w:bottom w:val="none" w:sz="0" w:space="0" w:color="auto"/>
                                        <w:right w:val="none" w:sz="0" w:space="0" w:color="auto"/>
                                      </w:divBdr>
                                      <w:divsChild>
                                        <w:div w:id="212218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44285">
                                  <w:marLeft w:val="0"/>
                                  <w:marRight w:val="0"/>
                                  <w:marTop w:val="0"/>
                                  <w:marBottom w:val="0"/>
                                  <w:divBdr>
                                    <w:top w:val="none" w:sz="0" w:space="0" w:color="auto"/>
                                    <w:left w:val="none" w:sz="0" w:space="0" w:color="auto"/>
                                    <w:bottom w:val="none" w:sz="0" w:space="0" w:color="auto"/>
                                    <w:right w:val="none" w:sz="0" w:space="0" w:color="auto"/>
                                  </w:divBdr>
                                  <w:divsChild>
                                    <w:div w:id="314454586">
                                      <w:marLeft w:val="0"/>
                                      <w:marRight w:val="0"/>
                                      <w:marTop w:val="0"/>
                                      <w:marBottom w:val="0"/>
                                      <w:divBdr>
                                        <w:top w:val="none" w:sz="0" w:space="0" w:color="auto"/>
                                        <w:left w:val="none" w:sz="0" w:space="0" w:color="auto"/>
                                        <w:bottom w:val="none" w:sz="0" w:space="0" w:color="auto"/>
                                        <w:right w:val="none" w:sz="0" w:space="0" w:color="auto"/>
                                      </w:divBdr>
                                    </w:div>
                                    <w:div w:id="2058308770">
                                      <w:marLeft w:val="0"/>
                                      <w:marRight w:val="0"/>
                                      <w:marTop w:val="0"/>
                                      <w:marBottom w:val="0"/>
                                      <w:divBdr>
                                        <w:top w:val="none" w:sz="0" w:space="0" w:color="auto"/>
                                        <w:left w:val="none" w:sz="0" w:space="0" w:color="auto"/>
                                        <w:bottom w:val="none" w:sz="0" w:space="0" w:color="auto"/>
                                        <w:right w:val="none" w:sz="0" w:space="0" w:color="auto"/>
                                      </w:divBdr>
                                      <w:divsChild>
                                        <w:div w:id="179563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9386803">
                  <w:marLeft w:val="0"/>
                  <w:marRight w:val="0"/>
                  <w:marTop w:val="0"/>
                  <w:marBottom w:val="0"/>
                  <w:divBdr>
                    <w:top w:val="none" w:sz="0" w:space="0" w:color="auto"/>
                    <w:left w:val="none" w:sz="0" w:space="0" w:color="auto"/>
                    <w:bottom w:val="none" w:sz="0" w:space="0" w:color="auto"/>
                    <w:right w:val="none" w:sz="0" w:space="0" w:color="auto"/>
                  </w:divBdr>
                  <w:divsChild>
                    <w:div w:id="971443391">
                      <w:marLeft w:val="0"/>
                      <w:marRight w:val="0"/>
                      <w:marTop w:val="0"/>
                      <w:marBottom w:val="0"/>
                      <w:divBdr>
                        <w:top w:val="none" w:sz="0" w:space="0" w:color="auto"/>
                        <w:left w:val="none" w:sz="0" w:space="0" w:color="auto"/>
                        <w:bottom w:val="none" w:sz="0" w:space="0" w:color="auto"/>
                        <w:right w:val="none" w:sz="0" w:space="0" w:color="auto"/>
                      </w:divBdr>
                      <w:divsChild>
                        <w:div w:id="1300646882">
                          <w:marLeft w:val="0"/>
                          <w:marRight w:val="0"/>
                          <w:marTop w:val="0"/>
                          <w:marBottom w:val="0"/>
                          <w:divBdr>
                            <w:top w:val="none" w:sz="0" w:space="0" w:color="auto"/>
                            <w:left w:val="none" w:sz="0" w:space="0" w:color="auto"/>
                            <w:bottom w:val="none" w:sz="0" w:space="0" w:color="auto"/>
                            <w:right w:val="none" w:sz="0" w:space="0" w:color="auto"/>
                          </w:divBdr>
                          <w:divsChild>
                            <w:div w:id="750732504">
                              <w:marLeft w:val="0"/>
                              <w:marRight w:val="0"/>
                              <w:marTop w:val="0"/>
                              <w:marBottom w:val="0"/>
                              <w:divBdr>
                                <w:top w:val="none" w:sz="0" w:space="0" w:color="auto"/>
                                <w:left w:val="none" w:sz="0" w:space="0" w:color="auto"/>
                                <w:bottom w:val="none" w:sz="0" w:space="0" w:color="auto"/>
                                <w:right w:val="none" w:sz="0" w:space="0" w:color="auto"/>
                              </w:divBdr>
                            </w:div>
                            <w:div w:id="1629584852">
                              <w:marLeft w:val="0"/>
                              <w:marRight w:val="0"/>
                              <w:marTop w:val="0"/>
                              <w:marBottom w:val="0"/>
                              <w:divBdr>
                                <w:top w:val="none" w:sz="0" w:space="0" w:color="auto"/>
                                <w:left w:val="none" w:sz="0" w:space="0" w:color="auto"/>
                                <w:bottom w:val="none" w:sz="0" w:space="0" w:color="auto"/>
                                <w:right w:val="none" w:sz="0" w:space="0" w:color="auto"/>
                              </w:divBdr>
                              <w:divsChild>
                                <w:div w:id="163201981">
                                  <w:marLeft w:val="0"/>
                                  <w:marRight w:val="0"/>
                                  <w:marTop w:val="0"/>
                                  <w:marBottom w:val="0"/>
                                  <w:divBdr>
                                    <w:top w:val="none" w:sz="0" w:space="0" w:color="auto"/>
                                    <w:left w:val="none" w:sz="0" w:space="0" w:color="auto"/>
                                    <w:bottom w:val="none" w:sz="0" w:space="0" w:color="auto"/>
                                    <w:right w:val="none" w:sz="0" w:space="0" w:color="auto"/>
                                  </w:divBdr>
                                  <w:divsChild>
                                    <w:div w:id="1035423086">
                                      <w:marLeft w:val="0"/>
                                      <w:marRight w:val="0"/>
                                      <w:marTop w:val="0"/>
                                      <w:marBottom w:val="0"/>
                                      <w:divBdr>
                                        <w:top w:val="none" w:sz="0" w:space="0" w:color="auto"/>
                                        <w:left w:val="none" w:sz="0" w:space="0" w:color="auto"/>
                                        <w:bottom w:val="none" w:sz="0" w:space="0" w:color="auto"/>
                                        <w:right w:val="none" w:sz="0" w:space="0" w:color="auto"/>
                                      </w:divBdr>
                                    </w:div>
                                  </w:divsChild>
                                </w:div>
                                <w:div w:id="1931038807">
                                  <w:marLeft w:val="0"/>
                                  <w:marRight w:val="0"/>
                                  <w:marTop w:val="0"/>
                                  <w:marBottom w:val="0"/>
                                  <w:divBdr>
                                    <w:top w:val="none" w:sz="0" w:space="0" w:color="auto"/>
                                    <w:left w:val="none" w:sz="0" w:space="0" w:color="auto"/>
                                    <w:bottom w:val="none" w:sz="0" w:space="0" w:color="auto"/>
                                    <w:right w:val="none" w:sz="0" w:space="0" w:color="auto"/>
                                  </w:divBdr>
                                  <w:divsChild>
                                    <w:div w:id="1688752720">
                                      <w:marLeft w:val="0"/>
                                      <w:marRight w:val="0"/>
                                      <w:marTop w:val="0"/>
                                      <w:marBottom w:val="0"/>
                                      <w:divBdr>
                                        <w:top w:val="none" w:sz="0" w:space="0" w:color="auto"/>
                                        <w:left w:val="none" w:sz="0" w:space="0" w:color="auto"/>
                                        <w:bottom w:val="none" w:sz="0" w:space="0" w:color="auto"/>
                                        <w:right w:val="none" w:sz="0" w:space="0" w:color="auto"/>
                                      </w:divBdr>
                                      <w:divsChild>
                                        <w:div w:id="102671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211374">
                                  <w:marLeft w:val="0"/>
                                  <w:marRight w:val="0"/>
                                  <w:marTop w:val="0"/>
                                  <w:marBottom w:val="0"/>
                                  <w:divBdr>
                                    <w:top w:val="none" w:sz="0" w:space="0" w:color="auto"/>
                                    <w:left w:val="none" w:sz="0" w:space="0" w:color="auto"/>
                                    <w:bottom w:val="none" w:sz="0" w:space="0" w:color="auto"/>
                                    <w:right w:val="none" w:sz="0" w:space="0" w:color="auto"/>
                                  </w:divBdr>
                                  <w:divsChild>
                                    <w:div w:id="1115909807">
                                      <w:marLeft w:val="0"/>
                                      <w:marRight w:val="0"/>
                                      <w:marTop w:val="0"/>
                                      <w:marBottom w:val="0"/>
                                      <w:divBdr>
                                        <w:top w:val="none" w:sz="0" w:space="0" w:color="auto"/>
                                        <w:left w:val="none" w:sz="0" w:space="0" w:color="auto"/>
                                        <w:bottom w:val="none" w:sz="0" w:space="0" w:color="auto"/>
                                        <w:right w:val="none" w:sz="0" w:space="0" w:color="auto"/>
                                      </w:divBdr>
                                    </w:div>
                                    <w:div w:id="695928990">
                                      <w:marLeft w:val="0"/>
                                      <w:marRight w:val="0"/>
                                      <w:marTop w:val="0"/>
                                      <w:marBottom w:val="0"/>
                                      <w:divBdr>
                                        <w:top w:val="none" w:sz="0" w:space="0" w:color="auto"/>
                                        <w:left w:val="none" w:sz="0" w:space="0" w:color="auto"/>
                                        <w:bottom w:val="none" w:sz="0" w:space="0" w:color="auto"/>
                                        <w:right w:val="none" w:sz="0" w:space="0" w:color="auto"/>
                                      </w:divBdr>
                                      <w:divsChild>
                                        <w:div w:id="1403870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0474765">
                  <w:marLeft w:val="0"/>
                  <w:marRight w:val="0"/>
                  <w:marTop w:val="0"/>
                  <w:marBottom w:val="0"/>
                  <w:divBdr>
                    <w:top w:val="none" w:sz="0" w:space="0" w:color="auto"/>
                    <w:left w:val="none" w:sz="0" w:space="0" w:color="auto"/>
                    <w:bottom w:val="none" w:sz="0" w:space="0" w:color="auto"/>
                    <w:right w:val="none" w:sz="0" w:space="0" w:color="auto"/>
                  </w:divBdr>
                  <w:divsChild>
                    <w:div w:id="1069886174">
                      <w:marLeft w:val="0"/>
                      <w:marRight w:val="0"/>
                      <w:marTop w:val="0"/>
                      <w:marBottom w:val="0"/>
                      <w:divBdr>
                        <w:top w:val="none" w:sz="0" w:space="0" w:color="auto"/>
                        <w:left w:val="none" w:sz="0" w:space="0" w:color="auto"/>
                        <w:bottom w:val="none" w:sz="0" w:space="0" w:color="auto"/>
                        <w:right w:val="none" w:sz="0" w:space="0" w:color="auto"/>
                      </w:divBdr>
                      <w:divsChild>
                        <w:div w:id="248081320">
                          <w:marLeft w:val="0"/>
                          <w:marRight w:val="0"/>
                          <w:marTop w:val="0"/>
                          <w:marBottom w:val="0"/>
                          <w:divBdr>
                            <w:top w:val="none" w:sz="0" w:space="0" w:color="auto"/>
                            <w:left w:val="none" w:sz="0" w:space="0" w:color="auto"/>
                            <w:bottom w:val="none" w:sz="0" w:space="0" w:color="auto"/>
                            <w:right w:val="none" w:sz="0" w:space="0" w:color="auto"/>
                          </w:divBdr>
                          <w:divsChild>
                            <w:div w:id="1781871747">
                              <w:marLeft w:val="0"/>
                              <w:marRight w:val="0"/>
                              <w:marTop w:val="0"/>
                              <w:marBottom w:val="0"/>
                              <w:divBdr>
                                <w:top w:val="none" w:sz="0" w:space="0" w:color="auto"/>
                                <w:left w:val="none" w:sz="0" w:space="0" w:color="auto"/>
                                <w:bottom w:val="none" w:sz="0" w:space="0" w:color="auto"/>
                                <w:right w:val="none" w:sz="0" w:space="0" w:color="auto"/>
                              </w:divBdr>
                            </w:div>
                            <w:div w:id="1407456221">
                              <w:marLeft w:val="0"/>
                              <w:marRight w:val="0"/>
                              <w:marTop w:val="0"/>
                              <w:marBottom w:val="0"/>
                              <w:divBdr>
                                <w:top w:val="none" w:sz="0" w:space="0" w:color="auto"/>
                                <w:left w:val="none" w:sz="0" w:space="0" w:color="auto"/>
                                <w:bottom w:val="none" w:sz="0" w:space="0" w:color="auto"/>
                                <w:right w:val="none" w:sz="0" w:space="0" w:color="auto"/>
                              </w:divBdr>
                              <w:divsChild>
                                <w:div w:id="80027268">
                                  <w:marLeft w:val="0"/>
                                  <w:marRight w:val="0"/>
                                  <w:marTop w:val="0"/>
                                  <w:marBottom w:val="0"/>
                                  <w:divBdr>
                                    <w:top w:val="none" w:sz="0" w:space="0" w:color="auto"/>
                                    <w:left w:val="none" w:sz="0" w:space="0" w:color="auto"/>
                                    <w:bottom w:val="none" w:sz="0" w:space="0" w:color="auto"/>
                                    <w:right w:val="none" w:sz="0" w:space="0" w:color="auto"/>
                                  </w:divBdr>
                                  <w:divsChild>
                                    <w:div w:id="418261158">
                                      <w:marLeft w:val="0"/>
                                      <w:marRight w:val="0"/>
                                      <w:marTop w:val="0"/>
                                      <w:marBottom w:val="0"/>
                                      <w:divBdr>
                                        <w:top w:val="none" w:sz="0" w:space="0" w:color="auto"/>
                                        <w:left w:val="none" w:sz="0" w:space="0" w:color="auto"/>
                                        <w:bottom w:val="none" w:sz="0" w:space="0" w:color="auto"/>
                                        <w:right w:val="none" w:sz="0" w:space="0" w:color="auto"/>
                                      </w:divBdr>
                                    </w:div>
                                  </w:divsChild>
                                </w:div>
                                <w:div w:id="1178272841">
                                  <w:marLeft w:val="0"/>
                                  <w:marRight w:val="0"/>
                                  <w:marTop w:val="0"/>
                                  <w:marBottom w:val="0"/>
                                  <w:divBdr>
                                    <w:top w:val="none" w:sz="0" w:space="0" w:color="auto"/>
                                    <w:left w:val="none" w:sz="0" w:space="0" w:color="auto"/>
                                    <w:bottom w:val="none" w:sz="0" w:space="0" w:color="auto"/>
                                    <w:right w:val="none" w:sz="0" w:space="0" w:color="auto"/>
                                  </w:divBdr>
                                  <w:divsChild>
                                    <w:div w:id="1637099771">
                                      <w:marLeft w:val="0"/>
                                      <w:marRight w:val="0"/>
                                      <w:marTop w:val="0"/>
                                      <w:marBottom w:val="0"/>
                                      <w:divBdr>
                                        <w:top w:val="none" w:sz="0" w:space="0" w:color="auto"/>
                                        <w:left w:val="none" w:sz="0" w:space="0" w:color="auto"/>
                                        <w:bottom w:val="none" w:sz="0" w:space="0" w:color="auto"/>
                                        <w:right w:val="none" w:sz="0" w:space="0" w:color="auto"/>
                                      </w:divBdr>
                                      <w:divsChild>
                                        <w:div w:id="811170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860721">
                                  <w:marLeft w:val="0"/>
                                  <w:marRight w:val="0"/>
                                  <w:marTop w:val="0"/>
                                  <w:marBottom w:val="0"/>
                                  <w:divBdr>
                                    <w:top w:val="none" w:sz="0" w:space="0" w:color="auto"/>
                                    <w:left w:val="none" w:sz="0" w:space="0" w:color="auto"/>
                                    <w:bottom w:val="none" w:sz="0" w:space="0" w:color="auto"/>
                                    <w:right w:val="none" w:sz="0" w:space="0" w:color="auto"/>
                                  </w:divBdr>
                                  <w:divsChild>
                                    <w:div w:id="1641107094">
                                      <w:marLeft w:val="0"/>
                                      <w:marRight w:val="0"/>
                                      <w:marTop w:val="0"/>
                                      <w:marBottom w:val="0"/>
                                      <w:divBdr>
                                        <w:top w:val="none" w:sz="0" w:space="0" w:color="auto"/>
                                        <w:left w:val="none" w:sz="0" w:space="0" w:color="auto"/>
                                        <w:bottom w:val="none" w:sz="0" w:space="0" w:color="auto"/>
                                        <w:right w:val="none" w:sz="0" w:space="0" w:color="auto"/>
                                      </w:divBdr>
                                    </w:div>
                                    <w:div w:id="1312633063">
                                      <w:marLeft w:val="0"/>
                                      <w:marRight w:val="0"/>
                                      <w:marTop w:val="0"/>
                                      <w:marBottom w:val="0"/>
                                      <w:divBdr>
                                        <w:top w:val="none" w:sz="0" w:space="0" w:color="auto"/>
                                        <w:left w:val="none" w:sz="0" w:space="0" w:color="auto"/>
                                        <w:bottom w:val="none" w:sz="0" w:space="0" w:color="auto"/>
                                        <w:right w:val="none" w:sz="0" w:space="0" w:color="auto"/>
                                      </w:divBdr>
                                      <w:divsChild>
                                        <w:div w:id="1963226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3094257">
                  <w:marLeft w:val="0"/>
                  <w:marRight w:val="0"/>
                  <w:marTop w:val="0"/>
                  <w:marBottom w:val="0"/>
                  <w:divBdr>
                    <w:top w:val="none" w:sz="0" w:space="0" w:color="auto"/>
                    <w:left w:val="none" w:sz="0" w:space="0" w:color="auto"/>
                    <w:bottom w:val="none" w:sz="0" w:space="0" w:color="auto"/>
                    <w:right w:val="none" w:sz="0" w:space="0" w:color="auto"/>
                  </w:divBdr>
                  <w:divsChild>
                    <w:div w:id="1077245090">
                      <w:marLeft w:val="0"/>
                      <w:marRight w:val="0"/>
                      <w:marTop w:val="0"/>
                      <w:marBottom w:val="0"/>
                      <w:divBdr>
                        <w:top w:val="none" w:sz="0" w:space="0" w:color="auto"/>
                        <w:left w:val="none" w:sz="0" w:space="0" w:color="auto"/>
                        <w:bottom w:val="none" w:sz="0" w:space="0" w:color="auto"/>
                        <w:right w:val="none" w:sz="0" w:space="0" w:color="auto"/>
                      </w:divBdr>
                      <w:divsChild>
                        <w:div w:id="1748726530">
                          <w:marLeft w:val="0"/>
                          <w:marRight w:val="0"/>
                          <w:marTop w:val="0"/>
                          <w:marBottom w:val="0"/>
                          <w:divBdr>
                            <w:top w:val="none" w:sz="0" w:space="0" w:color="auto"/>
                            <w:left w:val="none" w:sz="0" w:space="0" w:color="auto"/>
                            <w:bottom w:val="none" w:sz="0" w:space="0" w:color="auto"/>
                            <w:right w:val="none" w:sz="0" w:space="0" w:color="auto"/>
                          </w:divBdr>
                          <w:divsChild>
                            <w:div w:id="470710713">
                              <w:marLeft w:val="0"/>
                              <w:marRight w:val="0"/>
                              <w:marTop w:val="0"/>
                              <w:marBottom w:val="0"/>
                              <w:divBdr>
                                <w:top w:val="none" w:sz="0" w:space="0" w:color="auto"/>
                                <w:left w:val="none" w:sz="0" w:space="0" w:color="auto"/>
                                <w:bottom w:val="none" w:sz="0" w:space="0" w:color="auto"/>
                                <w:right w:val="none" w:sz="0" w:space="0" w:color="auto"/>
                              </w:divBdr>
                            </w:div>
                            <w:div w:id="129835263">
                              <w:marLeft w:val="0"/>
                              <w:marRight w:val="0"/>
                              <w:marTop w:val="0"/>
                              <w:marBottom w:val="0"/>
                              <w:divBdr>
                                <w:top w:val="none" w:sz="0" w:space="0" w:color="auto"/>
                                <w:left w:val="none" w:sz="0" w:space="0" w:color="auto"/>
                                <w:bottom w:val="none" w:sz="0" w:space="0" w:color="auto"/>
                                <w:right w:val="none" w:sz="0" w:space="0" w:color="auto"/>
                              </w:divBdr>
                              <w:divsChild>
                                <w:div w:id="1202790102">
                                  <w:marLeft w:val="0"/>
                                  <w:marRight w:val="0"/>
                                  <w:marTop w:val="0"/>
                                  <w:marBottom w:val="0"/>
                                  <w:divBdr>
                                    <w:top w:val="none" w:sz="0" w:space="0" w:color="auto"/>
                                    <w:left w:val="none" w:sz="0" w:space="0" w:color="auto"/>
                                    <w:bottom w:val="none" w:sz="0" w:space="0" w:color="auto"/>
                                    <w:right w:val="none" w:sz="0" w:space="0" w:color="auto"/>
                                  </w:divBdr>
                                  <w:divsChild>
                                    <w:div w:id="1375302506">
                                      <w:marLeft w:val="0"/>
                                      <w:marRight w:val="0"/>
                                      <w:marTop w:val="0"/>
                                      <w:marBottom w:val="0"/>
                                      <w:divBdr>
                                        <w:top w:val="none" w:sz="0" w:space="0" w:color="auto"/>
                                        <w:left w:val="none" w:sz="0" w:space="0" w:color="auto"/>
                                        <w:bottom w:val="none" w:sz="0" w:space="0" w:color="auto"/>
                                        <w:right w:val="none" w:sz="0" w:space="0" w:color="auto"/>
                                      </w:divBdr>
                                    </w:div>
                                  </w:divsChild>
                                </w:div>
                                <w:div w:id="62068854">
                                  <w:marLeft w:val="0"/>
                                  <w:marRight w:val="0"/>
                                  <w:marTop w:val="0"/>
                                  <w:marBottom w:val="0"/>
                                  <w:divBdr>
                                    <w:top w:val="none" w:sz="0" w:space="0" w:color="auto"/>
                                    <w:left w:val="none" w:sz="0" w:space="0" w:color="auto"/>
                                    <w:bottom w:val="none" w:sz="0" w:space="0" w:color="auto"/>
                                    <w:right w:val="none" w:sz="0" w:space="0" w:color="auto"/>
                                  </w:divBdr>
                                  <w:divsChild>
                                    <w:div w:id="1267469720">
                                      <w:marLeft w:val="0"/>
                                      <w:marRight w:val="0"/>
                                      <w:marTop w:val="0"/>
                                      <w:marBottom w:val="0"/>
                                      <w:divBdr>
                                        <w:top w:val="none" w:sz="0" w:space="0" w:color="auto"/>
                                        <w:left w:val="none" w:sz="0" w:space="0" w:color="auto"/>
                                        <w:bottom w:val="none" w:sz="0" w:space="0" w:color="auto"/>
                                        <w:right w:val="none" w:sz="0" w:space="0" w:color="auto"/>
                                      </w:divBdr>
                                      <w:divsChild>
                                        <w:div w:id="45575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187183">
                                  <w:marLeft w:val="0"/>
                                  <w:marRight w:val="0"/>
                                  <w:marTop w:val="0"/>
                                  <w:marBottom w:val="0"/>
                                  <w:divBdr>
                                    <w:top w:val="none" w:sz="0" w:space="0" w:color="auto"/>
                                    <w:left w:val="none" w:sz="0" w:space="0" w:color="auto"/>
                                    <w:bottom w:val="none" w:sz="0" w:space="0" w:color="auto"/>
                                    <w:right w:val="none" w:sz="0" w:space="0" w:color="auto"/>
                                  </w:divBdr>
                                  <w:divsChild>
                                    <w:div w:id="2032603935">
                                      <w:marLeft w:val="0"/>
                                      <w:marRight w:val="0"/>
                                      <w:marTop w:val="0"/>
                                      <w:marBottom w:val="0"/>
                                      <w:divBdr>
                                        <w:top w:val="none" w:sz="0" w:space="0" w:color="auto"/>
                                        <w:left w:val="none" w:sz="0" w:space="0" w:color="auto"/>
                                        <w:bottom w:val="none" w:sz="0" w:space="0" w:color="auto"/>
                                        <w:right w:val="none" w:sz="0" w:space="0" w:color="auto"/>
                                      </w:divBdr>
                                    </w:div>
                                    <w:div w:id="1688093625">
                                      <w:marLeft w:val="0"/>
                                      <w:marRight w:val="0"/>
                                      <w:marTop w:val="0"/>
                                      <w:marBottom w:val="0"/>
                                      <w:divBdr>
                                        <w:top w:val="none" w:sz="0" w:space="0" w:color="auto"/>
                                        <w:left w:val="none" w:sz="0" w:space="0" w:color="auto"/>
                                        <w:bottom w:val="none" w:sz="0" w:space="0" w:color="auto"/>
                                        <w:right w:val="none" w:sz="0" w:space="0" w:color="auto"/>
                                      </w:divBdr>
                                      <w:divsChild>
                                        <w:div w:id="62168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917467">
                  <w:marLeft w:val="0"/>
                  <w:marRight w:val="0"/>
                  <w:marTop w:val="0"/>
                  <w:marBottom w:val="0"/>
                  <w:divBdr>
                    <w:top w:val="none" w:sz="0" w:space="0" w:color="auto"/>
                    <w:left w:val="none" w:sz="0" w:space="0" w:color="auto"/>
                    <w:bottom w:val="none" w:sz="0" w:space="0" w:color="auto"/>
                    <w:right w:val="none" w:sz="0" w:space="0" w:color="auto"/>
                  </w:divBdr>
                  <w:divsChild>
                    <w:div w:id="1485123269">
                      <w:marLeft w:val="0"/>
                      <w:marRight w:val="0"/>
                      <w:marTop w:val="0"/>
                      <w:marBottom w:val="0"/>
                      <w:divBdr>
                        <w:top w:val="none" w:sz="0" w:space="0" w:color="auto"/>
                        <w:left w:val="none" w:sz="0" w:space="0" w:color="auto"/>
                        <w:bottom w:val="none" w:sz="0" w:space="0" w:color="auto"/>
                        <w:right w:val="none" w:sz="0" w:space="0" w:color="auto"/>
                      </w:divBdr>
                      <w:divsChild>
                        <w:div w:id="1911235629">
                          <w:marLeft w:val="0"/>
                          <w:marRight w:val="0"/>
                          <w:marTop w:val="0"/>
                          <w:marBottom w:val="0"/>
                          <w:divBdr>
                            <w:top w:val="none" w:sz="0" w:space="0" w:color="auto"/>
                            <w:left w:val="none" w:sz="0" w:space="0" w:color="auto"/>
                            <w:bottom w:val="none" w:sz="0" w:space="0" w:color="auto"/>
                            <w:right w:val="none" w:sz="0" w:space="0" w:color="auto"/>
                          </w:divBdr>
                          <w:divsChild>
                            <w:div w:id="465240914">
                              <w:marLeft w:val="0"/>
                              <w:marRight w:val="0"/>
                              <w:marTop w:val="0"/>
                              <w:marBottom w:val="0"/>
                              <w:divBdr>
                                <w:top w:val="none" w:sz="0" w:space="0" w:color="auto"/>
                                <w:left w:val="none" w:sz="0" w:space="0" w:color="auto"/>
                                <w:bottom w:val="none" w:sz="0" w:space="0" w:color="auto"/>
                                <w:right w:val="none" w:sz="0" w:space="0" w:color="auto"/>
                              </w:divBdr>
                            </w:div>
                            <w:div w:id="732040806">
                              <w:marLeft w:val="0"/>
                              <w:marRight w:val="0"/>
                              <w:marTop w:val="0"/>
                              <w:marBottom w:val="0"/>
                              <w:divBdr>
                                <w:top w:val="none" w:sz="0" w:space="0" w:color="auto"/>
                                <w:left w:val="none" w:sz="0" w:space="0" w:color="auto"/>
                                <w:bottom w:val="none" w:sz="0" w:space="0" w:color="auto"/>
                                <w:right w:val="none" w:sz="0" w:space="0" w:color="auto"/>
                              </w:divBdr>
                              <w:divsChild>
                                <w:div w:id="1368532834">
                                  <w:marLeft w:val="0"/>
                                  <w:marRight w:val="0"/>
                                  <w:marTop w:val="0"/>
                                  <w:marBottom w:val="0"/>
                                  <w:divBdr>
                                    <w:top w:val="none" w:sz="0" w:space="0" w:color="auto"/>
                                    <w:left w:val="none" w:sz="0" w:space="0" w:color="auto"/>
                                    <w:bottom w:val="none" w:sz="0" w:space="0" w:color="auto"/>
                                    <w:right w:val="none" w:sz="0" w:space="0" w:color="auto"/>
                                  </w:divBdr>
                                  <w:divsChild>
                                    <w:div w:id="1609435495">
                                      <w:marLeft w:val="0"/>
                                      <w:marRight w:val="0"/>
                                      <w:marTop w:val="0"/>
                                      <w:marBottom w:val="0"/>
                                      <w:divBdr>
                                        <w:top w:val="none" w:sz="0" w:space="0" w:color="auto"/>
                                        <w:left w:val="none" w:sz="0" w:space="0" w:color="auto"/>
                                        <w:bottom w:val="none" w:sz="0" w:space="0" w:color="auto"/>
                                        <w:right w:val="none" w:sz="0" w:space="0" w:color="auto"/>
                                      </w:divBdr>
                                    </w:div>
                                  </w:divsChild>
                                </w:div>
                                <w:div w:id="1889879412">
                                  <w:marLeft w:val="0"/>
                                  <w:marRight w:val="0"/>
                                  <w:marTop w:val="0"/>
                                  <w:marBottom w:val="0"/>
                                  <w:divBdr>
                                    <w:top w:val="none" w:sz="0" w:space="0" w:color="auto"/>
                                    <w:left w:val="none" w:sz="0" w:space="0" w:color="auto"/>
                                    <w:bottom w:val="none" w:sz="0" w:space="0" w:color="auto"/>
                                    <w:right w:val="none" w:sz="0" w:space="0" w:color="auto"/>
                                  </w:divBdr>
                                  <w:divsChild>
                                    <w:div w:id="1177689813">
                                      <w:marLeft w:val="0"/>
                                      <w:marRight w:val="0"/>
                                      <w:marTop w:val="0"/>
                                      <w:marBottom w:val="0"/>
                                      <w:divBdr>
                                        <w:top w:val="none" w:sz="0" w:space="0" w:color="auto"/>
                                        <w:left w:val="none" w:sz="0" w:space="0" w:color="auto"/>
                                        <w:bottom w:val="none" w:sz="0" w:space="0" w:color="auto"/>
                                        <w:right w:val="none" w:sz="0" w:space="0" w:color="auto"/>
                                      </w:divBdr>
                                      <w:divsChild>
                                        <w:div w:id="179668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64319">
                                  <w:marLeft w:val="0"/>
                                  <w:marRight w:val="0"/>
                                  <w:marTop w:val="0"/>
                                  <w:marBottom w:val="0"/>
                                  <w:divBdr>
                                    <w:top w:val="none" w:sz="0" w:space="0" w:color="auto"/>
                                    <w:left w:val="none" w:sz="0" w:space="0" w:color="auto"/>
                                    <w:bottom w:val="none" w:sz="0" w:space="0" w:color="auto"/>
                                    <w:right w:val="none" w:sz="0" w:space="0" w:color="auto"/>
                                  </w:divBdr>
                                  <w:divsChild>
                                    <w:div w:id="311327904">
                                      <w:marLeft w:val="0"/>
                                      <w:marRight w:val="0"/>
                                      <w:marTop w:val="0"/>
                                      <w:marBottom w:val="0"/>
                                      <w:divBdr>
                                        <w:top w:val="none" w:sz="0" w:space="0" w:color="auto"/>
                                        <w:left w:val="none" w:sz="0" w:space="0" w:color="auto"/>
                                        <w:bottom w:val="none" w:sz="0" w:space="0" w:color="auto"/>
                                        <w:right w:val="none" w:sz="0" w:space="0" w:color="auto"/>
                                      </w:divBdr>
                                    </w:div>
                                    <w:div w:id="2124419183">
                                      <w:marLeft w:val="0"/>
                                      <w:marRight w:val="0"/>
                                      <w:marTop w:val="0"/>
                                      <w:marBottom w:val="0"/>
                                      <w:divBdr>
                                        <w:top w:val="none" w:sz="0" w:space="0" w:color="auto"/>
                                        <w:left w:val="none" w:sz="0" w:space="0" w:color="auto"/>
                                        <w:bottom w:val="none" w:sz="0" w:space="0" w:color="auto"/>
                                        <w:right w:val="none" w:sz="0" w:space="0" w:color="auto"/>
                                      </w:divBdr>
                                      <w:divsChild>
                                        <w:div w:id="85052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9084014">
                  <w:marLeft w:val="0"/>
                  <w:marRight w:val="0"/>
                  <w:marTop w:val="0"/>
                  <w:marBottom w:val="0"/>
                  <w:divBdr>
                    <w:top w:val="none" w:sz="0" w:space="0" w:color="auto"/>
                    <w:left w:val="none" w:sz="0" w:space="0" w:color="auto"/>
                    <w:bottom w:val="none" w:sz="0" w:space="0" w:color="auto"/>
                    <w:right w:val="none" w:sz="0" w:space="0" w:color="auto"/>
                  </w:divBdr>
                  <w:divsChild>
                    <w:div w:id="488443090">
                      <w:marLeft w:val="0"/>
                      <w:marRight w:val="0"/>
                      <w:marTop w:val="0"/>
                      <w:marBottom w:val="0"/>
                      <w:divBdr>
                        <w:top w:val="none" w:sz="0" w:space="0" w:color="auto"/>
                        <w:left w:val="none" w:sz="0" w:space="0" w:color="auto"/>
                        <w:bottom w:val="none" w:sz="0" w:space="0" w:color="auto"/>
                        <w:right w:val="none" w:sz="0" w:space="0" w:color="auto"/>
                      </w:divBdr>
                      <w:divsChild>
                        <w:div w:id="1739938056">
                          <w:marLeft w:val="0"/>
                          <w:marRight w:val="0"/>
                          <w:marTop w:val="0"/>
                          <w:marBottom w:val="0"/>
                          <w:divBdr>
                            <w:top w:val="none" w:sz="0" w:space="0" w:color="auto"/>
                            <w:left w:val="none" w:sz="0" w:space="0" w:color="auto"/>
                            <w:bottom w:val="none" w:sz="0" w:space="0" w:color="auto"/>
                            <w:right w:val="none" w:sz="0" w:space="0" w:color="auto"/>
                          </w:divBdr>
                          <w:divsChild>
                            <w:div w:id="477962558">
                              <w:marLeft w:val="0"/>
                              <w:marRight w:val="0"/>
                              <w:marTop w:val="0"/>
                              <w:marBottom w:val="0"/>
                              <w:divBdr>
                                <w:top w:val="none" w:sz="0" w:space="0" w:color="auto"/>
                                <w:left w:val="none" w:sz="0" w:space="0" w:color="auto"/>
                                <w:bottom w:val="none" w:sz="0" w:space="0" w:color="auto"/>
                                <w:right w:val="none" w:sz="0" w:space="0" w:color="auto"/>
                              </w:divBdr>
                            </w:div>
                            <w:div w:id="946305345">
                              <w:marLeft w:val="0"/>
                              <w:marRight w:val="0"/>
                              <w:marTop w:val="0"/>
                              <w:marBottom w:val="0"/>
                              <w:divBdr>
                                <w:top w:val="none" w:sz="0" w:space="0" w:color="auto"/>
                                <w:left w:val="none" w:sz="0" w:space="0" w:color="auto"/>
                                <w:bottom w:val="none" w:sz="0" w:space="0" w:color="auto"/>
                                <w:right w:val="none" w:sz="0" w:space="0" w:color="auto"/>
                              </w:divBdr>
                              <w:divsChild>
                                <w:div w:id="157505510">
                                  <w:marLeft w:val="0"/>
                                  <w:marRight w:val="0"/>
                                  <w:marTop w:val="0"/>
                                  <w:marBottom w:val="0"/>
                                  <w:divBdr>
                                    <w:top w:val="none" w:sz="0" w:space="0" w:color="auto"/>
                                    <w:left w:val="none" w:sz="0" w:space="0" w:color="auto"/>
                                    <w:bottom w:val="none" w:sz="0" w:space="0" w:color="auto"/>
                                    <w:right w:val="none" w:sz="0" w:space="0" w:color="auto"/>
                                  </w:divBdr>
                                  <w:divsChild>
                                    <w:div w:id="1404840519">
                                      <w:marLeft w:val="0"/>
                                      <w:marRight w:val="0"/>
                                      <w:marTop w:val="0"/>
                                      <w:marBottom w:val="0"/>
                                      <w:divBdr>
                                        <w:top w:val="none" w:sz="0" w:space="0" w:color="auto"/>
                                        <w:left w:val="none" w:sz="0" w:space="0" w:color="auto"/>
                                        <w:bottom w:val="none" w:sz="0" w:space="0" w:color="auto"/>
                                        <w:right w:val="none" w:sz="0" w:space="0" w:color="auto"/>
                                      </w:divBdr>
                                    </w:div>
                                  </w:divsChild>
                                </w:div>
                                <w:div w:id="859506909">
                                  <w:marLeft w:val="0"/>
                                  <w:marRight w:val="0"/>
                                  <w:marTop w:val="0"/>
                                  <w:marBottom w:val="0"/>
                                  <w:divBdr>
                                    <w:top w:val="none" w:sz="0" w:space="0" w:color="auto"/>
                                    <w:left w:val="none" w:sz="0" w:space="0" w:color="auto"/>
                                    <w:bottom w:val="none" w:sz="0" w:space="0" w:color="auto"/>
                                    <w:right w:val="none" w:sz="0" w:space="0" w:color="auto"/>
                                  </w:divBdr>
                                  <w:divsChild>
                                    <w:div w:id="478424162">
                                      <w:marLeft w:val="0"/>
                                      <w:marRight w:val="0"/>
                                      <w:marTop w:val="0"/>
                                      <w:marBottom w:val="0"/>
                                      <w:divBdr>
                                        <w:top w:val="none" w:sz="0" w:space="0" w:color="auto"/>
                                        <w:left w:val="none" w:sz="0" w:space="0" w:color="auto"/>
                                        <w:bottom w:val="none" w:sz="0" w:space="0" w:color="auto"/>
                                        <w:right w:val="none" w:sz="0" w:space="0" w:color="auto"/>
                                      </w:divBdr>
                                      <w:divsChild>
                                        <w:div w:id="98173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243959">
                                  <w:marLeft w:val="0"/>
                                  <w:marRight w:val="0"/>
                                  <w:marTop w:val="0"/>
                                  <w:marBottom w:val="0"/>
                                  <w:divBdr>
                                    <w:top w:val="none" w:sz="0" w:space="0" w:color="auto"/>
                                    <w:left w:val="none" w:sz="0" w:space="0" w:color="auto"/>
                                    <w:bottom w:val="none" w:sz="0" w:space="0" w:color="auto"/>
                                    <w:right w:val="none" w:sz="0" w:space="0" w:color="auto"/>
                                  </w:divBdr>
                                  <w:divsChild>
                                    <w:div w:id="443231036">
                                      <w:marLeft w:val="0"/>
                                      <w:marRight w:val="0"/>
                                      <w:marTop w:val="0"/>
                                      <w:marBottom w:val="0"/>
                                      <w:divBdr>
                                        <w:top w:val="none" w:sz="0" w:space="0" w:color="auto"/>
                                        <w:left w:val="none" w:sz="0" w:space="0" w:color="auto"/>
                                        <w:bottom w:val="none" w:sz="0" w:space="0" w:color="auto"/>
                                        <w:right w:val="none" w:sz="0" w:space="0" w:color="auto"/>
                                      </w:divBdr>
                                    </w:div>
                                    <w:div w:id="1187601379">
                                      <w:marLeft w:val="0"/>
                                      <w:marRight w:val="0"/>
                                      <w:marTop w:val="0"/>
                                      <w:marBottom w:val="0"/>
                                      <w:divBdr>
                                        <w:top w:val="none" w:sz="0" w:space="0" w:color="auto"/>
                                        <w:left w:val="none" w:sz="0" w:space="0" w:color="auto"/>
                                        <w:bottom w:val="none" w:sz="0" w:space="0" w:color="auto"/>
                                        <w:right w:val="none" w:sz="0" w:space="0" w:color="auto"/>
                                      </w:divBdr>
                                      <w:divsChild>
                                        <w:div w:id="545524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2675822">
                  <w:marLeft w:val="0"/>
                  <w:marRight w:val="0"/>
                  <w:marTop w:val="0"/>
                  <w:marBottom w:val="0"/>
                  <w:divBdr>
                    <w:top w:val="none" w:sz="0" w:space="0" w:color="auto"/>
                    <w:left w:val="none" w:sz="0" w:space="0" w:color="auto"/>
                    <w:bottom w:val="none" w:sz="0" w:space="0" w:color="auto"/>
                    <w:right w:val="none" w:sz="0" w:space="0" w:color="auto"/>
                  </w:divBdr>
                  <w:divsChild>
                    <w:div w:id="857623421">
                      <w:marLeft w:val="0"/>
                      <w:marRight w:val="0"/>
                      <w:marTop w:val="0"/>
                      <w:marBottom w:val="0"/>
                      <w:divBdr>
                        <w:top w:val="none" w:sz="0" w:space="0" w:color="auto"/>
                        <w:left w:val="none" w:sz="0" w:space="0" w:color="auto"/>
                        <w:bottom w:val="none" w:sz="0" w:space="0" w:color="auto"/>
                        <w:right w:val="none" w:sz="0" w:space="0" w:color="auto"/>
                      </w:divBdr>
                      <w:divsChild>
                        <w:div w:id="1838228460">
                          <w:marLeft w:val="0"/>
                          <w:marRight w:val="0"/>
                          <w:marTop w:val="0"/>
                          <w:marBottom w:val="0"/>
                          <w:divBdr>
                            <w:top w:val="none" w:sz="0" w:space="0" w:color="auto"/>
                            <w:left w:val="none" w:sz="0" w:space="0" w:color="auto"/>
                            <w:bottom w:val="none" w:sz="0" w:space="0" w:color="auto"/>
                            <w:right w:val="none" w:sz="0" w:space="0" w:color="auto"/>
                          </w:divBdr>
                          <w:divsChild>
                            <w:div w:id="1483081901">
                              <w:marLeft w:val="0"/>
                              <w:marRight w:val="0"/>
                              <w:marTop w:val="0"/>
                              <w:marBottom w:val="0"/>
                              <w:divBdr>
                                <w:top w:val="none" w:sz="0" w:space="0" w:color="auto"/>
                                <w:left w:val="none" w:sz="0" w:space="0" w:color="auto"/>
                                <w:bottom w:val="none" w:sz="0" w:space="0" w:color="auto"/>
                                <w:right w:val="none" w:sz="0" w:space="0" w:color="auto"/>
                              </w:divBdr>
                            </w:div>
                            <w:div w:id="1700203560">
                              <w:marLeft w:val="0"/>
                              <w:marRight w:val="0"/>
                              <w:marTop w:val="0"/>
                              <w:marBottom w:val="0"/>
                              <w:divBdr>
                                <w:top w:val="none" w:sz="0" w:space="0" w:color="auto"/>
                                <w:left w:val="none" w:sz="0" w:space="0" w:color="auto"/>
                                <w:bottom w:val="none" w:sz="0" w:space="0" w:color="auto"/>
                                <w:right w:val="none" w:sz="0" w:space="0" w:color="auto"/>
                              </w:divBdr>
                              <w:divsChild>
                                <w:div w:id="1880239819">
                                  <w:marLeft w:val="0"/>
                                  <w:marRight w:val="0"/>
                                  <w:marTop w:val="0"/>
                                  <w:marBottom w:val="0"/>
                                  <w:divBdr>
                                    <w:top w:val="none" w:sz="0" w:space="0" w:color="auto"/>
                                    <w:left w:val="none" w:sz="0" w:space="0" w:color="auto"/>
                                    <w:bottom w:val="none" w:sz="0" w:space="0" w:color="auto"/>
                                    <w:right w:val="none" w:sz="0" w:space="0" w:color="auto"/>
                                  </w:divBdr>
                                  <w:divsChild>
                                    <w:div w:id="1667200922">
                                      <w:marLeft w:val="0"/>
                                      <w:marRight w:val="0"/>
                                      <w:marTop w:val="0"/>
                                      <w:marBottom w:val="0"/>
                                      <w:divBdr>
                                        <w:top w:val="none" w:sz="0" w:space="0" w:color="auto"/>
                                        <w:left w:val="none" w:sz="0" w:space="0" w:color="auto"/>
                                        <w:bottom w:val="none" w:sz="0" w:space="0" w:color="auto"/>
                                        <w:right w:val="none" w:sz="0" w:space="0" w:color="auto"/>
                                      </w:divBdr>
                                    </w:div>
                                  </w:divsChild>
                                </w:div>
                                <w:div w:id="1853564551">
                                  <w:marLeft w:val="0"/>
                                  <w:marRight w:val="0"/>
                                  <w:marTop w:val="0"/>
                                  <w:marBottom w:val="0"/>
                                  <w:divBdr>
                                    <w:top w:val="none" w:sz="0" w:space="0" w:color="auto"/>
                                    <w:left w:val="none" w:sz="0" w:space="0" w:color="auto"/>
                                    <w:bottom w:val="none" w:sz="0" w:space="0" w:color="auto"/>
                                    <w:right w:val="none" w:sz="0" w:space="0" w:color="auto"/>
                                  </w:divBdr>
                                  <w:divsChild>
                                    <w:div w:id="381289138">
                                      <w:marLeft w:val="0"/>
                                      <w:marRight w:val="0"/>
                                      <w:marTop w:val="0"/>
                                      <w:marBottom w:val="0"/>
                                      <w:divBdr>
                                        <w:top w:val="none" w:sz="0" w:space="0" w:color="auto"/>
                                        <w:left w:val="none" w:sz="0" w:space="0" w:color="auto"/>
                                        <w:bottom w:val="none" w:sz="0" w:space="0" w:color="auto"/>
                                        <w:right w:val="none" w:sz="0" w:space="0" w:color="auto"/>
                                      </w:divBdr>
                                      <w:divsChild>
                                        <w:div w:id="1246113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17765">
                                  <w:marLeft w:val="0"/>
                                  <w:marRight w:val="0"/>
                                  <w:marTop w:val="0"/>
                                  <w:marBottom w:val="0"/>
                                  <w:divBdr>
                                    <w:top w:val="none" w:sz="0" w:space="0" w:color="auto"/>
                                    <w:left w:val="none" w:sz="0" w:space="0" w:color="auto"/>
                                    <w:bottom w:val="none" w:sz="0" w:space="0" w:color="auto"/>
                                    <w:right w:val="none" w:sz="0" w:space="0" w:color="auto"/>
                                  </w:divBdr>
                                  <w:divsChild>
                                    <w:div w:id="392167636">
                                      <w:marLeft w:val="0"/>
                                      <w:marRight w:val="0"/>
                                      <w:marTop w:val="0"/>
                                      <w:marBottom w:val="0"/>
                                      <w:divBdr>
                                        <w:top w:val="none" w:sz="0" w:space="0" w:color="auto"/>
                                        <w:left w:val="none" w:sz="0" w:space="0" w:color="auto"/>
                                        <w:bottom w:val="none" w:sz="0" w:space="0" w:color="auto"/>
                                        <w:right w:val="none" w:sz="0" w:space="0" w:color="auto"/>
                                      </w:divBdr>
                                    </w:div>
                                    <w:div w:id="1136213950">
                                      <w:marLeft w:val="0"/>
                                      <w:marRight w:val="0"/>
                                      <w:marTop w:val="0"/>
                                      <w:marBottom w:val="0"/>
                                      <w:divBdr>
                                        <w:top w:val="none" w:sz="0" w:space="0" w:color="auto"/>
                                        <w:left w:val="none" w:sz="0" w:space="0" w:color="auto"/>
                                        <w:bottom w:val="none" w:sz="0" w:space="0" w:color="auto"/>
                                        <w:right w:val="none" w:sz="0" w:space="0" w:color="auto"/>
                                      </w:divBdr>
                                      <w:divsChild>
                                        <w:div w:id="1070080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85607">
                  <w:marLeft w:val="0"/>
                  <w:marRight w:val="0"/>
                  <w:marTop w:val="0"/>
                  <w:marBottom w:val="0"/>
                  <w:divBdr>
                    <w:top w:val="none" w:sz="0" w:space="0" w:color="auto"/>
                    <w:left w:val="none" w:sz="0" w:space="0" w:color="auto"/>
                    <w:bottom w:val="none" w:sz="0" w:space="0" w:color="auto"/>
                    <w:right w:val="none" w:sz="0" w:space="0" w:color="auto"/>
                  </w:divBdr>
                  <w:divsChild>
                    <w:div w:id="935602751">
                      <w:marLeft w:val="0"/>
                      <w:marRight w:val="0"/>
                      <w:marTop w:val="0"/>
                      <w:marBottom w:val="0"/>
                      <w:divBdr>
                        <w:top w:val="none" w:sz="0" w:space="0" w:color="auto"/>
                        <w:left w:val="none" w:sz="0" w:space="0" w:color="auto"/>
                        <w:bottom w:val="none" w:sz="0" w:space="0" w:color="auto"/>
                        <w:right w:val="none" w:sz="0" w:space="0" w:color="auto"/>
                      </w:divBdr>
                      <w:divsChild>
                        <w:div w:id="1606034219">
                          <w:marLeft w:val="0"/>
                          <w:marRight w:val="0"/>
                          <w:marTop w:val="0"/>
                          <w:marBottom w:val="0"/>
                          <w:divBdr>
                            <w:top w:val="none" w:sz="0" w:space="0" w:color="auto"/>
                            <w:left w:val="none" w:sz="0" w:space="0" w:color="auto"/>
                            <w:bottom w:val="none" w:sz="0" w:space="0" w:color="auto"/>
                            <w:right w:val="none" w:sz="0" w:space="0" w:color="auto"/>
                          </w:divBdr>
                          <w:divsChild>
                            <w:div w:id="1712458727">
                              <w:marLeft w:val="0"/>
                              <w:marRight w:val="0"/>
                              <w:marTop w:val="0"/>
                              <w:marBottom w:val="0"/>
                              <w:divBdr>
                                <w:top w:val="none" w:sz="0" w:space="0" w:color="auto"/>
                                <w:left w:val="none" w:sz="0" w:space="0" w:color="auto"/>
                                <w:bottom w:val="none" w:sz="0" w:space="0" w:color="auto"/>
                                <w:right w:val="none" w:sz="0" w:space="0" w:color="auto"/>
                              </w:divBdr>
                            </w:div>
                            <w:div w:id="1243026803">
                              <w:marLeft w:val="0"/>
                              <w:marRight w:val="0"/>
                              <w:marTop w:val="0"/>
                              <w:marBottom w:val="0"/>
                              <w:divBdr>
                                <w:top w:val="none" w:sz="0" w:space="0" w:color="auto"/>
                                <w:left w:val="none" w:sz="0" w:space="0" w:color="auto"/>
                                <w:bottom w:val="none" w:sz="0" w:space="0" w:color="auto"/>
                                <w:right w:val="none" w:sz="0" w:space="0" w:color="auto"/>
                              </w:divBdr>
                              <w:divsChild>
                                <w:div w:id="570651830">
                                  <w:marLeft w:val="0"/>
                                  <w:marRight w:val="0"/>
                                  <w:marTop w:val="0"/>
                                  <w:marBottom w:val="0"/>
                                  <w:divBdr>
                                    <w:top w:val="none" w:sz="0" w:space="0" w:color="auto"/>
                                    <w:left w:val="none" w:sz="0" w:space="0" w:color="auto"/>
                                    <w:bottom w:val="none" w:sz="0" w:space="0" w:color="auto"/>
                                    <w:right w:val="none" w:sz="0" w:space="0" w:color="auto"/>
                                  </w:divBdr>
                                  <w:divsChild>
                                    <w:div w:id="535772081">
                                      <w:marLeft w:val="0"/>
                                      <w:marRight w:val="0"/>
                                      <w:marTop w:val="0"/>
                                      <w:marBottom w:val="0"/>
                                      <w:divBdr>
                                        <w:top w:val="none" w:sz="0" w:space="0" w:color="auto"/>
                                        <w:left w:val="none" w:sz="0" w:space="0" w:color="auto"/>
                                        <w:bottom w:val="none" w:sz="0" w:space="0" w:color="auto"/>
                                        <w:right w:val="none" w:sz="0" w:space="0" w:color="auto"/>
                                      </w:divBdr>
                                    </w:div>
                                  </w:divsChild>
                                </w:div>
                                <w:div w:id="1314679708">
                                  <w:marLeft w:val="0"/>
                                  <w:marRight w:val="0"/>
                                  <w:marTop w:val="0"/>
                                  <w:marBottom w:val="0"/>
                                  <w:divBdr>
                                    <w:top w:val="none" w:sz="0" w:space="0" w:color="auto"/>
                                    <w:left w:val="none" w:sz="0" w:space="0" w:color="auto"/>
                                    <w:bottom w:val="none" w:sz="0" w:space="0" w:color="auto"/>
                                    <w:right w:val="none" w:sz="0" w:space="0" w:color="auto"/>
                                  </w:divBdr>
                                  <w:divsChild>
                                    <w:div w:id="547572927">
                                      <w:marLeft w:val="0"/>
                                      <w:marRight w:val="0"/>
                                      <w:marTop w:val="0"/>
                                      <w:marBottom w:val="0"/>
                                      <w:divBdr>
                                        <w:top w:val="none" w:sz="0" w:space="0" w:color="auto"/>
                                        <w:left w:val="none" w:sz="0" w:space="0" w:color="auto"/>
                                        <w:bottom w:val="none" w:sz="0" w:space="0" w:color="auto"/>
                                        <w:right w:val="none" w:sz="0" w:space="0" w:color="auto"/>
                                      </w:divBdr>
                                      <w:divsChild>
                                        <w:div w:id="5289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442959">
                                  <w:marLeft w:val="0"/>
                                  <w:marRight w:val="0"/>
                                  <w:marTop w:val="0"/>
                                  <w:marBottom w:val="0"/>
                                  <w:divBdr>
                                    <w:top w:val="none" w:sz="0" w:space="0" w:color="auto"/>
                                    <w:left w:val="none" w:sz="0" w:space="0" w:color="auto"/>
                                    <w:bottom w:val="none" w:sz="0" w:space="0" w:color="auto"/>
                                    <w:right w:val="none" w:sz="0" w:space="0" w:color="auto"/>
                                  </w:divBdr>
                                  <w:divsChild>
                                    <w:div w:id="1689672518">
                                      <w:marLeft w:val="0"/>
                                      <w:marRight w:val="0"/>
                                      <w:marTop w:val="0"/>
                                      <w:marBottom w:val="0"/>
                                      <w:divBdr>
                                        <w:top w:val="none" w:sz="0" w:space="0" w:color="auto"/>
                                        <w:left w:val="none" w:sz="0" w:space="0" w:color="auto"/>
                                        <w:bottom w:val="none" w:sz="0" w:space="0" w:color="auto"/>
                                        <w:right w:val="none" w:sz="0" w:space="0" w:color="auto"/>
                                      </w:divBdr>
                                    </w:div>
                                    <w:div w:id="449738409">
                                      <w:marLeft w:val="0"/>
                                      <w:marRight w:val="0"/>
                                      <w:marTop w:val="0"/>
                                      <w:marBottom w:val="0"/>
                                      <w:divBdr>
                                        <w:top w:val="none" w:sz="0" w:space="0" w:color="auto"/>
                                        <w:left w:val="none" w:sz="0" w:space="0" w:color="auto"/>
                                        <w:bottom w:val="none" w:sz="0" w:space="0" w:color="auto"/>
                                        <w:right w:val="none" w:sz="0" w:space="0" w:color="auto"/>
                                      </w:divBdr>
                                      <w:divsChild>
                                        <w:div w:id="51997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7047884">
                  <w:marLeft w:val="0"/>
                  <w:marRight w:val="0"/>
                  <w:marTop w:val="0"/>
                  <w:marBottom w:val="0"/>
                  <w:divBdr>
                    <w:top w:val="none" w:sz="0" w:space="0" w:color="auto"/>
                    <w:left w:val="none" w:sz="0" w:space="0" w:color="auto"/>
                    <w:bottom w:val="none" w:sz="0" w:space="0" w:color="auto"/>
                    <w:right w:val="none" w:sz="0" w:space="0" w:color="auto"/>
                  </w:divBdr>
                  <w:divsChild>
                    <w:div w:id="760225434">
                      <w:marLeft w:val="0"/>
                      <w:marRight w:val="0"/>
                      <w:marTop w:val="0"/>
                      <w:marBottom w:val="0"/>
                      <w:divBdr>
                        <w:top w:val="none" w:sz="0" w:space="0" w:color="auto"/>
                        <w:left w:val="none" w:sz="0" w:space="0" w:color="auto"/>
                        <w:bottom w:val="none" w:sz="0" w:space="0" w:color="auto"/>
                        <w:right w:val="none" w:sz="0" w:space="0" w:color="auto"/>
                      </w:divBdr>
                      <w:divsChild>
                        <w:div w:id="1378045585">
                          <w:marLeft w:val="0"/>
                          <w:marRight w:val="0"/>
                          <w:marTop w:val="0"/>
                          <w:marBottom w:val="0"/>
                          <w:divBdr>
                            <w:top w:val="none" w:sz="0" w:space="0" w:color="auto"/>
                            <w:left w:val="none" w:sz="0" w:space="0" w:color="auto"/>
                            <w:bottom w:val="none" w:sz="0" w:space="0" w:color="auto"/>
                            <w:right w:val="none" w:sz="0" w:space="0" w:color="auto"/>
                          </w:divBdr>
                          <w:divsChild>
                            <w:div w:id="1403484192">
                              <w:marLeft w:val="0"/>
                              <w:marRight w:val="0"/>
                              <w:marTop w:val="0"/>
                              <w:marBottom w:val="0"/>
                              <w:divBdr>
                                <w:top w:val="none" w:sz="0" w:space="0" w:color="auto"/>
                                <w:left w:val="none" w:sz="0" w:space="0" w:color="auto"/>
                                <w:bottom w:val="none" w:sz="0" w:space="0" w:color="auto"/>
                                <w:right w:val="none" w:sz="0" w:space="0" w:color="auto"/>
                              </w:divBdr>
                            </w:div>
                            <w:div w:id="2085032256">
                              <w:marLeft w:val="0"/>
                              <w:marRight w:val="0"/>
                              <w:marTop w:val="0"/>
                              <w:marBottom w:val="0"/>
                              <w:divBdr>
                                <w:top w:val="none" w:sz="0" w:space="0" w:color="auto"/>
                                <w:left w:val="none" w:sz="0" w:space="0" w:color="auto"/>
                                <w:bottom w:val="none" w:sz="0" w:space="0" w:color="auto"/>
                                <w:right w:val="none" w:sz="0" w:space="0" w:color="auto"/>
                              </w:divBdr>
                              <w:divsChild>
                                <w:div w:id="892496671">
                                  <w:marLeft w:val="0"/>
                                  <w:marRight w:val="0"/>
                                  <w:marTop w:val="0"/>
                                  <w:marBottom w:val="0"/>
                                  <w:divBdr>
                                    <w:top w:val="none" w:sz="0" w:space="0" w:color="auto"/>
                                    <w:left w:val="none" w:sz="0" w:space="0" w:color="auto"/>
                                    <w:bottom w:val="none" w:sz="0" w:space="0" w:color="auto"/>
                                    <w:right w:val="none" w:sz="0" w:space="0" w:color="auto"/>
                                  </w:divBdr>
                                  <w:divsChild>
                                    <w:div w:id="511064486">
                                      <w:marLeft w:val="0"/>
                                      <w:marRight w:val="0"/>
                                      <w:marTop w:val="0"/>
                                      <w:marBottom w:val="0"/>
                                      <w:divBdr>
                                        <w:top w:val="none" w:sz="0" w:space="0" w:color="auto"/>
                                        <w:left w:val="none" w:sz="0" w:space="0" w:color="auto"/>
                                        <w:bottom w:val="none" w:sz="0" w:space="0" w:color="auto"/>
                                        <w:right w:val="none" w:sz="0" w:space="0" w:color="auto"/>
                                      </w:divBdr>
                                    </w:div>
                                  </w:divsChild>
                                </w:div>
                                <w:div w:id="1187871823">
                                  <w:marLeft w:val="0"/>
                                  <w:marRight w:val="0"/>
                                  <w:marTop w:val="0"/>
                                  <w:marBottom w:val="0"/>
                                  <w:divBdr>
                                    <w:top w:val="none" w:sz="0" w:space="0" w:color="auto"/>
                                    <w:left w:val="none" w:sz="0" w:space="0" w:color="auto"/>
                                    <w:bottom w:val="none" w:sz="0" w:space="0" w:color="auto"/>
                                    <w:right w:val="none" w:sz="0" w:space="0" w:color="auto"/>
                                  </w:divBdr>
                                  <w:divsChild>
                                    <w:div w:id="1004092429">
                                      <w:marLeft w:val="0"/>
                                      <w:marRight w:val="0"/>
                                      <w:marTop w:val="0"/>
                                      <w:marBottom w:val="0"/>
                                      <w:divBdr>
                                        <w:top w:val="none" w:sz="0" w:space="0" w:color="auto"/>
                                        <w:left w:val="none" w:sz="0" w:space="0" w:color="auto"/>
                                        <w:bottom w:val="none" w:sz="0" w:space="0" w:color="auto"/>
                                        <w:right w:val="none" w:sz="0" w:space="0" w:color="auto"/>
                                      </w:divBdr>
                                      <w:divsChild>
                                        <w:div w:id="82713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56175">
                                  <w:marLeft w:val="0"/>
                                  <w:marRight w:val="0"/>
                                  <w:marTop w:val="0"/>
                                  <w:marBottom w:val="0"/>
                                  <w:divBdr>
                                    <w:top w:val="none" w:sz="0" w:space="0" w:color="auto"/>
                                    <w:left w:val="none" w:sz="0" w:space="0" w:color="auto"/>
                                    <w:bottom w:val="none" w:sz="0" w:space="0" w:color="auto"/>
                                    <w:right w:val="none" w:sz="0" w:space="0" w:color="auto"/>
                                  </w:divBdr>
                                  <w:divsChild>
                                    <w:div w:id="285507068">
                                      <w:marLeft w:val="0"/>
                                      <w:marRight w:val="0"/>
                                      <w:marTop w:val="0"/>
                                      <w:marBottom w:val="0"/>
                                      <w:divBdr>
                                        <w:top w:val="none" w:sz="0" w:space="0" w:color="auto"/>
                                        <w:left w:val="none" w:sz="0" w:space="0" w:color="auto"/>
                                        <w:bottom w:val="none" w:sz="0" w:space="0" w:color="auto"/>
                                        <w:right w:val="none" w:sz="0" w:space="0" w:color="auto"/>
                                      </w:divBdr>
                                    </w:div>
                                    <w:div w:id="1933120230">
                                      <w:marLeft w:val="0"/>
                                      <w:marRight w:val="0"/>
                                      <w:marTop w:val="0"/>
                                      <w:marBottom w:val="0"/>
                                      <w:divBdr>
                                        <w:top w:val="none" w:sz="0" w:space="0" w:color="auto"/>
                                        <w:left w:val="none" w:sz="0" w:space="0" w:color="auto"/>
                                        <w:bottom w:val="none" w:sz="0" w:space="0" w:color="auto"/>
                                        <w:right w:val="none" w:sz="0" w:space="0" w:color="auto"/>
                                      </w:divBdr>
                                      <w:divsChild>
                                        <w:div w:id="174660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6376634">
              <w:marLeft w:val="0"/>
              <w:marRight w:val="0"/>
              <w:marTop w:val="0"/>
              <w:marBottom w:val="0"/>
              <w:divBdr>
                <w:top w:val="none" w:sz="0" w:space="0" w:color="auto"/>
                <w:left w:val="none" w:sz="0" w:space="0" w:color="auto"/>
                <w:bottom w:val="none" w:sz="0" w:space="0" w:color="auto"/>
                <w:right w:val="none" w:sz="0" w:space="0" w:color="auto"/>
              </w:divBdr>
              <w:divsChild>
                <w:div w:id="197552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682177">
      <w:bodyDiv w:val="1"/>
      <w:marLeft w:val="0"/>
      <w:marRight w:val="0"/>
      <w:marTop w:val="0"/>
      <w:marBottom w:val="0"/>
      <w:divBdr>
        <w:top w:val="none" w:sz="0" w:space="0" w:color="auto"/>
        <w:left w:val="none" w:sz="0" w:space="0" w:color="auto"/>
        <w:bottom w:val="none" w:sz="0" w:space="0" w:color="auto"/>
        <w:right w:val="none" w:sz="0" w:space="0" w:color="auto"/>
      </w:divBdr>
      <w:divsChild>
        <w:div w:id="74210167">
          <w:marLeft w:val="0"/>
          <w:marRight w:val="0"/>
          <w:marTop w:val="0"/>
          <w:marBottom w:val="0"/>
          <w:divBdr>
            <w:top w:val="none" w:sz="0" w:space="0" w:color="auto"/>
            <w:left w:val="none" w:sz="0" w:space="0" w:color="auto"/>
            <w:bottom w:val="none" w:sz="0" w:space="0" w:color="auto"/>
            <w:right w:val="none" w:sz="0" w:space="0" w:color="auto"/>
          </w:divBdr>
          <w:divsChild>
            <w:div w:id="1153596308">
              <w:marLeft w:val="0"/>
              <w:marRight w:val="0"/>
              <w:marTop w:val="0"/>
              <w:marBottom w:val="0"/>
              <w:divBdr>
                <w:top w:val="none" w:sz="0" w:space="0" w:color="auto"/>
                <w:left w:val="none" w:sz="0" w:space="0" w:color="auto"/>
                <w:bottom w:val="none" w:sz="0" w:space="0" w:color="auto"/>
                <w:right w:val="none" w:sz="0" w:space="0" w:color="auto"/>
              </w:divBdr>
            </w:div>
            <w:div w:id="103809367">
              <w:marLeft w:val="0"/>
              <w:marRight w:val="0"/>
              <w:marTop w:val="0"/>
              <w:marBottom w:val="0"/>
              <w:divBdr>
                <w:top w:val="none" w:sz="0" w:space="0" w:color="auto"/>
                <w:left w:val="none" w:sz="0" w:space="0" w:color="auto"/>
                <w:bottom w:val="none" w:sz="0" w:space="0" w:color="auto"/>
                <w:right w:val="none" w:sz="0" w:space="0" w:color="auto"/>
              </w:divBdr>
            </w:div>
            <w:div w:id="53239236">
              <w:marLeft w:val="0"/>
              <w:marRight w:val="0"/>
              <w:marTop w:val="0"/>
              <w:marBottom w:val="0"/>
              <w:divBdr>
                <w:top w:val="none" w:sz="0" w:space="0" w:color="auto"/>
                <w:left w:val="none" w:sz="0" w:space="0" w:color="auto"/>
                <w:bottom w:val="none" w:sz="0" w:space="0" w:color="auto"/>
                <w:right w:val="none" w:sz="0" w:space="0" w:color="auto"/>
              </w:divBdr>
              <w:divsChild>
                <w:div w:id="1768581094">
                  <w:marLeft w:val="0"/>
                  <w:marRight w:val="0"/>
                  <w:marTop w:val="0"/>
                  <w:marBottom w:val="0"/>
                  <w:divBdr>
                    <w:top w:val="none" w:sz="0" w:space="0" w:color="auto"/>
                    <w:left w:val="none" w:sz="0" w:space="0" w:color="auto"/>
                    <w:bottom w:val="none" w:sz="0" w:space="0" w:color="auto"/>
                    <w:right w:val="none" w:sz="0" w:space="0" w:color="auto"/>
                  </w:divBdr>
                </w:div>
              </w:divsChild>
            </w:div>
            <w:div w:id="1253129791">
              <w:marLeft w:val="0"/>
              <w:marRight w:val="0"/>
              <w:marTop w:val="0"/>
              <w:marBottom w:val="0"/>
              <w:divBdr>
                <w:top w:val="none" w:sz="0" w:space="0" w:color="auto"/>
                <w:left w:val="none" w:sz="0" w:space="0" w:color="auto"/>
                <w:bottom w:val="none" w:sz="0" w:space="0" w:color="auto"/>
                <w:right w:val="none" w:sz="0" w:space="0" w:color="auto"/>
              </w:divBdr>
              <w:divsChild>
                <w:div w:id="1956713992">
                  <w:marLeft w:val="0"/>
                  <w:marRight w:val="0"/>
                  <w:marTop w:val="0"/>
                  <w:marBottom w:val="0"/>
                  <w:divBdr>
                    <w:top w:val="none" w:sz="0" w:space="0" w:color="auto"/>
                    <w:left w:val="none" w:sz="0" w:space="0" w:color="auto"/>
                    <w:bottom w:val="none" w:sz="0" w:space="0" w:color="auto"/>
                    <w:right w:val="none" w:sz="0" w:space="0" w:color="auto"/>
                  </w:divBdr>
                  <w:divsChild>
                    <w:div w:id="1084453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763613">
              <w:marLeft w:val="0"/>
              <w:marRight w:val="0"/>
              <w:marTop w:val="0"/>
              <w:marBottom w:val="0"/>
              <w:divBdr>
                <w:top w:val="none" w:sz="0" w:space="0" w:color="auto"/>
                <w:left w:val="none" w:sz="0" w:space="0" w:color="auto"/>
                <w:bottom w:val="none" w:sz="0" w:space="0" w:color="auto"/>
                <w:right w:val="none" w:sz="0" w:space="0" w:color="auto"/>
              </w:divBdr>
              <w:divsChild>
                <w:div w:id="590938709">
                  <w:marLeft w:val="0"/>
                  <w:marRight w:val="0"/>
                  <w:marTop w:val="0"/>
                  <w:marBottom w:val="0"/>
                  <w:divBdr>
                    <w:top w:val="none" w:sz="0" w:space="0" w:color="auto"/>
                    <w:left w:val="none" w:sz="0" w:space="0" w:color="auto"/>
                    <w:bottom w:val="none" w:sz="0" w:space="0" w:color="auto"/>
                    <w:right w:val="none" w:sz="0" w:space="0" w:color="auto"/>
                  </w:divBdr>
                  <w:divsChild>
                    <w:div w:id="1378965878">
                      <w:marLeft w:val="0"/>
                      <w:marRight w:val="0"/>
                      <w:marTop w:val="0"/>
                      <w:marBottom w:val="0"/>
                      <w:divBdr>
                        <w:top w:val="none" w:sz="0" w:space="0" w:color="auto"/>
                        <w:left w:val="none" w:sz="0" w:space="0" w:color="auto"/>
                        <w:bottom w:val="none" w:sz="0" w:space="0" w:color="auto"/>
                        <w:right w:val="none" w:sz="0" w:space="0" w:color="auto"/>
                      </w:divBdr>
                      <w:divsChild>
                        <w:div w:id="217477750">
                          <w:marLeft w:val="0"/>
                          <w:marRight w:val="0"/>
                          <w:marTop w:val="0"/>
                          <w:marBottom w:val="0"/>
                          <w:divBdr>
                            <w:top w:val="none" w:sz="0" w:space="0" w:color="auto"/>
                            <w:left w:val="none" w:sz="0" w:space="0" w:color="auto"/>
                            <w:bottom w:val="none" w:sz="0" w:space="0" w:color="auto"/>
                            <w:right w:val="none" w:sz="0" w:space="0" w:color="auto"/>
                          </w:divBdr>
                          <w:divsChild>
                            <w:div w:id="420377293">
                              <w:marLeft w:val="0"/>
                              <w:marRight w:val="0"/>
                              <w:marTop w:val="0"/>
                              <w:marBottom w:val="0"/>
                              <w:divBdr>
                                <w:top w:val="none" w:sz="0" w:space="0" w:color="auto"/>
                                <w:left w:val="none" w:sz="0" w:space="0" w:color="auto"/>
                                <w:bottom w:val="none" w:sz="0" w:space="0" w:color="auto"/>
                                <w:right w:val="none" w:sz="0" w:space="0" w:color="auto"/>
                              </w:divBdr>
                            </w:div>
                            <w:div w:id="2109808298">
                              <w:marLeft w:val="0"/>
                              <w:marRight w:val="0"/>
                              <w:marTop w:val="0"/>
                              <w:marBottom w:val="0"/>
                              <w:divBdr>
                                <w:top w:val="none" w:sz="0" w:space="0" w:color="auto"/>
                                <w:left w:val="none" w:sz="0" w:space="0" w:color="auto"/>
                                <w:bottom w:val="none" w:sz="0" w:space="0" w:color="auto"/>
                                <w:right w:val="none" w:sz="0" w:space="0" w:color="auto"/>
                              </w:divBdr>
                              <w:divsChild>
                                <w:div w:id="578440830">
                                  <w:marLeft w:val="0"/>
                                  <w:marRight w:val="0"/>
                                  <w:marTop w:val="0"/>
                                  <w:marBottom w:val="0"/>
                                  <w:divBdr>
                                    <w:top w:val="none" w:sz="0" w:space="0" w:color="auto"/>
                                    <w:left w:val="none" w:sz="0" w:space="0" w:color="auto"/>
                                    <w:bottom w:val="none" w:sz="0" w:space="0" w:color="auto"/>
                                    <w:right w:val="none" w:sz="0" w:space="0" w:color="auto"/>
                                  </w:divBdr>
                                  <w:divsChild>
                                    <w:div w:id="1498616053">
                                      <w:marLeft w:val="0"/>
                                      <w:marRight w:val="0"/>
                                      <w:marTop w:val="0"/>
                                      <w:marBottom w:val="0"/>
                                      <w:divBdr>
                                        <w:top w:val="none" w:sz="0" w:space="0" w:color="auto"/>
                                        <w:left w:val="none" w:sz="0" w:space="0" w:color="auto"/>
                                        <w:bottom w:val="none" w:sz="0" w:space="0" w:color="auto"/>
                                        <w:right w:val="none" w:sz="0" w:space="0" w:color="auto"/>
                                      </w:divBdr>
                                    </w:div>
                                  </w:divsChild>
                                </w:div>
                                <w:div w:id="473453991">
                                  <w:marLeft w:val="0"/>
                                  <w:marRight w:val="0"/>
                                  <w:marTop w:val="0"/>
                                  <w:marBottom w:val="0"/>
                                  <w:divBdr>
                                    <w:top w:val="none" w:sz="0" w:space="0" w:color="auto"/>
                                    <w:left w:val="none" w:sz="0" w:space="0" w:color="auto"/>
                                    <w:bottom w:val="none" w:sz="0" w:space="0" w:color="auto"/>
                                    <w:right w:val="none" w:sz="0" w:space="0" w:color="auto"/>
                                  </w:divBdr>
                                  <w:divsChild>
                                    <w:div w:id="1473446182">
                                      <w:marLeft w:val="0"/>
                                      <w:marRight w:val="0"/>
                                      <w:marTop w:val="0"/>
                                      <w:marBottom w:val="0"/>
                                      <w:divBdr>
                                        <w:top w:val="none" w:sz="0" w:space="0" w:color="auto"/>
                                        <w:left w:val="none" w:sz="0" w:space="0" w:color="auto"/>
                                        <w:bottom w:val="none" w:sz="0" w:space="0" w:color="auto"/>
                                        <w:right w:val="none" w:sz="0" w:space="0" w:color="auto"/>
                                      </w:divBdr>
                                      <w:divsChild>
                                        <w:div w:id="1428190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619837">
                                  <w:marLeft w:val="0"/>
                                  <w:marRight w:val="0"/>
                                  <w:marTop w:val="0"/>
                                  <w:marBottom w:val="0"/>
                                  <w:divBdr>
                                    <w:top w:val="none" w:sz="0" w:space="0" w:color="auto"/>
                                    <w:left w:val="none" w:sz="0" w:space="0" w:color="auto"/>
                                    <w:bottom w:val="none" w:sz="0" w:space="0" w:color="auto"/>
                                    <w:right w:val="none" w:sz="0" w:space="0" w:color="auto"/>
                                  </w:divBdr>
                                  <w:divsChild>
                                    <w:div w:id="68968208">
                                      <w:marLeft w:val="0"/>
                                      <w:marRight w:val="0"/>
                                      <w:marTop w:val="0"/>
                                      <w:marBottom w:val="0"/>
                                      <w:divBdr>
                                        <w:top w:val="none" w:sz="0" w:space="0" w:color="auto"/>
                                        <w:left w:val="none" w:sz="0" w:space="0" w:color="auto"/>
                                        <w:bottom w:val="none" w:sz="0" w:space="0" w:color="auto"/>
                                        <w:right w:val="none" w:sz="0" w:space="0" w:color="auto"/>
                                      </w:divBdr>
                                    </w:div>
                                    <w:div w:id="1081028133">
                                      <w:marLeft w:val="0"/>
                                      <w:marRight w:val="0"/>
                                      <w:marTop w:val="0"/>
                                      <w:marBottom w:val="0"/>
                                      <w:divBdr>
                                        <w:top w:val="none" w:sz="0" w:space="0" w:color="auto"/>
                                        <w:left w:val="none" w:sz="0" w:space="0" w:color="auto"/>
                                        <w:bottom w:val="none" w:sz="0" w:space="0" w:color="auto"/>
                                        <w:right w:val="none" w:sz="0" w:space="0" w:color="auto"/>
                                      </w:divBdr>
                                      <w:divsChild>
                                        <w:div w:id="205372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788224">
                              <w:marLeft w:val="0"/>
                              <w:marRight w:val="0"/>
                              <w:marTop w:val="0"/>
                              <w:marBottom w:val="0"/>
                              <w:divBdr>
                                <w:top w:val="none" w:sz="0" w:space="0" w:color="auto"/>
                                <w:left w:val="none" w:sz="0" w:space="0" w:color="auto"/>
                                <w:bottom w:val="none" w:sz="0" w:space="0" w:color="auto"/>
                                <w:right w:val="none" w:sz="0" w:space="0" w:color="auto"/>
                              </w:divBdr>
                              <w:divsChild>
                                <w:div w:id="924144282">
                                  <w:marLeft w:val="0"/>
                                  <w:marRight w:val="0"/>
                                  <w:marTop w:val="0"/>
                                  <w:marBottom w:val="0"/>
                                  <w:divBdr>
                                    <w:top w:val="none" w:sz="0" w:space="0" w:color="auto"/>
                                    <w:left w:val="none" w:sz="0" w:space="0" w:color="auto"/>
                                    <w:bottom w:val="none" w:sz="0" w:space="0" w:color="auto"/>
                                    <w:right w:val="none" w:sz="0" w:space="0" w:color="auto"/>
                                  </w:divBdr>
                                  <w:divsChild>
                                    <w:div w:id="1774520572">
                                      <w:marLeft w:val="0"/>
                                      <w:marRight w:val="0"/>
                                      <w:marTop w:val="0"/>
                                      <w:marBottom w:val="0"/>
                                      <w:divBdr>
                                        <w:top w:val="none" w:sz="0" w:space="0" w:color="auto"/>
                                        <w:left w:val="none" w:sz="0" w:space="0" w:color="auto"/>
                                        <w:bottom w:val="none" w:sz="0" w:space="0" w:color="auto"/>
                                        <w:right w:val="none" w:sz="0" w:space="0" w:color="auto"/>
                                      </w:divBdr>
                                    </w:div>
                                    <w:div w:id="1440880910">
                                      <w:marLeft w:val="0"/>
                                      <w:marRight w:val="0"/>
                                      <w:marTop w:val="0"/>
                                      <w:marBottom w:val="0"/>
                                      <w:divBdr>
                                        <w:top w:val="none" w:sz="0" w:space="0" w:color="auto"/>
                                        <w:left w:val="none" w:sz="0" w:space="0" w:color="auto"/>
                                        <w:bottom w:val="none" w:sz="0" w:space="0" w:color="auto"/>
                                        <w:right w:val="none" w:sz="0" w:space="0" w:color="auto"/>
                                      </w:divBdr>
                                      <w:divsChild>
                                        <w:div w:id="62038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0983293">
                  <w:marLeft w:val="0"/>
                  <w:marRight w:val="0"/>
                  <w:marTop w:val="0"/>
                  <w:marBottom w:val="0"/>
                  <w:divBdr>
                    <w:top w:val="none" w:sz="0" w:space="0" w:color="auto"/>
                    <w:left w:val="none" w:sz="0" w:space="0" w:color="auto"/>
                    <w:bottom w:val="none" w:sz="0" w:space="0" w:color="auto"/>
                    <w:right w:val="none" w:sz="0" w:space="0" w:color="auto"/>
                  </w:divBdr>
                  <w:divsChild>
                    <w:div w:id="1890265483">
                      <w:marLeft w:val="0"/>
                      <w:marRight w:val="0"/>
                      <w:marTop w:val="0"/>
                      <w:marBottom w:val="0"/>
                      <w:divBdr>
                        <w:top w:val="none" w:sz="0" w:space="0" w:color="auto"/>
                        <w:left w:val="none" w:sz="0" w:space="0" w:color="auto"/>
                        <w:bottom w:val="none" w:sz="0" w:space="0" w:color="auto"/>
                        <w:right w:val="none" w:sz="0" w:space="0" w:color="auto"/>
                      </w:divBdr>
                      <w:divsChild>
                        <w:div w:id="1824539218">
                          <w:marLeft w:val="0"/>
                          <w:marRight w:val="0"/>
                          <w:marTop w:val="0"/>
                          <w:marBottom w:val="0"/>
                          <w:divBdr>
                            <w:top w:val="none" w:sz="0" w:space="0" w:color="auto"/>
                            <w:left w:val="none" w:sz="0" w:space="0" w:color="auto"/>
                            <w:bottom w:val="none" w:sz="0" w:space="0" w:color="auto"/>
                            <w:right w:val="none" w:sz="0" w:space="0" w:color="auto"/>
                          </w:divBdr>
                          <w:divsChild>
                            <w:div w:id="1965959506">
                              <w:marLeft w:val="0"/>
                              <w:marRight w:val="0"/>
                              <w:marTop w:val="0"/>
                              <w:marBottom w:val="0"/>
                              <w:divBdr>
                                <w:top w:val="none" w:sz="0" w:space="0" w:color="auto"/>
                                <w:left w:val="none" w:sz="0" w:space="0" w:color="auto"/>
                                <w:bottom w:val="none" w:sz="0" w:space="0" w:color="auto"/>
                                <w:right w:val="none" w:sz="0" w:space="0" w:color="auto"/>
                              </w:divBdr>
                            </w:div>
                            <w:div w:id="1070805031">
                              <w:marLeft w:val="0"/>
                              <w:marRight w:val="0"/>
                              <w:marTop w:val="0"/>
                              <w:marBottom w:val="0"/>
                              <w:divBdr>
                                <w:top w:val="none" w:sz="0" w:space="0" w:color="auto"/>
                                <w:left w:val="none" w:sz="0" w:space="0" w:color="auto"/>
                                <w:bottom w:val="none" w:sz="0" w:space="0" w:color="auto"/>
                                <w:right w:val="none" w:sz="0" w:space="0" w:color="auto"/>
                              </w:divBdr>
                              <w:divsChild>
                                <w:div w:id="1766726575">
                                  <w:marLeft w:val="0"/>
                                  <w:marRight w:val="0"/>
                                  <w:marTop w:val="0"/>
                                  <w:marBottom w:val="0"/>
                                  <w:divBdr>
                                    <w:top w:val="none" w:sz="0" w:space="0" w:color="auto"/>
                                    <w:left w:val="none" w:sz="0" w:space="0" w:color="auto"/>
                                    <w:bottom w:val="none" w:sz="0" w:space="0" w:color="auto"/>
                                    <w:right w:val="none" w:sz="0" w:space="0" w:color="auto"/>
                                  </w:divBdr>
                                  <w:divsChild>
                                    <w:div w:id="1392314808">
                                      <w:marLeft w:val="0"/>
                                      <w:marRight w:val="0"/>
                                      <w:marTop w:val="0"/>
                                      <w:marBottom w:val="0"/>
                                      <w:divBdr>
                                        <w:top w:val="none" w:sz="0" w:space="0" w:color="auto"/>
                                        <w:left w:val="none" w:sz="0" w:space="0" w:color="auto"/>
                                        <w:bottom w:val="none" w:sz="0" w:space="0" w:color="auto"/>
                                        <w:right w:val="none" w:sz="0" w:space="0" w:color="auto"/>
                                      </w:divBdr>
                                    </w:div>
                                    <w:div w:id="952905637">
                                      <w:marLeft w:val="0"/>
                                      <w:marRight w:val="0"/>
                                      <w:marTop w:val="0"/>
                                      <w:marBottom w:val="0"/>
                                      <w:divBdr>
                                        <w:top w:val="none" w:sz="0" w:space="0" w:color="auto"/>
                                        <w:left w:val="none" w:sz="0" w:space="0" w:color="auto"/>
                                        <w:bottom w:val="none" w:sz="0" w:space="0" w:color="auto"/>
                                        <w:right w:val="none" w:sz="0" w:space="0" w:color="auto"/>
                                      </w:divBdr>
                                      <w:divsChild>
                                        <w:div w:id="140525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189269">
                                  <w:marLeft w:val="0"/>
                                  <w:marRight w:val="0"/>
                                  <w:marTop w:val="0"/>
                                  <w:marBottom w:val="0"/>
                                  <w:divBdr>
                                    <w:top w:val="none" w:sz="0" w:space="0" w:color="auto"/>
                                    <w:left w:val="none" w:sz="0" w:space="0" w:color="auto"/>
                                    <w:bottom w:val="none" w:sz="0" w:space="0" w:color="auto"/>
                                    <w:right w:val="none" w:sz="0" w:space="0" w:color="auto"/>
                                  </w:divBdr>
                                  <w:divsChild>
                                    <w:div w:id="50463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504454">
                              <w:marLeft w:val="0"/>
                              <w:marRight w:val="0"/>
                              <w:marTop w:val="0"/>
                              <w:marBottom w:val="0"/>
                              <w:divBdr>
                                <w:top w:val="none" w:sz="0" w:space="0" w:color="auto"/>
                                <w:left w:val="none" w:sz="0" w:space="0" w:color="auto"/>
                                <w:bottom w:val="none" w:sz="0" w:space="0" w:color="auto"/>
                                <w:right w:val="none" w:sz="0" w:space="0" w:color="auto"/>
                              </w:divBdr>
                              <w:divsChild>
                                <w:div w:id="843859970">
                                  <w:marLeft w:val="0"/>
                                  <w:marRight w:val="0"/>
                                  <w:marTop w:val="0"/>
                                  <w:marBottom w:val="0"/>
                                  <w:divBdr>
                                    <w:top w:val="none" w:sz="0" w:space="0" w:color="auto"/>
                                    <w:left w:val="none" w:sz="0" w:space="0" w:color="auto"/>
                                    <w:bottom w:val="none" w:sz="0" w:space="0" w:color="auto"/>
                                    <w:right w:val="none" w:sz="0" w:space="0" w:color="auto"/>
                                  </w:divBdr>
                                  <w:divsChild>
                                    <w:div w:id="546065788">
                                      <w:marLeft w:val="0"/>
                                      <w:marRight w:val="0"/>
                                      <w:marTop w:val="0"/>
                                      <w:marBottom w:val="0"/>
                                      <w:divBdr>
                                        <w:top w:val="none" w:sz="0" w:space="0" w:color="auto"/>
                                        <w:left w:val="none" w:sz="0" w:space="0" w:color="auto"/>
                                        <w:bottom w:val="none" w:sz="0" w:space="0" w:color="auto"/>
                                        <w:right w:val="none" w:sz="0" w:space="0" w:color="auto"/>
                                      </w:divBdr>
                                      <w:divsChild>
                                        <w:div w:id="1696496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100364">
                              <w:marLeft w:val="0"/>
                              <w:marRight w:val="0"/>
                              <w:marTop w:val="0"/>
                              <w:marBottom w:val="0"/>
                              <w:divBdr>
                                <w:top w:val="none" w:sz="0" w:space="0" w:color="auto"/>
                                <w:left w:val="none" w:sz="0" w:space="0" w:color="auto"/>
                                <w:bottom w:val="none" w:sz="0" w:space="0" w:color="auto"/>
                                <w:right w:val="none" w:sz="0" w:space="0" w:color="auto"/>
                              </w:divBdr>
                              <w:divsChild>
                                <w:div w:id="381944921">
                                  <w:marLeft w:val="0"/>
                                  <w:marRight w:val="0"/>
                                  <w:marTop w:val="0"/>
                                  <w:marBottom w:val="0"/>
                                  <w:divBdr>
                                    <w:top w:val="none" w:sz="0" w:space="0" w:color="auto"/>
                                    <w:left w:val="none" w:sz="0" w:space="0" w:color="auto"/>
                                    <w:bottom w:val="none" w:sz="0" w:space="0" w:color="auto"/>
                                    <w:right w:val="none" w:sz="0" w:space="0" w:color="auto"/>
                                  </w:divBdr>
                                  <w:divsChild>
                                    <w:div w:id="1509904131">
                                      <w:marLeft w:val="0"/>
                                      <w:marRight w:val="0"/>
                                      <w:marTop w:val="0"/>
                                      <w:marBottom w:val="0"/>
                                      <w:divBdr>
                                        <w:top w:val="none" w:sz="0" w:space="0" w:color="auto"/>
                                        <w:left w:val="none" w:sz="0" w:space="0" w:color="auto"/>
                                        <w:bottom w:val="none" w:sz="0" w:space="0" w:color="auto"/>
                                        <w:right w:val="none" w:sz="0" w:space="0" w:color="auto"/>
                                      </w:divBdr>
                                    </w:div>
                                    <w:div w:id="1530685044">
                                      <w:marLeft w:val="0"/>
                                      <w:marRight w:val="0"/>
                                      <w:marTop w:val="0"/>
                                      <w:marBottom w:val="0"/>
                                      <w:divBdr>
                                        <w:top w:val="none" w:sz="0" w:space="0" w:color="auto"/>
                                        <w:left w:val="none" w:sz="0" w:space="0" w:color="auto"/>
                                        <w:bottom w:val="none" w:sz="0" w:space="0" w:color="auto"/>
                                        <w:right w:val="none" w:sz="0" w:space="0" w:color="auto"/>
                                      </w:divBdr>
                                      <w:divsChild>
                                        <w:div w:id="131047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4389015">
                  <w:marLeft w:val="0"/>
                  <w:marRight w:val="0"/>
                  <w:marTop w:val="0"/>
                  <w:marBottom w:val="0"/>
                  <w:divBdr>
                    <w:top w:val="none" w:sz="0" w:space="0" w:color="auto"/>
                    <w:left w:val="none" w:sz="0" w:space="0" w:color="auto"/>
                    <w:bottom w:val="none" w:sz="0" w:space="0" w:color="auto"/>
                    <w:right w:val="none" w:sz="0" w:space="0" w:color="auto"/>
                  </w:divBdr>
                  <w:divsChild>
                    <w:div w:id="497622210">
                      <w:marLeft w:val="0"/>
                      <w:marRight w:val="0"/>
                      <w:marTop w:val="0"/>
                      <w:marBottom w:val="0"/>
                      <w:divBdr>
                        <w:top w:val="none" w:sz="0" w:space="0" w:color="auto"/>
                        <w:left w:val="none" w:sz="0" w:space="0" w:color="auto"/>
                        <w:bottom w:val="none" w:sz="0" w:space="0" w:color="auto"/>
                        <w:right w:val="none" w:sz="0" w:space="0" w:color="auto"/>
                      </w:divBdr>
                      <w:divsChild>
                        <w:div w:id="536355499">
                          <w:marLeft w:val="0"/>
                          <w:marRight w:val="0"/>
                          <w:marTop w:val="0"/>
                          <w:marBottom w:val="0"/>
                          <w:divBdr>
                            <w:top w:val="none" w:sz="0" w:space="0" w:color="auto"/>
                            <w:left w:val="none" w:sz="0" w:space="0" w:color="auto"/>
                            <w:bottom w:val="none" w:sz="0" w:space="0" w:color="auto"/>
                            <w:right w:val="none" w:sz="0" w:space="0" w:color="auto"/>
                          </w:divBdr>
                          <w:divsChild>
                            <w:div w:id="808473625">
                              <w:marLeft w:val="0"/>
                              <w:marRight w:val="0"/>
                              <w:marTop w:val="0"/>
                              <w:marBottom w:val="0"/>
                              <w:divBdr>
                                <w:top w:val="none" w:sz="0" w:space="0" w:color="auto"/>
                                <w:left w:val="none" w:sz="0" w:space="0" w:color="auto"/>
                                <w:bottom w:val="none" w:sz="0" w:space="0" w:color="auto"/>
                                <w:right w:val="none" w:sz="0" w:space="0" w:color="auto"/>
                              </w:divBdr>
                            </w:div>
                            <w:div w:id="1305895061">
                              <w:marLeft w:val="0"/>
                              <w:marRight w:val="0"/>
                              <w:marTop w:val="0"/>
                              <w:marBottom w:val="0"/>
                              <w:divBdr>
                                <w:top w:val="none" w:sz="0" w:space="0" w:color="auto"/>
                                <w:left w:val="none" w:sz="0" w:space="0" w:color="auto"/>
                                <w:bottom w:val="none" w:sz="0" w:space="0" w:color="auto"/>
                                <w:right w:val="none" w:sz="0" w:space="0" w:color="auto"/>
                              </w:divBdr>
                              <w:divsChild>
                                <w:div w:id="254673280">
                                  <w:marLeft w:val="0"/>
                                  <w:marRight w:val="0"/>
                                  <w:marTop w:val="0"/>
                                  <w:marBottom w:val="0"/>
                                  <w:divBdr>
                                    <w:top w:val="none" w:sz="0" w:space="0" w:color="auto"/>
                                    <w:left w:val="none" w:sz="0" w:space="0" w:color="auto"/>
                                    <w:bottom w:val="none" w:sz="0" w:space="0" w:color="auto"/>
                                    <w:right w:val="none" w:sz="0" w:space="0" w:color="auto"/>
                                  </w:divBdr>
                                  <w:divsChild>
                                    <w:div w:id="1745251040">
                                      <w:marLeft w:val="0"/>
                                      <w:marRight w:val="0"/>
                                      <w:marTop w:val="0"/>
                                      <w:marBottom w:val="0"/>
                                      <w:divBdr>
                                        <w:top w:val="none" w:sz="0" w:space="0" w:color="auto"/>
                                        <w:left w:val="none" w:sz="0" w:space="0" w:color="auto"/>
                                        <w:bottom w:val="none" w:sz="0" w:space="0" w:color="auto"/>
                                        <w:right w:val="none" w:sz="0" w:space="0" w:color="auto"/>
                                      </w:divBdr>
                                    </w:div>
                                    <w:div w:id="1287396401">
                                      <w:marLeft w:val="0"/>
                                      <w:marRight w:val="0"/>
                                      <w:marTop w:val="0"/>
                                      <w:marBottom w:val="0"/>
                                      <w:divBdr>
                                        <w:top w:val="none" w:sz="0" w:space="0" w:color="auto"/>
                                        <w:left w:val="none" w:sz="0" w:space="0" w:color="auto"/>
                                        <w:bottom w:val="none" w:sz="0" w:space="0" w:color="auto"/>
                                        <w:right w:val="none" w:sz="0" w:space="0" w:color="auto"/>
                                      </w:divBdr>
                                      <w:divsChild>
                                        <w:div w:id="118366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555792">
                                  <w:marLeft w:val="0"/>
                                  <w:marRight w:val="0"/>
                                  <w:marTop w:val="0"/>
                                  <w:marBottom w:val="0"/>
                                  <w:divBdr>
                                    <w:top w:val="none" w:sz="0" w:space="0" w:color="auto"/>
                                    <w:left w:val="none" w:sz="0" w:space="0" w:color="auto"/>
                                    <w:bottom w:val="none" w:sz="0" w:space="0" w:color="auto"/>
                                    <w:right w:val="none" w:sz="0" w:space="0" w:color="auto"/>
                                  </w:divBdr>
                                  <w:divsChild>
                                    <w:div w:id="1481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152406">
                              <w:marLeft w:val="0"/>
                              <w:marRight w:val="0"/>
                              <w:marTop w:val="0"/>
                              <w:marBottom w:val="0"/>
                              <w:divBdr>
                                <w:top w:val="none" w:sz="0" w:space="0" w:color="auto"/>
                                <w:left w:val="none" w:sz="0" w:space="0" w:color="auto"/>
                                <w:bottom w:val="none" w:sz="0" w:space="0" w:color="auto"/>
                                <w:right w:val="none" w:sz="0" w:space="0" w:color="auto"/>
                              </w:divBdr>
                              <w:divsChild>
                                <w:div w:id="768500472">
                                  <w:marLeft w:val="0"/>
                                  <w:marRight w:val="0"/>
                                  <w:marTop w:val="0"/>
                                  <w:marBottom w:val="0"/>
                                  <w:divBdr>
                                    <w:top w:val="none" w:sz="0" w:space="0" w:color="auto"/>
                                    <w:left w:val="none" w:sz="0" w:space="0" w:color="auto"/>
                                    <w:bottom w:val="none" w:sz="0" w:space="0" w:color="auto"/>
                                    <w:right w:val="none" w:sz="0" w:space="0" w:color="auto"/>
                                  </w:divBdr>
                                  <w:divsChild>
                                    <w:div w:id="1635134601">
                                      <w:marLeft w:val="0"/>
                                      <w:marRight w:val="0"/>
                                      <w:marTop w:val="0"/>
                                      <w:marBottom w:val="0"/>
                                      <w:divBdr>
                                        <w:top w:val="none" w:sz="0" w:space="0" w:color="auto"/>
                                        <w:left w:val="none" w:sz="0" w:space="0" w:color="auto"/>
                                        <w:bottom w:val="none" w:sz="0" w:space="0" w:color="auto"/>
                                        <w:right w:val="none" w:sz="0" w:space="0" w:color="auto"/>
                                      </w:divBdr>
                                    </w:div>
                                    <w:div w:id="1661352855">
                                      <w:marLeft w:val="0"/>
                                      <w:marRight w:val="0"/>
                                      <w:marTop w:val="0"/>
                                      <w:marBottom w:val="0"/>
                                      <w:divBdr>
                                        <w:top w:val="none" w:sz="0" w:space="0" w:color="auto"/>
                                        <w:left w:val="none" w:sz="0" w:space="0" w:color="auto"/>
                                        <w:bottom w:val="none" w:sz="0" w:space="0" w:color="auto"/>
                                        <w:right w:val="none" w:sz="0" w:space="0" w:color="auto"/>
                                      </w:divBdr>
                                      <w:divsChild>
                                        <w:div w:id="28373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987600">
                  <w:marLeft w:val="0"/>
                  <w:marRight w:val="0"/>
                  <w:marTop w:val="0"/>
                  <w:marBottom w:val="0"/>
                  <w:divBdr>
                    <w:top w:val="none" w:sz="0" w:space="0" w:color="auto"/>
                    <w:left w:val="none" w:sz="0" w:space="0" w:color="auto"/>
                    <w:bottom w:val="none" w:sz="0" w:space="0" w:color="auto"/>
                    <w:right w:val="none" w:sz="0" w:space="0" w:color="auto"/>
                  </w:divBdr>
                  <w:divsChild>
                    <w:div w:id="297734085">
                      <w:marLeft w:val="0"/>
                      <w:marRight w:val="0"/>
                      <w:marTop w:val="0"/>
                      <w:marBottom w:val="0"/>
                      <w:divBdr>
                        <w:top w:val="none" w:sz="0" w:space="0" w:color="auto"/>
                        <w:left w:val="none" w:sz="0" w:space="0" w:color="auto"/>
                        <w:bottom w:val="none" w:sz="0" w:space="0" w:color="auto"/>
                        <w:right w:val="none" w:sz="0" w:space="0" w:color="auto"/>
                      </w:divBdr>
                      <w:divsChild>
                        <w:div w:id="1727995646">
                          <w:marLeft w:val="0"/>
                          <w:marRight w:val="0"/>
                          <w:marTop w:val="0"/>
                          <w:marBottom w:val="0"/>
                          <w:divBdr>
                            <w:top w:val="none" w:sz="0" w:space="0" w:color="auto"/>
                            <w:left w:val="none" w:sz="0" w:space="0" w:color="auto"/>
                            <w:bottom w:val="none" w:sz="0" w:space="0" w:color="auto"/>
                            <w:right w:val="none" w:sz="0" w:space="0" w:color="auto"/>
                          </w:divBdr>
                          <w:divsChild>
                            <w:div w:id="1921518871">
                              <w:marLeft w:val="0"/>
                              <w:marRight w:val="0"/>
                              <w:marTop w:val="0"/>
                              <w:marBottom w:val="0"/>
                              <w:divBdr>
                                <w:top w:val="none" w:sz="0" w:space="0" w:color="auto"/>
                                <w:left w:val="none" w:sz="0" w:space="0" w:color="auto"/>
                                <w:bottom w:val="none" w:sz="0" w:space="0" w:color="auto"/>
                                <w:right w:val="none" w:sz="0" w:space="0" w:color="auto"/>
                              </w:divBdr>
                            </w:div>
                            <w:div w:id="2138405111">
                              <w:marLeft w:val="0"/>
                              <w:marRight w:val="0"/>
                              <w:marTop w:val="0"/>
                              <w:marBottom w:val="0"/>
                              <w:divBdr>
                                <w:top w:val="none" w:sz="0" w:space="0" w:color="auto"/>
                                <w:left w:val="none" w:sz="0" w:space="0" w:color="auto"/>
                                <w:bottom w:val="none" w:sz="0" w:space="0" w:color="auto"/>
                                <w:right w:val="none" w:sz="0" w:space="0" w:color="auto"/>
                              </w:divBdr>
                              <w:divsChild>
                                <w:div w:id="81726463">
                                  <w:marLeft w:val="0"/>
                                  <w:marRight w:val="0"/>
                                  <w:marTop w:val="0"/>
                                  <w:marBottom w:val="0"/>
                                  <w:divBdr>
                                    <w:top w:val="none" w:sz="0" w:space="0" w:color="auto"/>
                                    <w:left w:val="none" w:sz="0" w:space="0" w:color="auto"/>
                                    <w:bottom w:val="none" w:sz="0" w:space="0" w:color="auto"/>
                                    <w:right w:val="none" w:sz="0" w:space="0" w:color="auto"/>
                                  </w:divBdr>
                                  <w:divsChild>
                                    <w:div w:id="638145683">
                                      <w:marLeft w:val="0"/>
                                      <w:marRight w:val="0"/>
                                      <w:marTop w:val="0"/>
                                      <w:marBottom w:val="0"/>
                                      <w:divBdr>
                                        <w:top w:val="none" w:sz="0" w:space="0" w:color="auto"/>
                                        <w:left w:val="none" w:sz="0" w:space="0" w:color="auto"/>
                                        <w:bottom w:val="none" w:sz="0" w:space="0" w:color="auto"/>
                                        <w:right w:val="none" w:sz="0" w:space="0" w:color="auto"/>
                                      </w:divBdr>
                                    </w:div>
                                    <w:div w:id="197594843">
                                      <w:marLeft w:val="0"/>
                                      <w:marRight w:val="0"/>
                                      <w:marTop w:val="0"/>
                                      <w:marBottom w:val="0"/>
                                      <w:divBdr>
                                        <w:top w:val="none" w:sz="0" w:space="0" w:color="auto"/>
                                        <w:left w:val="none" w:sz="0" w:space="0" w:color="auto"/>
                                        <w:bottom w:val="none" w:sz="0" w:space="0" w:color="auto"/>
                                        <w:right w:val="none" w:sz="0" w:space="0" w:color="auto"/>
                                      </w:divBdr>
                                      <w:divsChild>
                                        <w:div w:id="71901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613167">
                                  <w:marLeft w:val="0"/>
                                  <w:marRight w:val="0"/>
                                  <w:marTop w:val="0"/>
                                  <w:marBottom w:val="0"/>
                                  <w:divBdr>
                                    <w:top w:val="none" w:sz="0" w:space="0" w:color="auto"/>
                                    <w:left w:val="none" w:sz="0" w:space="0" w:color="auto"/>
                                    <w:bottom w:val="none" w:sz="0" w:space="0" w:color="auto"/>
                                    <w:right w:val="none" w:sz="0" w:space="0" w:color="auto"/>
                                  </w:divBdr>
                                  <w:divsChild>
                                    <w:div w:id="1163663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01526">
                              <w:marLeft w:val="0"/>
                              <w:marRight w:val="0"/>
                              <w:marTop w:val="0"/>
                              <w:marBottom w:val="0"/>
                              <w:divBdr>
                                <w:top w:val="none" w:sz="0" w:space="0" w:color="auto"/>
                                <w:left w:val="none" w:sz="0" w:space="0" w:color="auto"/>
                                <w:bottom w:val="none" w:sz="0" w:space="0" w:color="auto"/>
                                <w:right w:val="none" w:sz="0" w:space="0" w:color="auto"/>
                              </w:divBdr>
                              <w:divsChild>
                                <w:div w:id="1446314124">
                                  <w:marLeft w:val="0"/>
                                  <w:marRight w:val="0"/>
                                  <w:marTop w:val="0"/>
                                  <w:marBottom w:val="0"/>
                                  <w:divBdr>
                                    <w:top w:val="none" w:sz="0" w:space="0" w:color="auto"/>
                                    <w:left w:val="none" w:sz="0" w:space="0" w:color="auto"/>
                                    <w:bottom w:val="none" w:sz="0" w:space="0" w:color="auto"/>
                                    <w:right w:val="none" w:sz="0" w:space="0" w:color="auto"/>
                                  </w:divBdr>
                                  <w:divsChild>
                                    <w:div w:id="1128164070">
                                      <w:marLeft w:val="0"/>
                                      <w:marRight w:val="0"/>
                                      <w:marTop w:val="0"/>
                                      <w:marBottom w:val="0"/>
                                      <w:divBdr>
                                        <w:top w:val="none" w:sz="0" w:space="0" w:color="auto"/>
                                        <w:left w:val="none" w:sz="0" w:space="0" w:color="auto"/>
                                        <w:bottom w:val="none" w:sz="0" w:space="0" w:color="auto"/>
                                        <w:right w:val="none" w:sz="0" w:space="0" w:color="auto"/>
                                      </w:divBdr>
                                    </w:div>
                                    <w:div w:id="129171675">
                                      <w:marLeft w:val="0"/>
                                      <w:marRight w:val="0"/>
                                      <w:marTop w:val="0"/>
                                      <w:marBottom w:val="0"/>
                                      <w:divBdr>
                                        <w:top w:val="none" w:sz="0" w:space="0" w:color="auto"/>
                                        <w:left w:val="none" w:sz="0" w:space="0" w:color="auto"/>
                                        <w:bottom w:val="none" w:sz="0" w:space="0" w:color="auto"/>
                                        <w:right w:val="none" w:sz="0" w:space="0" w:color="auto"/>
                                      </w:divBdr>
                                      <w:divsChild>
                                        <w:div w:id="25167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9784393">
                  <w:marLeft w:val="0"/>
                  <w:marRight w:val="0"/>
                  <w:marTop w:val="0"/>
                  <w:marBottom w:val="0"/>
                  <w:divBdr>
                    <w:top w:val="none" w:sz="0" w:space="0" w:color="auto"/>
                    <w:left w:val="none" w:sz="0" w:space="0" w:color="auto"/>
                    <w:bottom w:val="none" w:sz="0" w:space="0" w:color="auto"/>
                    <w:right w:val="none" w:sz="0" w:space="0" w:color="auto"/>
                  </w:divBdr>
                  <w:divsChild>
                    <w:div w:id="837698170">
                      <w:marLeft w:val="0"/>
                      <w:marRight w:val="0"/>
                      <w:marTop w:val="0"/>
                      <w:marBottom w:val="0"/>
                      <w:divBdr>
                        <w:top w:val="none" w:sz="0" w:space="0" w:color="auto"/>
                        <w:left w:val="none" w:sz="0" w:space="0" w:color="auto"/>
                        <w:bottom w:val="none" w:sz="0" w:space="0" w:color="auto"/>
                        <w:right w:val="none" w:sz="0" w:space="0" w:color="auto"/>
                      </w:divBdr>
                      <w:divsChild>
                        <w:div w:id="1490290903">
                          <w:marLeft w:val="0"/>
                          <w:marRight w:val="0"/>
                          <w:marTop w:val="0"/>
                          <w:marBottom w:val="0"/>
                          <w:divBdr>
                            <w:top w:val="none" w:sz="0" w:space="0" w:color="auto"/>
                            <w:left w:val="none" w:sz="0" w:space="0" w:color="auto"/>
                            <w:bottom w:val="none" w:sz="0" w:space="0" w:color="auto"/>
                            <w:right w:val="none" w:sz="0" w:space="0" w:color="auto"/>
                          </w:divBdr>
                          <w:divsChild>
                            <w:div w:id="1993556405">
                              <w:marLeft w:val="0"/>
                              <w:marRight w:val="0"/>
                              <w:marTop w:val="0"/>
                              <w:marBottom w:val="0"/>
                              <w:divBdr>
                                <w:top w:val="none" w:sz="0" w:space="0" w:color="auto"/>
                                <w:left w:val="none" w:sz="0" w:space="0" w:color="auto"/>
                                <w:bottom w:val="none" w:sz="0" w:space="0" w:color="auto"/>
                                <w:right w:val="none" w:sz="0" w:space="0" w:color="auto"/>
                              </w:divBdr>
                            </w:div>
                            <w:div w:id="318505485">
                              <w:marLeft w:val="0"/>
                              <w:marRight w:val="0"/>
                              <w:marTop w:val="0"/>
                              <w:marBottom w:val="0"/>
                              <w:divBdr>
                                <w:top w:val="none" w:sz="0" w:space="0" w:color="auto"/>
                                <w:left w:val="none" w:sz="0" w:space="0" w:color="auto"/>
                                <w:bottom w:val="none" w:sz="0" w:space="0" w:color="auto"/>
                                <w:right w:val="none" w:sz="0" w:space="0" w:color="auto"/>
                              </w:divBdr>
                              <w:divsChild>
                                <w:div w:id="750858704">
                                  <w:marLeft w:val="0"/>
                                  <w:marRight w:val="0"/>
                                  <w:marTop w:val="0"/>
                                  <w:marBottom w:val="0"/>
                                  <w:divBdr>
                                    <w:top w:val="none" w:sz="0" w:space="0" w:color="auto"/>
                                    <w:left w:val="none" w:sz="0" w:space="0" w:color="auto"/>
                                    <w:bottom w:val="none" w:sz="0" w:space="0" w:color="auto"/>
                                    <w:right w:val="none" w:sz="0" w:space="0" w:color="auto"/>
                                  </w:divBdr>
                                  <w:divsChild>
                                    <w:div w:id="1384141025">
                                      <w:marLeft w:val="0"/>
                                      <w:marRight w:val="0"/>
                                      <w:marTop w:val="0"/>
                                      <w:marBottom w:val="0"/>
                                      <w:divBdr>
                                        <w:top w:val="none" w:sz="0" w:space="0" w:color="auto"/>
                                        <w:left w:val="none" w:sz="0" w:space="0" w:color="auto"/>
                                        <w:bottom w:val="none" w:sz="0" w:space="0" w:color="auto"/>
                                        <w:right w:val="none" w:sz="0" w:space="0" w:color="auto"/>
                                      </w:divBdr>
                                    </w:div>
                                    <w:div w:id="18162391">
                                      <w:marLeft w:val="0"/>
                                      <w:marRight w:val="0"/>
                                      <w:marTop w:val="0"/>
                                      <w:marBottom w:val="0"/>
                                      <w:divBdr>
                                        <w:top w:val="none" w:sz="0" w:space="0" w:color="auto"/>
                                        <w:left w:val="none" w:sz="0" w:space="0" w:color="auto"/>
                                        <w:bottom w:val="none" w:sz="0" w:space="0" w:color="auto"/>
                                        <w:right w:val="none" w:sz="0" w:space="0" w:color="auto"/>
                                      </w:divBdr>
                                      <w:divsChild>
                                        <w:div w:id="182165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666616">
                                  <w:marLeft w:val="0"/>
                                  <w:marRight w:val="0"/>
                                  <w:marTop w:val="0"/>
                                  <w:marBottom w:val="0"/>
                                  <w:divBdr>
                                    <w:top w:val="none" w:sz="0" w:space="0" w:color="auto"/>
                                    <w:left w:val="none" w:sz="0" w:space="0" w:color="auto"/>
                                    <w:bottom w:val="none" w:sz="0" w:space="0" w:color="auto"/>
                                    <w:right w:val="none" w:sz="0" w:space="0" w:color="auto"/>
                                  </w:divBdr>
                                  <w:divsChild>
                                    <w:div w:id="38479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32081">
                              <w:marLeft w:val="0"/>
                              <w:marRight w:val="0"/>
                              <w:marTop w:val="0"/>
                              <w:marBottom w:val="0"/>
                              <w:divBdr>
                                <w:top w:val="none" w:sz="0" w:space="0" w:color="auto"/>
                                <w:left w:val="none" w:sz="0" w:space="0" w:color="auto"/>
                                <w:bottom w:val="none" w:sz="0" w:space="0" w:color="auto"/>
                                <w:right w:val="none" w:sz="0" w:space="0" w:color="auto"/>
                              </w:divBdr>
                              <w:divsChild>
                                <w:div w:id="1073507806">
                                  <w:marLeft w:val="0"/>
                                  <w:marRight w:val="0"/>
                                  <w:marTop w:val="0"/>
                                  <w:marBottom w:val="0"/>
                                  <w:divBdr>
                                    <w:top w:val="none" w:sz="0" w:space="0" w:color="auto"/>
                                    <w:left w:val="none" w:sz="0" w:space="0" w:color="auto"/>
                                    <w:bottom w:val="none" w:sz="0" w:space="0" w:color="auto"/>
                                    <w:right w:val="none" w:sz="0" w:space="0" w:color="auto"/>
                                  </w:divBdr>
                                  <w:divsChild>
                                    <w:div w:id="801534277">
                                      <w:marLeft w:val="0"/>
                                      <w:marRight w:val="0"/>
                                      <w:marTop w:val="0"/>
                                      <w:marBottom w:val="0"/>
                                      <w:divBdr>
                                        <w:top w:val="none" w:sz="0" w:space="0" w:color="auto"/>
                                        <w:left w:val="none" w:sz="0" w:space="0" w:color="auto"/>
                                        <w:bottom w:val="none" w:sz="0" w:space="0" w:color="auto"/>
                                        <w:right w:val="none" w:sz="0" w:space="0" w:color="auto"/>
                                      </w:divBdr>
                                    </w:div>
                                    <w:div w:id="1478914364">
                                      <w:marLeft w:val="0"/>
                                      <w:marRight w:val="0"/>
                                      <w:marTop w:val="0"/>
                                      <w:marBottom w:val="0"/>
                                      <w:divBdr>
                                        <w:top w:val="none" w:sz="0" w:space="0" w:color="auto"/>
                                        <w:left w:val="none" w:sz="0" w:space="0" w:color="auto"/>
                                        <w:bottom w:val="none" w:sz="0" w:space="0" w:color="auto"/>
                                        <w:right w:val="none" w:sz="0" w:space="0" w:color="auto"/>
                                      </w:divBdr>
                                      <w:divsChild>
                                        <w:div w:id="11733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5808190">
                  <w:marLeft w:val="0"/>
                  <w:marRight w:val="0"/>
                  <w:marTop w:val="0"/>
                  <w:marBottom w:val="0"/>
                  <w:divBdr>
                    <w:top w:val="none" w:sz="0" w:space="0" w:color="auto"/>
                    <w:left w:val="none" w:sz="0" w:space="0" w:color="auto"/>
                    <w:bottom w:val="none" w:sz="0" w:space="0" w:color="auto"/>
                    <w:right w:val="none" w:sz="0" w:space="0" w:color="auto"/>
                  </w:divBdr>
                  <w:divsChild>
                    <w:div w:id="1065373835">
                      <w:marLeft w:val="0"/>
                      <w:marRight w:val="0"/>
                      <w:marTop w:val="0"/>
                      <w:marBottom w:val="0"/>
                      <w:divBdr>
                        <w:top w:val="none" w:sz="0" w:space="0" w:color="auto"/>
                        <w:left w:val="none" w:sz="0" w:space="0" w:color="auto"/>
                        <w:bottom w:val="none" w:sz="0" w:space="0" w:color="auto"/>
                        <w:right w:val="none" w:sz="0" w:space="0" w:color="auto"/>
                      </w:divBdr>
                      <w:divsChild>
                        <w:div w:id="968971148">
                          <w:marLeft w:val="0"/>
                          <w:marRight w:val="0"/>
                          <w:marTop w:val="0"/>
                          <w:marBottom w:val="0"/>
                          <w:divBdr>
                            <w:top w:val="none" w:sz="0" w:space="0" w:color="auto"/>
                            <w:left w:val="none" w:sz="0" w:space="0" w:color="auto"/>
                            <w:bottom w:val="none" w:sz="0" w:space="0" w:color="auto"/>
                            <w:right w:val="none" w:sz="0" w:space="0" w:color="auto"/>
                          </w:divBdr>
                          <w:divsChild>
                            <w:div w:id="1815873741">
                              <w:marLeft w:val="0"/>
                              <w:marRight w:val="0"/>
                              <w:marTop w:val="0"/>
                              <w:marBottom w:val="0"/>
                              <w:divBdr>
                                <w:top w:val="none" w:sz="0" w:space="0" w:color="auto"/>
                                <w:left w:val="none" w:sz="0" w:space="0" w:color="auto"/>
                                <w:bottom w:val="none" w:sz="0" w:space="0" w:color="auto"/>
                                <w:right w:val="none" w:sz="0" w:space="0" w:color="auto"/>
                              </w:divBdr>
                            </w:div>
                            <w:div w:id="1921014839">
                              <w:marLeft w:val="0"/>
                              <w:marRight w:val="0"/>
                              <w:marTop w:val="0"/>
                              <w:marBottom w:val="0"/>
                              <w:divBdr>
                                <w:top w:val="none" w:sz="0" w:space="0" w:color="auto"/>
                                <w:left w:val="none" w:sz="0" w:space="0" w:color="auto"/>
                                <w:bottom w:val="none" w:sz="0" w:space="0" w:color="auto"/>
                                <w:right w:val="none" w:sz="0" w:space="0" w:color="auto"/>
                              </w:divBdr>
                              <w:divsChild>
                                <w:div w:id="286469514">
                                  <w:marLeft w:val="0"/>
                                  <w:marRight w:val="0"/>
                                  <w:marTop w:val="0"/>
                                  <w:marBottom w:val="0"/>
                                  <w:divBdr>
                                    <w:top w:val="none" w:sz="0" w:space="0" w:color="auto"/>
                                    <w:left w:val="none" w:sz="0" w:space="0" w:color="auto"/>
                                    <w:bottom w:val="none" w:sz="0" w:space="0" w:color="auto"/>
                                    <w:right w:val="none" w:sz="0" w:space="0" w:color="auto"/>
                                  </w:divBdr>
                                  <w:divsChild>
                                    <w:div w:id="633876234">
                                      <w:marLeft w:val="0"/>
                                      <w:marRight w:val="0"/>
                                      <w:marTop w:val="0"/>
                                      <w:marBottom w:val="0"/>
                                      <w:divBdr>
                                        <w:top w:val="none" w:sz="0" w:space="0" w:color="auto"/>
                                        <w:left w:val="none" w:sz="0" w:space="0" w:color="auto"/>
                                        <w:bottom w:val="none" w:sz="0" w:space="0" w:color="auto"/>
                                        <w:right w:val="none" w:sz="0" w:space="0" w:color="auto"/>
                                      </w:divBdr>
                                    </w:div>
                                    <w:div w:id="630940966">
                                      <w:marLeft w:val="0"/>
                                      <w:marRight w:val="0"/>
                                      <w:marTop w:val="0"/>
                                      <w:marBottom w:val="0"/>
                                      <w:divBdr>
                                        <w:top w:val="none" w:sz="0" w:space="0" w:color="auto"/>
                                        <w:left w:val="none" w:sz="0" w:space="0" w:color="auto"/>
                                        <w:bottom w:val="none" w:sz="0" w:space="0" w:color="auto"/>
                                        <w:right w:val="none" w:sz="0" w:space="0" w:color="auto"/>
                                      </w:divBdr>
                                      <w:divsChild>
                                        <w:div w:id="99052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098525">
                                  <w:marLeft w:val="0"/>
                                  <w:marRight w:val="0"/>
                                  <w:marTop w:val="0"/>
                                  <w:marBottom w:val="0"/>
                                  <w:divBdr>
                                    <w:top w:val="none" w:sz="0" w:space="0" w:color="auto"/>
                                    <w:left w:val="none" w:sz="0" w:space="0" w:color="auto"/>
                                    <w:bottom w:val="none" w:sz="0" w:space="0" w:color="auto"/>
                                    <w:right w:val="none" w:sz="0" w:space="0" w:color="auto"/>
                                  </w:divBdr>
                                  <w:divsChild>
                                    <w:div w:id="669795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334709">
                              <w:marLeft w:val="0"/>
                              <w:marRight w:val="0"/>
                              <w:marTop w:val="0"/>
                              <w:marBottom w:val="0"/>
                              <w:divBdr>
                                <w:top w:val="none" w:sz="0" w:space="0" w:color="auto"/>
                                <w:left w:val="none" w:sz="0" w:space="0" w:color="auto"/>
                                <w:bottom w:val="none" w:sz="0" w:space="0" w:color="auto"/>
                                <w:right w:val="none" w:sz="0" w:space="0" w:color="auto"/>
                              </w:divBdr>
                              <w:divsChild>
                                <w:div w:id="311838703">
                                  <w:marLeft w:val="0"/>
                                  <w:marRight w:val="0"/>
                                  <w:marTop w:val="0"/>
                                  <w:marBottom w:val="0"/>
                                  <w:divBdr>
                                    <w:top w:val="none" w:sz="0" w:space="0" w:color="auto"/>
                                    <w:left w:val="none" w:sz="0" w:space="0" w:color="auto"/>
                                    <w:bottom w:val="none" w:sz="0" w:space="0" w:color="auto"/>
                                    <w:right w:val="none" w:sz="0" w:space="0" w:color="auto"/>
                                  </w:divBdr>
                                  <w:divsChild>
                                    <w:div w:id="1600025879">
                                      <w:marLeft w:val="0"/>
                                      <w:marRight w:val="0"/>
                                      <w:marTop w:val="0"/>
                                      <w:marBottom w:val="0"/>
                                      <w:divBdr>
                                        <w:top w:val="none" w:sz="0" w:space="0" w:color="auto"/>
                                        <w:left w:val="none" w:sz="0" w:space="0" w:color="auto"/>
                                        <w:bottom w:val="none" w:sz="0" w:space="0" w:color="auto"/>
                                        <w:right w:val="none" w:sz="0" w:space="0" w:color="auto"/>
                                      </w:divBdr>
                                    </w:div>
                                    <w:div w:id="1337881462">
                                      <w:marLeft w:val="0"/>
                                      <w:marRight w:val="0"/>
                                      <w:marTop w:val="0"/>
                                      <w:marBottom w:val="0"/>
                                      <w:divBdr>
                                        <w:top w:val="none" w:sz="0" w:space="0" w:color="auto"/>
                                        <w:left w:val="none" w:sz="0" w:space="0" w:color="auto"/>
                                        <w:bottom w:val="none" w:sz="0" w:space="0" w:color="auto"/>
                                        <w:right w:val="none" w:sz="0" w:space="0" w:color="auto"/>
                                      </w:divBdr>
                                      <w:divsChild>
                                        <w:div w:id="26288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8247005">
                  <w:marLeft w:val="0"/>
                  <w:marRight w:val="0"/>
                  <w:marTop w:val="0"/>
                  <w:marBottom w:val="0"/>
                  <w:divBdr>
                    <w:top w:val="none" w:sz="0" w:space="0" w:color="auto"/>
                    <w:left w:val="none" w:sz="0" w:space="0" w:color="auto"/>
                    <w:bottom w:val="none" w:sz="0" w:space="0" w:color="auto"/>
                    <w:right w:val="none" w:sz="0" w:space="0" w:color="auto"/>
                  </w:divBdr>
                  <w:divsChild>
                    <w:div w:id="419066657">
                      <w:marLeft w:val="0"/>
                      <w:marRight w:val="0"/>
                      <w:marTop w:val="0"/>
                      <w:marBottom w:val="0"/>
                      <w:divBdr>
                        <w:top w:val="none" w:sz="0" w:space="0" w:color="auto"/>
                        <w:left w:val="none" w:sz="0" w:space="0" w:color="auto"/>
                        <w:bottom w:val="none" w:sz="0" w:space="0" w:color="auto"/>
                        <w:right w:val="none" w:sz="0" w:space="0" w:color="auto"/>
                      </w:divBdr>
                      <w:divsChild>
                        <w:div w:id="1956865082">
                          <w:marLeft w:val="0"/>
                          <w:marRight w:val="0"/>
                          <w:marTop w:val="0"/>
                          <w:marBottom w:val="0"/>
                          <w:divBdr>
                            <w:top w:val="none" w:sz="0" w:space="0" w:color="auto"/>
                            <w:left w:val="none" w:sz="0" w:space="0" w:color="auto"/>
                            <w:bottom w:val="none" w:sz="0" w:space="0" w:color="auto"/>
                            <w:right w:val="none" w:sz="0" w:space="0" w:color="auto"/>
                          </w:divBdr>
                          <w:divsChild>
                            <w:div w:id="710693789">
                              <w:marLeft w:val="0"/>
                              <w:marRight w:val="0"/>
                              <w:marTop w:val="0"/>
                              <w:marBottom w:val="0"/>
                              <w:divBdr>
                                <w:top w:val="none" w:sz="0" w:space="0" w:color="auto"/>
                                <w:left w:val="none" w:sz="0" w:space="0" w:color="auto"/>
                                <w:bottom w:val="none" w:sz="0" w:space="0" w:color="auto"/>
                                <w:right w:val="none" w:sz="0" w:space="0" w:color="auto"/>
                              </w:divBdr>
                            </w:div>
                            <w:div w:id="1721243644">
                              <w:marLeft w:val="0"/>
                              <w:marRight w:val="0"/>
                              <w:marTop w:val="0"/>
                              <w:marBottom w:val="0"/>
                              <w:divBdr>
                                <w:top w:val="none" w:sz="0" w:space="0" w:color="auto"/>
                                <w:left w:val="none" w:sz="0" w:space="0" w:color="auto"/>
                                <w:bottom w:val="none" w:sz="0" w:space="0" w:color="auto"/>
                                <w:right w:val="none" w:sz="0" w:space="0" w:color="auto"/>
                              </w:divBdr>
                              <w:divsChild>
                                <w:div w:id="601574227">
                                  <w:marLeft w:val="0"/>
                                  <w:marRight w:val="0"/>
                                  <w:marTop w:val="0"/>
                                  <w:marBottom w:val="0"/>
                                  <w:divBdr>
                                    <w:top w:val="none" w:sz="0" w:space="0" w:color="auto"/>
                                    <w:left w:val="none" w:sz="0" w:space="0" w:color="auto"/>
                                    <w:bottom w:val="none" w:sz="0" w:space="0" w:color="auto"/>
                                    <w:right w:val="none" w:sz="0" w:space="0" w:color="auto"/>
                                  </w:divBdr>
                                  <w:divsChild>
                                    <w:div w:id="1531458847">
                                      <w:marLeft w:val="0"/>
                                      <w:marRight w:val="0"/>
                                      <w:marTop w:val="0"/>
                                      <w:marBottom w:val="0"/>
                                      <w:divBdr>
                                        <w:top w:val="none" w:sz="0" w:space="0" w:color="auto"/>
                                        <w:left w:val="none" w:sz="0" w:space="0" w:color="auto"/>
                                        <w:bottom w:val="none" w:sz="0" w:space="0" w:color="auto"/>
                                        <w:right w:val="none" w:sz="0" w:space="0" w:color="auto"/>
                                      </w:divBdr>
                                    </w:div>
                                    <w:div w:id="195627306">
                                      <w:marLeft w:val="0"/>
                                      <w:marRight w:val="0"/>
                                      <w:marTop w:val="0"/>
                                      <w:marBottom w:val="0"/>
                                      <w:divBdr>
                                        <w:top w:val="none" w:sz="0" w:space="0" w:color="auto"/>
                                        <w:left w:val="none" w:sz="0" w:space="0" w:color="auto"/>
                                        <w:bottom w:val="none" w:sz="0" w:space="0" w:color="auto"/>
                                        <w:right w:val="none" w:sz="0" w:space="0" w:color="auto"/>
                                      </w:divBdr>
                                      <w:divsChild>
                                        <w:div w:id="10639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850566">
                                  <w:marLeft w:val="0"/>
                                  <w:marRight w:val="0"/>
                                  <w:marTop w:val="0"/>
                                  <w:marBottom w:val="0"/>
                                  <w:divBdr>
                                    <w:top w:val="none" w:sz="0" w:space="0" w:color="auto"/>
                                    <w:left w:val="none" w:sz="0" w:space="0" w:color="auto"/>
                                    <w:bottom w:val="none" w:sz="0" w:space="0" w:color="auto"/>
                                    <w:right w:val="none" w:sz="0" w:space="0" w:color="auto"/>
                                  </w:divBdr>
                                  <w:divsChild>
                                    <w:div w:id="150235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349949">
                              <w:marLeft w:val="0"/>
                              <w:marRight w:val="0"/>
                              <w:marTop w:val="0"/>
                              <w:marBottom w:val="0"/>
                              <w:divBdr>
                                <w:top w:val="none" w:sz="0" w:space="0" w:color="auto"/>
                                <w:left w:val="none" w:sz="0" w:space="0" w:color="auto"/>
                                <w:bottom w:val="none" w:sz="0" w:space="0" w:color="auto"/>
                                <w:right w:val="none" w:sz="0" w:space="0" w:color="auto"/>
                              </w:divBdr>
                              <w:divsChild>
                                <w:div w:id="1814565124">
                                  <w:marLeft w:val="0"/>
                                  <w:marRight w:val="0"/>
                                  <w:marTop w:val="0"/>
                                  <w:marBottom w:val="0"/>
                                  <w:divBdr>
                                    <w:top w:val="none" w:sz="0" w:space="0" w:color="auto"/>
                                    <w:left w:val="none" w:sz="0" w:space="0" w:color="auto"/>
                                    <w:bottom w:val="none" w:sz="0" w:space="0" w:color="auto"/>
                                    <w:right w:val="none" w:sz="0" w:space="0" w:color="auto"/>
                                  </w:divBdr>
                                  <w:divsChild>
                                    <w:div w:id="1891839532">
                                      <w:marLeft w:val="0"/>
                                      <w:marRight w:val="0"/>
                                      <w:marTop w:val="0"/>
                                      <w:marBottom w:val="0"/>
                                      <w:divBdr>
                                        <w:top w:val="none" w:sz="0" w:space="0" w:color="auto"/>
                                        <w:left w:val="none" w:sz="0" w:space="0" w:color="auto"/>
                                        <w:bottom w:val="none" w:sz="0" w:space="0" w:color="auto"/>
                                        <w:right w:val="none" w:sz="0" w:space="0" w:color="auto"/>
                                      </w:divBdr>
                                      <w:divsChild>
                                        <w:div w:id="56029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081956">
                              <w:marLeft w:val="0"/>
                              <w:marRight w:val="0"/>
                              <w:marTop w:val="0"/>
                              <w:marBottom w:val="0"/>
                              <w:divBdr>
                                <w:top w:val="none" w:sz="0" w:space="0" w:color="auto"/>
                                <w:left w:val="none" w:sz="0" w:space="0" w:color="auto"/>
                                <w:bottom w:val="none" w:sz="0" w:space="0" w:color="auto"/>
                                <w:right w:val="none" w:sz="0" w:space="0" w:color="auto"/>
                              </w:divBdr>
                              <w:divsChild>
                                <w:div w:id="612055413">
                                  <w:marLeft w:val="0"/>
                                  <w:marRight w:val="0"/>
                                  <w:marTop w:val="0"/>
                                  <w:marBottom w:val="0"/>
                                  <w:divBdr>
                                    <w:top w:val="none" w:sz="0" w:space="0" w:color="auto"/>
                                    <w:left w:val="none" w:sz="0" w:space="0" w:color="auto"/>
                                    <w:bottom w:val="none" w:sz="0" w:space="0" w:color="auto"/>
                                    <w:right w:val="none" w:sz="0" w:space="0" w:color="auto"/>
                                  </w:divBdr>
                                  <w:divsChild>
                                    <w:div w:id="1744110197">
                                      <w:marLeft w:val="0"/>
                                      <w:marRight w:val="0"/>
                                      <w:marTop w:val="0"/>
                                      <w:marBottom w:val="0"/>
                                      <w:divBdr>
                                        <w:top w:val="none" w:sz="0" w:space="0" w:color="auto"/>
                                        <w:left w:val="none" w:sz="0" w:space="0" w:color="auto"/>
                                        <w:bottom w:val="none" w:sz="0" w:space="0" w:color="auto"/>
                                        <w:right w:val="none" w:sz="0" w:space="0" w:color="auto"/>
                                      </w:divBdr>
                                    </w:div>
                                    <w:div w:id="999308006">
                                      <w:marLeft w:val="0"/>
                                      <w:marRight w:val="0"/>
                                      <w:marTop w:val="0"/>
                                      <w:marBottom w:val="0"/>
                                      <w:divBdr>
                                        <w:top w:val="none" w:sz="0" w:space="0" w:color="auto"/>
                                        <w:left w:val="none" w:sz="0" w:space="0" w:color="auto"/>
                                        <w:bottom w:val="none" w:sz="0" w:space="0" w:color="auto"/>
                                        <w:right w:val="none" w:sz="0" w:space="0" w:color="auto"/>
                                      </w:divBdr>
                                      <w:divsChild>
                                        <w:div w:id="144920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5061664">
                  <w:marLeft w:val="0"/>
                  <w:marRight w:val="0"/>
                  <w:marTop w:val="0"/>
                  <w:marBottom w:val="0"/>
                  <w:divBdr>
                    <w:top w:val="none" w:sz="0" w:space="0" w:color="auto"/>
                    <w:left w:val="none" w:sz="0" w:space="0" w:color="auto"/>
                    <w:bottom w:val="none" w:sz="0" w:space="0" w:color="auto"/>
                    <w:right w:val="none" w:sz="0" w:space="0" w:color="auto"/>
                  </w:divBdr>
                  <w:divsChild>
                    <w:div w:id="30886221">
                      <w:marLeft w:val="0"/>
                      <w:marRight w:val="0"/>
                      <w:marTop w:val="0"/>
                      <w:marBottom w:val="0"/>
                      <w:divBdr>
                        <w:top w:val="none" w:sz="0" w:space="0" w:color="auto"/>
                        <w:left w:val="none" w:sz="0" w:space="0" w:color="auto"/>
                        <w:bottom w:val="none" w:sz="0" w:space="0" w:color="auto"/>
                        <w:right w:val="none" w:sz="0" w:space="0" w:color="auto"/>
                      </w:divBdr>
                      <w:divsChild>
                        <w:div w:id="1159149879">
                          <w:marLeft w:val="0"/>
                          <w:marRight w:val="0"/>
                          <w:marTop w:val="0"/>
                          <w:marBottom w:val="0"/>
                          <w:divBdr>
                            <w:top w:val="none" w:sz="0" w:space="0" w:color="auto"/>
                            <w:left w:val="none" w:sz="0" w:space="0" w:color="auto"/>
                            <w:bottom w:val="none" w:sz="0" w:space="0" w:color="auto"/>
                            <w:right w:val="none" w:sz="0" w:space="0" w:color="auto"/>
                          </w:divBdr>
                          <w:divsChild>
                            <w:div w:id="1631864376">
                              <w:marLeft w:val="0"/>
                              <w:marRight w:val="0"/>
                              <w:marTop w:val="0"/>
                              <w:marBottom w:val="0"/>
                              <w:divBdr>
                                <w:top w:val="none" w:sz="0" w:space="0" w:color="auto"/>
                                <w:left w:val="none" w:sz="0" w:space="0" w:color="auto"/>
                                <w:bottom w:val="none" w:sz="0" w:space="0" w:color="auto"/>
                                <w:right w:val="none" w:sz="0" w:space="0" w:color="auto"/>
                              </w:divBdr>
                            </w:div>
                            <w:div w:id="2098165190">
                              <w:marLeft w:val="0"/>
                              <w:marRight w:val="0"/>
                              <w:marTop w:val="0"/>
                              <w:marBottom w:val="0"/>
                              <w:divBdr>
                                <w:top w:val="none" w:sz="0" w:space="0" w:color="auto"/>
                                <w:left w:val="none" w:sz="0" w:space="0" w:color="auto"/>
                                <w:bottom w:val="none" w:sz="0" w:space="0" w:color="auto"/>
                                <w:right w:val="none" w:sz="0" w:space="0" w:color="auto"/>
                              </w:divBdr>
                              <w:divsChild>
                                <w:div w:id="271324050">
                                  <w:marLeft w:val="0"/>
                                  <w:marRight w:val="0"/>
                                  <w:marTop w:val="0"/>
                                  <w:marBottom w:val="0"/>
                                  <w:divBdr>
                                    <w:top w:val="none" w:sz="0" w:space="0" w:color="auto"/>
                                    <w:left w:val="none" w:sz="0" w:space="0" w:color="auto"/>
                                    <w:bottom w:val="none" w:sz="0" w:space="0" w:color="auto"/>
                                    <w:right w:val="none" w:sz="0" w:space="0" w:color="auto"/>
                                  </w:divBdr>
                                  <w:divsChild>
                                    <w:div w:id="1558009851">
                                      <w:marLeft w:val="0"/>
                                      <w:marRight w:val="0"/>
                                      <w:marTop w:val="0"/>
                                      <w:marBottom w:val="0"/>
                                      <w:divBdr>
                                        <w:top w:val="none" w:sz="0" w:space="0" w:color="auto"/>
                                        <w:left w:val="none" w:sz="0" w:space="0" w:color="auto"/>
                                        <w:bottom w:val="none" w:sz="0" w:space="0" w:color="auto"/>
                                        <w:right w:val="none" w:sz="0" w:space="0" w:color="auto"/>
                                      </w:divBdr>
                                    </w:div>
                                    <w:div w:id="892615111">
                                      <w:marLeft w:val="0"/>
                                      <w:marRight w:val="0"/>
                                      <w:marTop w:val="0"/>
                                      <w:marBottom w:val="0"/>
                                      <w:divBdr>
                                        <w:top w:val="none" w:sz="0" w:space="0" w:color="auto"/>
                                        <w:left w:val="none" w:sz="0" w:space="0" w:color="auto"/>
                                        <w:bottom w:val="none" w:sz="0" w:space="0" w:color="auto"/>
                                        <w:right w:val="none" w:sz="0" w:space="0" w:color="auto"/>
                                      </w:divBdr>
                                      <w:divsChild>
                                        <w:div w:id="131368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197901">
                                  <w:marLeft w:val="0"/>
                                  <w:marRight w:val="0"/>
                                  <w:marTop w:val="0"/>
                                  <w:marBottom w:val="0"/>
                                  <w:divBdr>
                                    <w:top w:val="none" w:sz="0" w:space="0" w:color="auto"/>
                                    <w:left w:val="none" w:sz="0" w:space="0" w:color="auto"/>
                                    <w:bottom w:val="none" w:sz="0" w:space="0" w:color="auto"/>
                                    <w:right w:val="none" w:sz="0" w:space="0" w:color="auto"/>
                                  </w:divBdr>
                                  <w:divsChild>
                                    <w:div w:id="138840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79988">
                              <w:marLeft w:val="0"/>
                              <w:marRight w:val="0"/>
                              <w:marTop w:val="0"/>
                              <w:marBottom w:val="0"/>
                              <w:divBdr>
                                <w:top w:val="none" w:sz="0" w:space="0" w:color="auto"/>
                                <w:left w:val="none" w:sz="0" w:space="0" w:color="auto"/>
                                <w:bottom w:val="none" w:sz="0" w:space="0" w:color="auto"/>
                                <w:right w:val="none" w:sz="0" w:space="0" w:color="auto"/>
                              </w:divBdr>
                              <w:divsChild>
                                <w:div w:id="851071233">
                                  <w:marLeft w:val="0"/>
                                  <w:marRight w:val="0"/>
                                  <w:marTop w:val="0"/>
                                  <w:marBottom w:val="0"/>
                                  <w:divBdr>
                                    <w:top w:val="none" w:sz="0" w:space="0" w:color="auto"/>
                                    <w:left w:val="none" w:sz="0" w:space="0" w:color="auto"/>
                                    <w:bottom w:val="none" w:sz="0" w:space="0" w:color="auto"/>
                                    <w:right w:val="none" w:sz="0" w:space="0" w:color="auto"/>
                                  </w:divBdr>
                                  <w:divsChild>
                                    <w:div w:id="1745645460">
                                      <w:marLeft w:val="0"/>
                                      <w:marRight w:val="0"/>
                                      <w:marTop w:val="0"/>
                                      <w:marBottom w:val="0"/>
                                      <w:divBdr>
                                        <w:top w:val="none" w:sz="0" w:space="0" w:color="auto"/>
                                        <w:left w:val="none" w:sz="0" w:space="0" w:color="auto"/>
                                        <w:bottom w:val="none" w:sz="0" w:space="0" w:color="auto"/>
                                        <w:right w:val="none" w:sz="0" w:space="0" w:color="auto"/>
                                      </w:divBdr>
                                      <w:divsChild>
                                        <w:div w:id="1416707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160928">
                              <w:marLeft w:val="0"/>
                              <w:marRight w:val="0"/>
                              <w:marTop w:val="0"/>
                              <w:marBottom w:val="0"/>
                              <w:divBdr>
                                <w:top w:val="none" w:sz="0" w:space="0" w:color="auto"/>
                                <w:left w:val="none" w:sz="0" w:space="0" w:color="auto"/>
                                <w:bottom w:val="none" w:sz="0" w:space="0" w:color="auto"/>
                                <w:right w:val="none" w:sz="0" w:space="0" w:color="auto"/>
                              </w:divBdr>
                              <w:divsChild>
                                <w:div w:id="2089646148">
                                  <w:marLeft w:val="0"/>
                                  <w:marRight w:val="0"/>
                                  <w:marTop w:val="0"/>
                                  <w:marBottom w:val="0"/>
                                  <w:divBdr>
                                    <w:top w:val="none" w:sz="0" w:space="0" w:color="auto"/>
                                    <w:left w:val="none" w:sz="0" w:space="0" w:color="auto"/>
                                    <w:bottom w:val="none" w:sz="0" w:space="0" w:color="auto"/>
                                    <w:right w:val="none" w:sz="0" w:space="0" w:color="auto"/>
                                  </w:divBdr>
                                  <w:divsChild>
                                    <w:div w:id="1281105677">
                                      <w:marLeft w:val="0"/>
                                      <w:marRight w:val="0"/>
                                      <w:marTop w:val="0"/>
                                      <w:marBottom w:val="0"/>
                                      <w:divBdr>
                                        <w:top w:val="none" w:sz="0" w:space="0" w:color="auto"/>
                                        <w:left w:val="none" w:sz="0" w:space="0" w:color="auto"/>
                                        <w:bottom w:val="none" w:sz="0" w:space="0" w:color="auto"/>
                                        <w:right w:val="none" w:sz="0" w:space="0" w:color="auto"/>
                                      </w:divBdr>
                                    </w:div>
                                    <w:div w:id="1633056055">
                                      <w:marLeft w:val="0"/>
                                      <w:marRight w:val="0"/>
                                      <w:marTop w:val="0"/>
                                      <w:marBottom w:val="0"/>
                                      <w:divBdr>
                                        <w:top w:val="none" w:sz="0" w:space="0" w:color="auto"/>
                                        <w:left w:val="none" w:sz="0" w:space="0" w:color="auto"/>
                                        <w:bottom w:val="none" w:sz="0" w:space="0" w:color="auto"/>
                                        <w:right w:val="none" w:sz="0" w:space="0" w:color="auto"/>
                                      </w:divBdr>
                                      <w:divsChild>
                                        <w:div w:id="14412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3233806">
              <w:marLeft w:val="0"/>
              <w:marRight w:val="0"/>
              <w:marTop w:val="0"/>
              <w:marBottom w:val="0"/>
              <w:divBdr>
                <w:top w:val="none" w:sz="0" w:space="0" w:color="auto"/>
                <w:left w:val="none" w:sz="0" w:space="0" w:color="auto"/>
                <w:bottom w:val="none" w:sz="0" w:space="0" w:color="auto"/>
                <w:right w:val="none" w:sz="0" w:space="0" w:color="auto"/>
              </w:divBdr>
              <w:divsChild>
                <w:div w:id="40838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077551">
      <w:bodyDiv w:val="1"/>
      <w:marLeft w:val="0"/>
      <w:marRight w:val="0"/>
      <w:marTop w:val="0"/>
      <w:marBottom w:val="0"/>
      <w:divBdr>
        <w:top w:val="none" w:sz="0" w:space="0" w:color="auto"/>
        <w:left w:val="none" w:sz="0" w:space="0" w:color="auto"/>
        <w:bottom w:val="none" w:sz="0" w:space="0" w:color="auto"/>
        <w:right w:val="none" w:sz="0" w:space="0" w:color="auto"/>
      </w:divBdr>
      <w:divsChild>
        <w:div w:id="194973244">
          <w:marLeft w:val="0"/>
          <w:marRight w:val="0"/>
          <w:marTop w:val="0"/>
          <w:marBottom w:val="0"/>
          <w:divBdr>
            <w:top w:val="none" w:sz="0" w:space="0" w:color="auto"/>
            <w:left w:val="none" w:sz="0" w:space="0" w:color="auto"/>
            <w:bottom w:val="none" w:sz="0" w:space="0" w:color="auto"/>
            <w:right w:val="none" w:sz="0" w:space="0" w:color="auto"/>
          </w:divBdr>
          <w:divsChild>
            <w:div w:id="1276332001">
              <w:marLeft w:val="0"/>
              <w:marRight w:val="0"/>
              <w:marTop w:val="0"/>
              <w:marBottom w:val="0"/>
              <w:divBdr>
                <w:top w:val="none" w:sz="0" w:space="0" w:color="auto"/>
                <w:left w:val="none" w:sz="0" w:space="0" w:color="auto"/>
                <w:bottom w:val="none" w:sz="0" w:space="0" w:color="auto"/>
                <w:right w:val="none" w:sz="0" w:space="0" w:color="auto"/>
              </w:divBdr>
            </w:div>
            <w:div w:id="237985102">
              <w:marLeft w:val="0"/>
              <w:marRight w:val="0"/>
              <w:marTop w:val="0"/>
              <w:marBottom w:val="0"/>
              <w:divBdr>
                <w:top w:val="none" w:sz="0" w:space="0" w:color="auto"/>
                <w:left w:val="none" w:sz="0" w:space="0" w:color="auto"/>
                <w:bottom w:val="none" w:sz="0" w:space="0" w:color="auto"/>
                <w:right w:val="none" w:sz="0" w:space="0" w:color="auto"/>
              </w:divBdr>
            </w:div>
            <w:div w:id="74325294">
              <w:marLeft w:val="0"/>
              <w:marRight w:val="0"/>
              <w:marTop w:val="0"/>
              <w:marBottom w:val="0"/>
              <w:divBdr>
                <w:top w:val="none" w:sz="0" w:space="0" w:color="auto"/>
                <w:left w:val="none" w:sz="0" w:space="0" w:color="auto"/>
                <w:bottom w:val="none" w:sz="0" w:space="0" w:color="auto"/>
                <w:right w:val="none" w:sz="0" w:space="0" w:color="auto"/>
              </w:divBdr>
              <w:divsChild>
                <w:div w:id="484474585">
                  <w:marLeft w:val="0"/>
                  <w:marRight w:val="0"/>
                  <w:marTop w:val="0"/>
                  <w:marBottom w:val="0"/>
                  <w:divBdr>
                    <w:top w:val="none" w:sz="0" w:space="0" w:color="auto"/>
                    <w:left w:val="none" w:sz="0" w:space="0" w:color="auto"/>
                    <w:bottom w:val="none" w:sz="0" w:space="0" w:color="auto"/>
                    <w:right w:val="none" w:sz="0" w:space="0" w:color="auto"/>
                  </w:divBdr>
                </w:div>
              </w:divsChild>
            </w:div>
            <w:div w:id="1220894549">
              <w:marLeft w:val="0"/>
              <w:marRight w:val="0"/>
              <w:marTop w:val="0"/>
              <w:marBottom w:val="0"/>
              <w:divBdr>
                <w:top w:val="none" w:sz="0" w:space="0" w:color="auto"/>
                <w:left w:val="none" w:sz="0" w:space="0" w:color="auto"/>
                <w:bottom w:val="none" w:sz="0" w:space="0" w:color="auto"/>
                <w:right w:val="none" w:sz="0" w:space="0" w:color="auto"/>
              </w:divBdr>
              <w:divsChild>
                <w:div w:id="1589267143">
                  <w:marLeft w:val="0"/>
                  <w:marRight w:val="0"/>
                  <w:marTop w:val="0"/>
                  <w:marBottom w:val="0"/>
                  <w:divBdr>
                    <w:top w:val="none" w:sz="0" w:space="0" w:color="auto"/>
                    <w:left w:val="none" w:sz="0" w:space="0" w:color="auto"/>
                    <w:bottom w:val="none" w:sz="0" w:space="0" w:color="auto"/>
                    <w:right w:val="none" w:sz="0" w:space="0" w:color="auto"/>
                  </w:divBdr>
                  <w:divsChild>
                    <w:div w:id="214152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100396">
              <w:marLeft w:val="0"/>
              <w:marRight w:val="0"/>
              <w:marTop w:val="0"/>
              <w:marBottom w:val="0"/>
              <w:divBdr>
                <w:top w:val="none" w:sz="0" w:space="0" w:color="auto"/>
                <w:left w:val="none" w:sz="0" w:space="0" w:color="auto"/>
                <w:bottom w:val="none" w:sz="0" w:space="0" w:color="auto"/>
                <w:right w:val="none" w:sz="0" w:space="0" w:color="auto"/>
              </w:divBdr>
              <w:divsChild>
                <w:div w:id="32657979">
                  <w:marLeft w:val="0"/>
                  <w:marRight w:val="0"/>
                  <w:marTop w:val="0"/>
                  <w:marBottom w:val="0"/>
                  <w:divBdr>
                    <w:top w:val="none" w:sz="0" w:space="0" w:color="auto"/>
                    <w:left w:val="none" w:sz="0" w:space="0" w:color="auto"/>
                    <w:bottom w:val="none" w:sz="0" w:space="0" w:color="auto"/>
                    <w:right w:val="none" w:sz="0" w:space="0" w:color="auto"/>
                  </w:divBdr>
                  <w:divsChild>
                    <w:div w:id="1092314800">
                      <w:marLeft w:val="0"/>
                      <w:marRight w:val="0"/>
                      <w:marTop w:val="0"/>
                      <w:marBottom w:val="0"/>
                      <w:divBdr>
                        <w:top w:val="none" w:sz="0" w:space="0" w:color="auto"/>
                        <w:left w:val="none" w:sz="0" w:space="0" w:color="auto"/>
                        <w:bottom w:val="none" w:sz="0" w:space="0" w:color="auto"/>
                        <w:right w:val="none" w:sz="0" w:space="0" w:color="auto"/>
                      </w:divBdr>
                      <w:divsChild>
                        <w:div w:id="1843086803">
                          <w:marLeft w:val="0"/>
                          <w:marRight w:val="0"/>
                          <w:marTop w:val="0"/>
                          <w:marBottom w:val="0"/>
                          <w:divBdr>
                            <w:top w:val="none" w:sz="0" w:space="0" w:color="auto"/>
                            <w:left w:val="none" w:sz="0" w:space="0" w:color="auto"/>
                            <w:bottom w:val="none" w:sz="0" w:space="0" w:color="auto"/>
                            <w:right w:val="none" w:sz="0" w:space="0" w:color="auto"/>
                          </w:divBdr>
                          <w:divsChild>
                            <w:div w:id="1648433370">
                              <w:marLeft w:val="0"/>
                              <w:marRight w:val="0"/>
                              <w:marTop w:val="0"/>
                              <w:marBottom w:val="0"/>
                              <w:divBdr>
                                <w:top w:val="none" w:sz="0" w:space="0" w:color="auto"/>
                                <w:left w:val="none" w:sz="0" w:space="0" w:color="auto"/>
                                <w:bottom w:val="none" w:sz="0" w:space="0" w:color="auto"/>
                                <w:right w:val="none" w:sz="0" w:space="0" w:color="auto"/>
                              </w:divBdr>
                            </w:div>
                            <w:div w:id="152070798">
                              <w:marLeft w:val="0"/>
                              <w:marRight w:val="0"/>
                              <w:marTop w:val="0"/>
                              <w:marBottom w:val="0"/>
                              <w:divBdr>
                                <w:top w:val="none" w:sz="0" w:space="0" w:color="auto"/>
                                <w:left w:val="none" w:sz="0" w:space="0" w:color="auto"/>
                                <w:bottom w:val="none" w:sz="0" w:space="0" w:color="auto"/>
                                <w:right w:val="none" w:sz="0" w:space="0" w:color="auto"/>
                              </w:divBdr>
                              <w:divsChild>
                                <w:div w:id="1699742138">
                                  <w:marLeft w:val="0"/>
                                  <w:marRight w:val="0"/>
                                  <w:marTop w:val="0"/>
                                  <w:marBottom w:val="0"/>
                                  <w:divBdr>
                                    <w:top w:val="none" w:sz="0" w:space="0" w:color="auto"/>
                                    <w:left w:val="none" w:sz="0" w:space="0" w:color="auto"/>
                                    <w:bottom w:val="none" w:sz="0" w:space="0" w:color="auto"/>
                                    <w:right w:val="none" w:sz="0" w:space="0" w:color="auto"/>
                                  </w:divBdr>
                                  <w:divsChild>
                                    <w:div w:id="1596136823">
                                      <w:marLeft w:val="0"/>
                                      <w:marRight w:val="0"/>
                                      <w:marTop w:val="0"/>
                                      <w:marBottom w:val="0"/>
                                      <w:divBdr>
                                        <w:top w:val="none" w:sz="0" w:space="0" w:color="auto"/>
                                        <w:left w:val="none" w:sz="0" w:space="0" w:color="auto"/>
                                        <w:bottom w:val="none" w:sz="0" w:space="0" w:color="auto"/>
                                        <w:right w:val="none" w:sz="0" w:space="0" w:color="auto"/>
                                      </w:divBdr>
                                      <w:divsChild>
                                        <w:div w:id="6942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850658">
                                  <w:marLeft w:val="0"/>
                                  <w:marRight w:val="0"/>
                                  <w:marTop w:val="0"/>
                                  <w:marBottom w:val="0"/>
                                  <w:divBdr>
                                    <w:top w:val="none" w:sz="0" w:space="0" w:color="auto"/>
                                    <w:left w:val="none" w:sz="0" w:space="0" w:color="auto"/>
                                    <w:bottom w:val="none" w:sz="0" w:space="0" w:color="auto"/>
                                    <w:right w:val="none" w:sz="0" w:space="0" w:color="auto"/>
                                  </w:divBdr>
                                  <w:divsChild>
                                    <w:div w:id="89334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76740">
                  <w:marLeft w:val="0"/>
                  <w:marRight w:val="0"/>
                  <w:marTop w:val="0"/>
                  <w:marBottom w:val="0"/>
                  <w:divBdr>
                    <w:top w:val="none" w:sz="0" w:space="0" w:color="auto"/>
                    <w:left w:val="none" w:sz="0" w:space="0" w:color="auto"/>
                    <w:bottom w:val="none" w:sz="0" w:space="0" w:color="auto"/>
                    <w:right w:val="none" w:sz="0" w:space="0" w:color="auto"/>
                  </w:divBdr>
                  <w:divsChild>
                    <w:div w:id="797992654">
                      <w:marLeft w:val="0"/>
                      <w:marRight w:val="0"/>
                      <w:marTop w:val="0"/>
                      <w:marBottom w:val="0"/>
                      <w:divBdr>
                        <w:top w:val="none" w:sz="0" w:space="0" w:color="auto"/>
                        <w:left w:val="none" w:sz="0" w:space="0" w:color="auto"/>
                        <w:bottom w:val="none" w:sz="0" w:space="0" w:color="auto"/>
                        <w:right w:val="none" w:sz="0" w:space="0" w:color="auto"/>
                      </w:divBdr>
                      <w:divsChild>
                        <w:div w:id="2037611730">
                          <w:marLeft w:val="0"/>
                          <w:marRight w:val="0"/>
                          <w:marTop w:val="0"/>
                          <w:marBottom w:val="0"/>
                          <w:divBdr>
                            <w:top w:val="none" w:sz="0" w:space="0" w:color="auto"/>
                            <w:left w:val="none" w:sz="0" w:space="0" w:color="auto"/>
                            <w:bottom w:val="none" w:sz="0" w:space="0" w:color="auto"/>
                            <w:right w:val="none" w:sz="0" w:space="0" w:color="auto"/>
                          </w:divBdr>
                          <w:divsChild>
                            <w:div w:id="1227496200">
                              <w:marLeft w:val="0"/>
                              <w:marRight w:val="0"/>
                              <w:marTop w:val="0"/>
                              <w:marBottom w:val="0"/>
                              <w:divBdr>
                                <w:top w:val="none" w:sz="0" w:space="0" w:color="auto"/>
                                <w:left w:val="none" w:sz="0" w:space="0" w:color="auto"/>
                                <w:bottom w:val="none" w:sz="0" w:space="0" w:color="auto"/>
                                <w:right w:val="none" w:sz="0" w:space="0" w:color="auto"/>
                              </w:divBdr>
                            </w:div>
                            <w:div w:id="2134863049">
                              <w:marLeft w:val="0"/>
                              <w:marRight w:val="0"/>
                              <w:marTop w:val="0"/>
                              <w:marBottom w:val="0"/>
                              <w:divBdr>
                                <w:top w:val="none" w:sz="0" w:space="0" w:color="auto"/>
                                <w:left w:val="none" w:sz="0" w:space="0" w:color="auto"/>
                                <w:bottom w:val="none" w:sz="0" w:space="0" w:color="auto"/>
                                <w:right w:val="none" w:sz="0" w:space="0" w:color="auto"/>
                              </w:divBdr>
                              <w:divsChild>
                                <w:div w:id="2008512586">
                                  <w:marLeft w:val="0"/>
                                  <w:marRight w:val="0"/>
                                  <w:marTop w:val="0"/>
                                  <w:marBottom w:val="0"/>
                                  <w:divBdr>
                                    <w:top w:val="none" w:sz="0" w:space="0" w:color="auto"/>
                                    <w:left w:val="none" w:sz="0" w:space="0" w:color="auto"/>
                                    <w:bottom w:val="none" w:sz="0" w:space="0" w:color="auto"/>
                                    <w:right w:val="none" w:sz="0" w:space="0" w:color="auto"/>
                                  </w:divBdr>
                                  <w:divsChild>
                                    <w:div w:id="550113961">
                                      <w:marLeft w:val="0"/>
                                      <w:marRight w:val="0"/>
                                      <w:marTop w:val="0"/>
                                      <w:marBottom w:val="0"/>
                                      <w:divBdr>
                                        <w:top w:val="none" w:sz="0" w:space="0" w:color="auto"/>
                                        <w:left w:val="none" w:sz="0" w:space="0" w:color="auto"/>
                                        <w:bottom w:val="none" w:sz="0" w:space="0" w:color="auto"/>
                                        <w:right w:val="none" w:sz="0" w:space="0" w:color="auto"/>
                                      </w:divBdr>
                                      <w:divsChild>
                                        <w:div w:id="14786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271436">
                                  <w:marLeft w:val="0"/>
                                  <w:marRight w:val="0"/>
                                  <w:marTop w:val="0"/>
                                  <w:marBottom w:val="0"/>
                                  <w:divBdr>
                                    <w:top w:val="none" w:sz="0" w:space="0" w:color="auto"/>
                                    <w:left w:val="none" w:sz="0" w:space="0" w:color="auto"/>
                                    <w:bottom w:val="none" w:sz="0" w:space="0" w:color="auto"/>
                                    <w:right w:val="none" w:sz="0" w:space="0" w:color="auto"/>
                                  </w:divBdr>
                                  <w:divsChild>
                                    <w:div w:id="177473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696246">
                  <w:marLeft w:val="0"/>
                  <w:marRight w:val="0"/>
                  <w:marTop w:val="0"/>
                  <w:marBottom w:val="0"/>
                  <w:divBdr>
                    <w:top w:val="none" w:sz="0" w:space="0" w:color="auto"/>
                    <w:left w:val="none" w:sz="0" w:space="0" w:color="auto"/>
                    <w:bottom w:val="none" w:sz="0" w:space="0" w:color="auto"/>
                    <w:right w:val="none" w:sz="0" w:space="0" w:color="auto"/>
                  </w:divBdr>
                  <w:divsChild>
                    <w:div w:id="1611545825">
                      <w:marLeft w:val="0"/>
                      <w:marRight w:val="0"/>
                      <w:marTop w:val="0"/>
                      <w:marBottom w:val="0"/>
                      <w:divBdr>
                        <w:top w:val="none" w:sz="0" w:space="0" w:color="auto"/>
                        <w:left w:val="none" w:sz="0" w:space="0" w:color="auto"/>
                        <w:bottom w:val="none" w:sz="0" w:space="0" w:color="auto"/>
                        <w:right w:val="none" w:sz="0" w:space="0" w:color="auto"/>
                      </w:divBdr>
                      <w:divsChild>
                        <w:div w:id="194587083">
                          <w:marLeft w:val="0"/>
                          <w:marRight w:val="0"/>
                          <w:marTop w:val="0"/>
                          <w:marBottom w:val="0"/>
                          <w:divBdr>
                            <w:top w:val="none" w:sz="0" w:space="0" w:color="auto"/>
                            <w:left w:val="none" w:sz="0" w:space="0" w:color="auto"/>
                            <w:bottom w:val="none" w:sz="0" w:space="0" w:color="auto"/>
                            <w:right w:val="none" w:sz="0" w:space="0" w:color="auto"/>
                          </w:divBdr>
                          <w:divsChild>
                            <w:div w:id="1262302768">
                              <w:marLeft w:val="0"/>
                              <w:marRight w:val="0"/>
                              <w:marTop w:val="0"/>
                              <w:marBottom w:val="0"/>
                              <w:divBdr>
                                <w:top w:val="none" w:sz="0" w:space="0" w:color="auto"/>
                                <w:left w:val="none" w:sz="0" w:space="0" w:color="auto"/>
                                <w:bottom w:val="none" w:sz="0" w:space="0" w:color="auto"/>
                                <w:right w:val="none" w:sz="0" w:space="0" w:color="auto"/>
                              </w:divBdr>
                            </w:div>
                            <w:div w:id="509376093">
                              <w:marLeft w:val="0"/>
                              <w:marRight w:val="0"/>
                              <w:marTop w:val="0"/>
                              <w:marBottom w:val="0"/>
                              <w:divBdr>
                                <w:top w:val="none" w:sz="0" w:space="0" w:color="auto"/>
                                <w:left w:val="none" w:sz="0" w:space="0" w:color="auto"/>
                                <w:bottom w:val="none" w:sz="0" w:space="0" w:color="auto"/>
                                <w:right w:val="none" w:sz="0" w:space="0" w:color="auto"/>
                              </w:divBdr>
                              <w:divsChild>
                                <w:div w:id="1905292138">
                                  <w:marLeft w:val="0"/>
                                  <w:marRight w:val="0"/>
                                  <w:marTop w:val="0"/>
                                  <w:marBottom w:val="0"/>
                                  <w:divBdr>
                                    <w:top w:val="none" w:sz="0" w:space="0" w:color="auto"/>
                                    <w:left w:val="none" w:sz="0" w:space="0" w:color="auto"/>
                                    <w:bottom w:val="none" w:sz="0" w:space="0" w:color="auto"/>
                                    <w:right w:val="none" w:sz="0" w:space="0" w:color="auto"/>
                                  </w:divBdr>
                                  <w:divsChild>
                                    <w:div w:id="2109884220">
                                      <w:marLeft w:val="0"/>
                                      <w:marRight w:val="0"/>
                                      <w:marTop w:val="0"/>
                                      <w:marBottom w:val="0"/>
                                      <w:divBdr>
                                        <w:top w:val="none" w:sz="0" w:space="0" w:color="auto"/>
                                        <w:left w:val="none" w:sz="0" w:space="0" w:color="auto"/>
                                        <w:bottom w:val="none" w:sz="0" w:space="0" w:color="auto"/>
                                        <w:right w:val="none" w:sz="0" w:space="0" w:color="auto"/>
                                      </w:divBdr>
                                      <w:divsChild>
                                        <w:div w:id="200647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940542">
                                  <w:marLeft w:val="0"/>
                                  <w:marRight w:val="0"/>
                                  <w:marTop w:val="0"/>
                                  <w:marBottom w:val="0"/>
                                  <w:divBdr>
                                    <w:top w:val="none" w:sz="0" w:space="0" w:color="auto"/>
                                    <w:left w:val="none" w:sz="0" w:space="0" w:color="auto"/>
                                    <w:bottom w:val="none" w:sz="0" w:space="0" w:color="auto"/>
                                    <w:right w:val="none" w:sz="0" w:space="0" w:color="auto"/>
                                  </w:divBdr>
                                  <w:divsChild>
                                    <w:div w:id="125732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2426772">
                  <w:marLeft w:val="0"/>
                  <w:marRight w:val="0"/>
                  <w:marTop w:val="0"/>
                  <w:marBottom w:val="0"/>
                  <w:divBdr>
                    <w:top w:val="none" w:sz="0" w:space="0" w:color="auto"/>
                    <w:left w:val="none" w:sz="0" w:space="0" w:color="auto"/>
                    <w:bottom w:val="none" w:sz="0" w:space="0" w:color="auto"/>
                    <w:right w:val="none" w:sz="0" w:space="0" w:color="auto"/>
                  </w:divBdr>
                  <w:divsChild>
                    <w:div w:id="728386240">
                      <w:marLeft w:val="0"/>
                      <w:marRight w:val="0"/>
                      <w:marTop w:val="0"/>
                      <w:marBottom w:val="0"/>
                      <w:divBdr>
                        <w:top w:val="none" w:sz="0" w:space="0" w:color="auto"/>
                        <w:left w:val="none" w:sz="0" w:space="0" w:color="auto"/>
                        <w:bottom w:val="none" w:sz="0" w:space="0" w:color="auto"/>
                        <w:right w:val="none" w:sz="0" w:space="0" w:color="auto"/>
                      </w:divBdr>
                      <w:divsChild>
                        <w:div w:id="669874419">
                          <w:marLeft w:val="0"/>
                          <w:marRight w:val="0"/>
                          <w:marTop w:val="0"/>
                          <w:marBottom w:val="0"/>
                          <w:divBdr>
                            <w:top w:val="none" w:sz="0" w:space="0" w:color="auto"/>
                            <w:left w:val="none" w:sz="0" w:space="0" w:color="auto"/>
                            <w:bottom w:val="none" w:sz="0" w:space="0" w:color="auto"/>
                            <w:right w:val="none" w:sz="0" w:space="0" w:color="auto"/>
                          </w:divBdr>
                          <w:divsChild>
                            <w:div w:id="428081928">
                              <w:marLeft w:val="0"/>
                              <w:marRight w:val="0"/>
                              <w:marTop w:val="0"/>
                              <w:marBottom w:val="0"/>
                              <w:divBdr>
                                <w:top w:val="none" w:sz="0" w:space="0" w:color="auto"/>
                                <w:left w:val="none" w:sz="0" w:space="0" w:color="auto"/>
                                <w:bottom w:val="none" w:sz="0" w:space="0" w:color="auto"/>
                                <w:right w:val="none" w:sz="0" w:space="0" w:color="auto"/>
                              </w:divBdr>
                            </w:div>
                            <w:div w:id="577635456">
                              <w:marLeft w:val="0"/>
                              <w:marRight w:val="0"/>
                              <w:marTop w:val="0"/>
                              <w:marBottom w:val="0"/>
                              <w:divBdr>
                                <w:top w:val="none" w:sz="0" w:space="0" w:color="auto"/>
                                <w:left w:val="none" w:sz="0" w:space="0" w:color="auto"/>
                                <w:bottom w:val="none" w:sz="0" w:space="0" w:color="auto"/>
                                <w:right w:val="none" w:sz="0" w:space="0" w:color="auto"/>
                              </w:divBdr>
                              <w:divsChild>
                                <w:div w:id="1573925988">
                                  <w:marLeft w:val="0"/>
                                  <w:marRight w:val="0"/>
                                  <w:marTop w:val="0"/>
                                  <w:marBottom w:val="0"/>
                                  <w:divBdr>
                                    <w:top w:val="none" w:sz="0" w:space="0" w:color="auto"/>
                                    <w:left w:val="none" w:sz="0" w:space="0" w:color="auto"/>
                                    <w:bottom w:val="none" w:sz="0" w:space="0" w:color="auto"/>
                                    <w:right w:val="none" w:sz="0" w:space="0" w:color="auto"/>
                                  </w:divBdr>
                                  <w:divsChild>
                                    <w:div w:id="1117287968">
                                      <w:marLeft w:val="0"/>
                                      <w:marRight w:val="0"/>
                                      <w:marTop w:val="0"/>
                                      <w:marBottom w:val="0"/>
                                      <w:divBdr>
                                        <w:top w:val="none" w:sz="0" w:space="0" w:color="auto"/>
                                        <w:left w:val="none" w:sz="0" w:space="0" w:color="auto"/>
                                        <w:bottom w:val="none" w:sz="0" w:space="0" w:color="auto"/>
                                        <w:right w:val="none" w:sz="0" w:space="0" w:color="auto"/>
                                      </w:divBdr>
                                    </w:div>
                                  </w:divsChild>
                                </w:div>
                                <w:div w:id="585042605">
                                  <w:marLeft w:val="0"/>
                                  <w:marRight w:val="0"/>
                                  <w:marTop w:val="0"/>
                                  <w:marBottom w:val="0"/>
                                  <w:divBdr>
                                    <w:top w:val="none" w:sz="0" w:space="0" w:color="auto"/>
                                    <w:left w:val="none" w:sz="0" w:space="0" w:color="auto"/>
                                    <w:bottom w:val="none" w:sz="0" w:space="0" w:color="auto"/>
                                    <w:right w:val="none" w:sz="0" w:space="0" w:color="auto"/>
                                  </w:divBdr>
                                  <w:divsChild>
                                    <w:div w:id="1468861695">
                                      <w:marLeft w:val="0"/>
                                      <w:marRight w:val="0"/>
                                      <w:marTop w:val="0"/>
                                      <w:marBottom w:val="0"/>
                                      <w:divBdr>
                                        <w:top w:val="none" w:sz="0" w:space="0" w:color="auto"/>
                                        <w:left w:val="none" w:sz="0" w:space="0" w:color="auto"/>
                                        <w:bottom w:val="none" w:sz="0" w:space="0" w:color="auto"/>
                                        <w:right w:val="none" w:sz="0" w:space="0" w:color="auto"/>
                                      </w:divBdr>
                                      <w:divsChild>
                                        <w:div w:id="3743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058227">
                                  <w:marLeft w:val="0"/>
                                  <w:marRight w:val="0"/>
                                  <w:marTop w:val="0"/>
                                  <w:marBottom w:val="0"/>
                                  <w:divBdr>
                                    <w:top w:val="none" w:sz="0" w:space="0" w:color="auto"/>
                                    <w:left w:val="none" w:sz="0" w:space="0" w:color="auto"/>
                                    <w:bottom w:val="none" w:sz="0" w:space="0" w:color="auto"/>
                                    <w:right w:val="none" w:sz="0" w:space="0" w:color="auto"/>
                                  </w:divBdr>
                                  <w:divsChild>
                                    <w:div w:id="527062702">
                                      <w:marLeft w:val="0"/>
                                      <w:marRight w:val="0"/>
                                      <w:marTop w:val="0"/>
                                      <w:marBottom w:val="0"/>
                                      <w:divBdr>
                                        <w:top w:val="none" w:sz="0" w:space="0" w:color="auto"/>
                                        <w:left w:val="none" w:sz="0" w:space="0" w:color="auto"/>
                                        <w:bottom w:val="none" w:sz="0" w:space="0" w:color="auto"/>
                                        <w:right w:val="none" w:sz="0" w:space="0" w:color="auto"/>
                                      </w:divBdr>
                                    </w:div>
                                    <w:div w:id="17506553">
                                      <w:marLeft w:val="0"/>
                                      <w:marRight w:val="0"/>
                                      <w:marTop w:val="0"/>
                                      <w:marBottom w:val="0"/>
                                      <w:divBdr>
                                        <w:top w:val="none" w:sz="0" w:space="0" w:color="auto"/>
                                        <w:left w:val="none" w:sz="0" w:space="0" w:color="auto"/>
                                        <w:bottom w:val="none" w:sz="0" w:space="0" w:color="auto"/>
                                        <w:right w:val="none" w:sz="0" w:space="0" w:color="auto"/>
                                      </w:divBdr>
                                      <w:divsChild>
                                        <w:div w:id="161620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7469870">
                  <w:marLeft w:val="0"/>
                  <w:marRight w:val="0"/>
                  <w:marTop w:val="0"/>
                  <w:marBottom w:val="0"/>
                  <w:divBdr>
                    <w:top w:val="none" w:sz="0" w:space="0" w:color="auto"/>
                    <w:left w:val="none" w:sz="0" w:space="0" w:color="auto"/>
                    <w:bottom w:val="none" w:sz="0" w:space="0" w:color="auto"/>
                    <w:right w:val="none" w:sz="0" w:space="0" w:color="auto"/>
                  </w:divBdr>
                  <w:divsChild>
                    <w:div w:id="1495991101">
                      <w:marLeft w:val="0"/>
                      <w:marRight w:val="0"/>
                      <w:marTop w:val="0"/>
                      <w:marBottom w:val="0"/>
                      <w:divBdr>
                        <w:top w:val="none" w:sz="0" w:space="0" w:color="auto"/>
                        <w:left w:val="none" w:sz="0" w:space="0" w:color="auto"/>
                        <w:bottom w:val="none" w:sz="0" w:space="0" w:color="auto"/>
                        <w:right w:val="none" w:sz="0" w:space="0" w:color="auto"/>
                      </w:divBdr>
                      <w:divsChild>
                        <w:div w:id="651981584">
                          <w:marLeft w:val="0"/>
                          <w:marRight w:val="0"/>
                          <w:marTop w:val="0"/>
                          <w:marBottom w:val="0"/>
                          <w:divBdr>
                            <w:top w:val="none" w:sz="0" w:space="0" w:color="auto"/>
                            <w:left w:val="none" w:sz="0" w:space="0" w:color="auto"/>
                            <w:bottom w:val="none" w:sz="0" w:space="0" w:color="auto"/>
                            <w:right w:val="none" w:sz="0" w:space="0" w:color="auto"/>
                          </w:divBdr>
                          <w:divsChild>
                            <w:div w:id="1535145038">
                              <w:marLeft w:val="0"/>
                              <w:marRight w:val="0"/>
                              <w:marTop w:val="0"/>
                              <w:marBottom w:val="0"/>
                              <w:divBdr>
                                <w:top w:val="none" w:sz="0" w:space="0" w:color="auto"/>
                                <w:left w:val="none" w:sz="0" w:space="0" w:color="auto"/>
                                <w:bottom w:val="none" w:sz="0" w:space="0" w:color="auto"/>
                                <w:right w:val="none" w:sz="0" w:space="0" w:color="auto"/>
                              </w:divBdr>
                            </w:div>
                            <w:div w:id="562446535">
                              <w:marLeft w:val="0"/>
                              <w:marRight w:val="0"/>
                              <w:marTop w:val="0"/>
                              <w:marBottom w:val="0"/>
                              <w:divBdr>
                                <w:top w:val="none" w:sz="0" w:space="0" w:color="auto"/>
                                <w:left w:val="none" w:sz="0" w:space="0" w:color="auto"/>
                                <w:bottom w:val="none" w:sz="0" w:space="0" w:color="auto"/>
                                <w:right w:val="none" w:sz="0" w:space="0" w:color="auto"/>
                              </w:divBdr>
                              <w:divsChild>
                                <w:div w:id="961762862">
                                  <w:marLeft w:val="0"/>
                                  <w:marRight w:val="0"/>
                                  <w:marTop w:val="0"/>
                                  <w:marBottom w:val="0"/>
                                  <w:divBdr>
                                    <w:top w:val="none" w:sz="0" w:space="0" w:color="auto"/>
                                    <w:left w:val="none" w:sz="0" w:space="0" w:color="auto"/>
                                    <w:bottom w:val="none" w:sz="0" w:space="0" w:color="auto"/>
                                    <w:right w:val="none" w:sz="0" w:space="0" w:color="auto"/>
                                  </w:divBdr>
                                  <w:divsChild>
                                    <w:div w:id="654258584">
                                      <w:marLeft w:val="0"/>
                                      <w:marRight w:val="0"/>
                                      <w:marTop w:val="0"/>
                                      <w:marBottom w:val="0"/>
                                      <w:divBdr>
                                        <w:top w:val="none" w:sz="0" w:space="0" w:color="auto"/>
                                        <w:left w:val="none" w:sz="0" w:space="0" w:color="auto"/>
                                        <w:bottom w:val="none" w:sz="0" w:space="0" w:color="auto"/>
                                        <w:right w:val="none" w:sz="0" w:space="0" w:color="auto"/>
                                      </w:divBdr>
                                      <w:divsChild>
                                        <w:div w:id="2042973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853341">
                                  <w:marLeft w:val="0"/>
                                  <w:marRight w:val="0"/>
                                  <w:marTop w:val="0"/>
                                  <w:marBottom w:val="0"/>
                                  <w:divBdr>
                                    <w:top w:val="none" w:sz="0" w:space="0" w:color="auto"/>
                                    <w:left w:val="none" w:sz="0" w:space="0" w:color="auto"/>
                                    <w:bottom w:val="none" w:sz="0" w:space="0" w:color="auto"/>
                                    <w:right w:val="none" w:sz="0" w:space="0" w:color="auto"/>
                                  </w:divBdr>
                                  <w:divsChild>
                                    <w:div w:id="130135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2743732">
                  <w:marLeft w:val="0"/>
                  <w:marRight w:val="0"/>
                  <w:marTop w:val="0"/>
                  <w:marBottom w:val="0"/>
                  <w:divBdr>
                    <w:top w:val="none" w:sz="0" w:space="0" w:color="auto"/>
                    <w:left w:val="none" w:sz="0" w:space="0" w:color="auto"/>
                    <w:bottom w:val="none" w:sz="0" w:space="0" w:color="auto"/>
                    <w:right w:val="none" w:sz="0" w:space="0" w:color="auto"/>
                  </w:divBdr>
                  <w:divsChild>
                    <w:div w:id="475298573">
                      <w:marLeft w:val="0"/>
                      <w:marRight w:val="0"/>
                      <w:marTop w:val="0"/>
                      <w:marBottom w:val="0"/>
                      <w:divBdr>
                        <w:top w:val="none" w:sz="0" w:space="0" w:color="auto"/>
                        <w:left w:val="none" w:sz="0" w:space="0" w:color="auto"/>
                        <w:bottom w:val="none" w:sz="0" w:space="0" w:color="auto"/>
                        <w:right w:val="none" w:sz="0" w:space="0" w:color="auto"/>
                      </w:divBdr>
                      <w:divsChild>
                        <w:div w:id="631713889">
                          <w:marLeft w:val="0"/>
                          <w:marRight w:val="0"/>
                          <w:marTop w:val="0"/>
                          <w:marBottom w:val="0"/>
                          <w:divBdr>
                            <w:top w:val="none" w:sz="0" w:space="0" w:color="auto"/>
                            <w:left w:val="none" w:sz="0" w:space="0" w:color="auto"/>
                            <w:bottom w:val="none" w:sz="0" w:space="0" w:color="auto"/>
                            <w:right w:val="none" w:sz="0" w:space="0" w:color="auto"/>
                          </w:divBdr>
                          <w:divsChild>
                            <w:div w:id="246115858">
                              <w:marLeft w:val="0"/>
                              <w:marRight w:val="0"/>
                              <w:marTop w:val="0"/>
                              <w:marBottom w:val="0"/>
                              <w:divBdr>
                                <w:top w:val="none" w:sz="0" w:space="0" w:color="auto"/>
                                <w:left w:val="none" w:sz="0" w:space="0" w:color="auto"/>
                                <w:bottom w:val="none" w:sz="0" w:space="0" w:color="auto"/>
                                <w:right w:val="none" w:sz="0" w:space="0" w:color="auto"/>
                              </w:divBdr>
                            </w:div>
                            <w:div w:id="220211437">
                              <w:marLeft w:val="0"/>
                              <w:marRight w:val="0"/>
                              <w:marTop w:val="0"/>
                              <w:marBottom w:val="0"/>
                              <w:divBdr>
                                <w:top w:val="none" w:sz="0" w:space="0" w:color="auto"/>
                                <w:left w:val="none" w:sz="0" w:space="0" w:color="auto"/>
                                <w:bottom w:val="none" w:sz="0" w:space="0" w:color="auto"/>
                                <w:right w:val="none" w:sz="0" w:space="0" w:color="auto"/>
                              </w:divBdr>
                              <w:divsChild>
                                <w:div w:id="1984657020">
                                  <w:marLeft w:val="0"/>
                                  <w:marRight w:val="0"/>
                                  <w:marTop w:val="0"/>
                                  <w:marBottom w:val="0"/>
                                  <w:divBdr>
                                    <w:top w:val="none" w:sz="0" w:space="0" w:color="auto"/>
                                    <w:left w:val="none" w:sz="0" w:space="0" w:color="auto"/>
                                    <w:bottom w:val="none" w:sz="0" w:space="0" w:color="auto"/>
                                    <w:right w:val="none" w:sz="0" w:space="0" w:color="auto"/>
                                  </w:divBdr>
                                  <w:divsChild>
                                    <w:div w:id="1218007349">
                                      <w:marLeft w:val="0"/>
                                      <w:marRight w:val="0"/>
                                      <w:marTop w:val="0"/>
                                      <w:marBottom w:val="0"/>
                                      <w:divBdr>
                                        <w:top w:val="none" w:sz="0" w:space="0" w:color="auto"/>
                                        <w:left w:val="none" w:sz="0" w:space="0" w:color="auto"/>
                                        <w:bottom w:val="none" w:sz="0" w:space="0" w:color="auto"/>
                                        <w:right w:val="none" w:sz="0" w:space="0" w:color="auto"/>
                                      </w:divBdr>
                                    </w:div>
                                  </w:divsChild>
                                </w:div>
                                <w:div w:id="1364357409">
                                  <w:marLeft w:val="0"/>
                                  <w:marRight w:val="0"/>
                                  <w:marTop w:val="0"/>
                                  <w:marBottom w:val="0"/>
                                  <w:divBdr>
                                    <w:top w:val="none" w:sz="0" w:space="0" w:color="auto"/>
                                    <w:left w:val="none" w:sz="0" w:space="0" w:color="auto"/>
                                    <w:bottom w:val="none" w:sz="0" w:space="0" w:color="auto"/>
                                    <w:right w:val="none" w:sz="0" w:space="0" w:color="auto"/>
                                  </w:divBdr>
                                  <w:divsChild>
                                    <w:div w:id="1792434482">
                                      <w:marLeft w:val="0"/>
                                      <w:marRight w:val="0"/>
                                      <w:marTop w:val="0"/>
                                      <w:marBottom w:val="0"/>
                                      <w:divBdr>
                                        <w:top w:val="none" w:sz="0" w:space="0" w:color="auto"/>
                                        <w:left w:val="none" w:sz="0" w:space="0" w:color="auto"/>
                                        <w:bottom w:val="none" w:sz="0" w:space="0" w:color="auto"/>
                                        <w:right w:val="none" w:sz="0" w:space="0" w:color="auto"/>
                                      </w:divBdr>
                                      <w:divsChild>
                                        <w:div w:id="29599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287637">
                                  <w:marLeft w:val="0"/>
                                  <w:marRight w:val="0"/>
                                  <w:marTop w:val="0"/>
                                  <w:marBottom w:val="0"/>
                                  <w:divBdr>
                                    <w:top w:val="none" w:sz="0" w:space="0" w:color="auto"/>
                                    <w:left w:val="none" w:sz="0" w:space="0" w:color="auto"/>
                                    <w:bottom w:val="none" w:sz="0" w:space="0" w:color="auto"/>
                                    <w:right w:val="none" w:sz="0" w:space="0" w:color="auto"/>
                                  </w:divBdr>
                                  <w:divsChild>
                                    <w:div w:id="1001422137">
                                      <w:marLeft w:val="0"/>
                                      <w:marRight w:val="0"/>
                                      <w:marTop w:val="0"/>
                                      <w:marBottom w:val="0"/>
                                      <w:divBdr>
                                        <w:top w:val="none" w:sz="0" w:space="0" w:color="auto"/>
                                        <w:left w:val="none" w:sz="0" w:space="0" w:color="auto"/>
                                        <w:bottom w:val="none" w:sz="0" w:space="0" w:color="auto"/>
                                        <w:right w:val="none" w:sz="0" w:space="0" w:color="auto"/>
                                      </w:divBdr>
                                    </w:div>
                                    <w:div w:id="572617967">
                                      <w:marLeft w:val="0"/>
                                      <w:marRight w:val="0"/>
                                      <w:marTop w:val="0"/>
                                      <w:marBottom w:val="0"/>
                                      <w:divBdr>
                                        <w:top w:val="none" w:sz="0" w:space="0" w:color="auto"/>
                                        <w:left w:val="none" w:sz="0" w:space="0" w:color="auto"/>
                                        <w:bottom w:val="none" w:sz="0" w:space="0" w:color="auto"/>
                                        <w:right w:val="none" w:sz="0" w:space="0" w:color="auto"/>
                                      </w:divBdr>
                                      <w:divsChild>
                                        <w:div w:id="74576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516076">
                  <w:marLeft w:val="0"/>
                  <w:marRight w:val="0"/>
                  <w:marTop w:val="0"/>
                  <w:marBottom w:val="0"/>
                  <w:divBdr>
                    <w:top w:val="none" w:sz="0" w:space="0" w:color="auto"/>
                    <w:left w:val="none" w:sz="0" w:space="0" w:color="auto"/>
                    <w:bottom w:val="none" w:sz="0" w:space="0" w:color="auto"/>
                    <w:right w:val="none" w:sz="0" w:space="0" w:color="auto"/>
                  </w:divBdr>
                  <w:divsChild>
                    <w:div w:id="630787316">
                      <w:marLeft w:val="0"/>
                      <w:marRight w:val="0"/>
                      <w:marTop w:val="0"/>
                      <w:marBottom w:val="0"/>
                      <w:divBdr>
                        <w:top w:val="none" w:sz="0" w:space="0" w:color="auto"/>
                        <w:left w:val="none" w:sz="0" w:space="0" w:color="auto"/>
                        <w:bottom w:val="none" w:sz="0" w:space="0" w:color="auto"/>
                        <w:right w:val="none" w:sz="0" w:space="0" w:color="auto"/>
                      </w:divBdr>
                      <w:divsChild>
                        <w:div w:id="1934900486">
                          <w:marLeft w:val="0"/>
                          <w:marRight w:val="0"/>
                          <w:marTop w:val="0"/>
                          <w:marBottom w:val="0"/>
                          <w:divBdr>
                            <w:top w:val="none" w:sz="0" w:space="0" w:color="auto"/>
                            <w:left w:val="none" w:sz="0" w:space="0" w:color="auto"/>
                            <w:bottom w:val="none" w:sz="0" w:space="0" w:color="auto"/>
                            <w:right w:val="none" w:sz="0" w:space="0" w:color="auto"/>
                          </w:divBdr>
                          <w:divsChild>
                            <w:div w:id="650602146">
                              <w:marLeft w:val="0"/>
                              <w:marRight w:val="0"/>
                              <w:marTop w:val="0"/>
                              <w:marBottom w:val="0"/>
                              <w:divBdr>
                                <w:top w:val="none" w:sz="0" w:space="0" w:color="auto"/>
                                <w:left w:val="none" w:sz="0" w:space="0" w:color="auto"/>
                                <w:bottom w:val="none" w:sz="0" w:space="0" w:color="auto"/>
                                <w:right w:val="none" w:sz="0" w:space="0" w:color="auto"/>
                              </w:divBdr>
                            </w:div>
                            <w:div w:id="1011906521">
                              <w:marLeft w:val="0"/>
                              <w:marRight w:val="0"/>
                              <w:marTop w:val="0"/>
                              <w:marBottom w:val="0"/>
                              <w:divBdr>
                                <w:top w:val="none" w:sz="0" w:space="0" w:color="auto"/>
                                <w:left w:val="none" w:sz="0" w:space="0" w:color="auto"/>
                                <w:bottom w:val="none" w:sz="0" w:space="0" w:color="auto"/>
                                <w:right w:val="none" w:sz="0" w:space="0" w:color="auto"/>
                              </w:divBdr>
                              <w:divsChild>
                                <w:div w:id="2116170510">
                                  <w:marLeft w:val="0"/>
                                  <w:marRight w:val="0"/>
                                  <w:marTop w:val="0"/>
                                  <w:marBottom w:val="0"/>
                                  <w:divBdr>
                                    <w:top w:val="none" w:sz="0" w:space="0" w:color="auto"/>
                                    <w:left w:val="none" w:sz="0" w:space="0" w:color="auto"/>
                                    <w:bottom w:val="none" w:sz="0" w:space="0" w:color="auto"/>
                                    <w:right w:val="none" w:sz="0" w:space="0" w:color="auto"/>
                                  </w:divBdr>
                                  <w:divsChild>
                                    <w:div w:id="1835801755">
                                      <w:marLeft w:val="0"/>
                                      <w:marRight w:val="0"/>
                                      <w:marTop w:val="0"/>
                                      <w:marBottom w:val="0"/>
                                      <w:divBdr>
                                        <w:top w:val="none" w:sz="0" w:space="0" w:color="auto"/>
                                        <w:left w:val="none" w:sz="0" w:space="0" w:color="auto"/>
                                        <w:bottom w:val="none" w:sz="0" w:space="0" w:color="auto"/>
                                        <w:right w:val="none" w:sz="0" w:space="0" w:color="auto"/>
                                      </w:divBdr>
                                    </w:div>
                                  </w:divsChild>
                                </w:div>
                                <w:div w:id="1290428992">
                                  <w:marLeft w:val="0"/>
                                  <w:marRight w:val="0"/>
                                  <w:marTop w:val="0"/>
                                  <w:marBottom w:val="0"/>
                                  <w:divBdr>
                                    <w:top w:val="none" w:sz="0" w:space="0" w:color="auto"/>
                                    <w:left w:val="none" w:sz="0" w:space="0" w:color="auto"/>
                                    <w:bottom w:val="none" w:sz="0" w:space="0" w:color="auto"/>
                                    <w:right w:val="none" w:sz="0" w:space="0" w:color="auto"/>
                                  </w:divBdr>
                                  <w:divsChild>
                                    <w:div w:id="992564395">
                                      <w:marLeft w:val="0"/>
                                      <w:marRight w:val="0"/>
                                      <w:marTop w:val="0"/>
                                      <w:marBottom w:val="0"/>
                                      <w:divBdr>
                                        <w:top w:val="none" w:sz="0" w:space="0" w:color="auto"/>
                                        <w:left w:val="none" w:sz="0" w:space="0" w:color="auto"/>
                                        <w:bottom w:val="none" w:sz="0" w:space="0" w:color="auto"/>
                                        <w:right w:val="none" w:sz="0" w:space="0" w:color="auto"/>
                                      </w:divBdr>
                                      <w:divsChild>
                                        <w:div w:id="111510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4882">
                                  <w:marLeft w:val="0"/>
                                  <w:marRight w:val="0"/>
                                  <w:marTop w:val="0"/>
                                  <w:marBottom w:val="0"/>
                                  <w:divBdr>
                                    <w:top w:val="none" w:sz="0" w:space="0" w:color="auto"/>
                                    <w:left w:val="none" w:sz="0" w:space="0" w:color="auto"/>
                                    <w:bottom w:val="none" w:sz="0" w:space="0" w:color="auto"/>
                                    <w:right w:val="none" w:sz="0" w:space="0" w:color="auto"/>
                                  </w:divBdr>
                                  <w:divsChild>
                                    <w:div w:id="1365669357">
                                      <w:marLeft w:val="0"/>
                                      <w:marRight w:val="0"/>
                                      <w:marTop w:val="0"/>
                                      <w:marBottom w:val="0"/>
                                      <w:divBdr>
                                        <w:top w:val="none" w:sz="0" w:space="0" w:color="auto"/>
                                        <w:left w:val="none" w:sz="0" w:space="0" w:color="auto"/>
                                        <w:bottom w:val="none" w:sz="0" w:space="0" w:color="auto"/>
                                        <w:right w:val="none" w:sz="0" w:space="0" w:color="auto"/>
                                      </w:divBdr>
                                    </w:div>
                                    <w:div w:id="1315719648">
                                      <w:marLeft w:val="0"/>
                                      <w:marRight w:val="0"/>
                                      <w:marTop w:val="0"/>
                                      <w:marBottom w:val="0"/>
                                      <w:divBdr>
                                        <w:top w:val="none" w:sz="0" w:space="0" w:color="auto"/>
                                        <w:left w:val="none" w:sz="0" w:space="0" w:color="auto"/>
                                        <w:bottom w:val="none" w:sz="0" w:space="0" w:color="auto"/>
                                        <w:right w:val="none" w:sz="0" w:space="0" w:color="auto"/>
                                      </w:divBdr>
                                      <w:divsChild>
                                        <w:div w:id="56021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0205871">
                  <w:marLeft w:val="0"/>
                  <w:marRight w:val="0"/>
                  <w:marTop w:val="0"/>
                  <w:marBottom w:val="0"/>
                  <w:divBdr>
                    <w:top w:val="none" w:sz="0" w:space="0" w:color="auto"/>
                    <w:left w:val="none" w:sz="0" w:space="0" w:color="auto"/>
                    <w:bottom w:val="none" w:sz="0" w:space="0" w:color="auto"/>
                    <w:right w:val="none" w:sz="0" w:space="0" w:color="auto"/>
                  </w:divBdr>
                  <w:divsChild>
                    <w:div w:id="39938454">
                      <w:marLeft w:val="0"/>
                      <w:marRight w:val="0"/>
                      <w:marTop w:val="0"/>
                      <w:marBottom w:val="0"/>
                      <w:divBdr>
                        <w:top w:val="none" w:sz="0" w:space="0" w:color="auto"/>
                        <w:left w:val="none" w:sz="0" w:space="0" w:color="auto"/>
                        <w:bottom w:val="none" w:sz="0" w:space="0" w:color="auto"/>
                        <w:right w:val="none" w:sz="0" w:space="0" w:color="auto"/>
                      </w:divBdr>
                      <w:divsChild>
                        <w:div w:id="120925864">
                          <w:marLeft w:val="0"/>
                          <w:marRight w:val="0"/>
                          <w:marTop w:val="0"/>
                          <w:marBottom w:val="0"/>
                          <w:divBdr>
                            <w:top w:val="none" w:sz="0" w:space="0" w:color="auto"/>
                            <w:left w:val="none" w:sz="0" w:space="0" w:color="auto"/>
                            <w:bottom w:val="none" w:sz="0" w:space="0" w:color="auto"/>
                            <w:right w:val="none" w:sz="0" w:space="0" w:color="auto"/>
                          </w:divBdr>
                          <w:divsChild>
                            <w:div w:id="876048155">
                              <w:marLeft w:val="0"/>
                              <w:marRight w:val="0"/>
                              <w:marTop w:val="0"/>
                              <w:marBottom w:val="0"/>
                              <w:divBdr>
                                <w:top w:val="none" w:sz="0" w:space="0" w:color="auto"/>
                                <w:left w:val="none" w:sz="0" w:space="0" w:color="auto"/>
                                <w:bottom w:val="none" w:sz="0" w:space="0" w:color="auto"/>
                                <w:right w:val="none" w:sz="0" w:space="0" w:color="auto"/>
                              </w:divBdr>
                            </w:div>
                            <w:div w:id="1354959639">
                              <w:marLeft w:val="0"/>
                              <w:marRight w:val="0"/>
                              <w:marTop w:val="0"/>
                              <w:marBottom w:val="0"/>
                              <w:divBdr>
                                <w:top w:val="none" w:sz="0" w:space="0" w:color="auto"/>
                                <w:left w:val="none" w:sz="0" w:space="0" w:color="auto"/>
                                <w:bottom w:val="none" w:sz="0" w:space="0" w:color="auto"/>
                                <w:right w:val="none" w:sz="0" w:space="0" w:color="auto"/>
                              </w:divBdr>
                              <w:divsChild>
                                <w:div w:id="1973633067">
                                  <w:marLeft w:val="0"/>
                                  <w:marRight w:val="0"/>
                                  <w:marTop w:val="0"/>
                                  <w:marBottom w:val="0"/>
                                  <w:divBdr>
                                    <w:top w:val="none" w:sz="0" w:space="0" w:color="auto"/>
                                    <w:left w:val="none" w:sz="0" w:space="0" w:color="auto"/>
                                    <w:bottom w:val="none" w:sz="0" w:space="0" w:color="auto"/>
                                    <w:right w:val="none" w:sz="0" w:space="0" w:color="auto"/>
                                  </w:divBdr>
                                  <w:divsChild>
                                    <w:div w:id="122820673">
                                      <w:marLeft w:val="0"/>
                                      <w:marRight w:val="0"/>
                                      <w:marTop w:val="0"/>
                                      <w:marBottom w:val="0"/>
                                      <w:divBdr>
                                        <w:top w:val="none" w:sz="0" w:space="0" w:color="auto"/>
                                        <w:left w:val="none" w:sz="0" w:space="0" w:color="auto"/>
                                        <w:bottom w:val="none" w:sz="0" w:space="0" w:color="auto"/>
                                        <w:right w:val="none" w:sz="0" w:space="0" w:color="auto"/>
                                      </w:divBdr>
                                      <w:divsChild>
                                        <w:div w:id="43190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564634">
                                  <w:marLeft w:val="0"/>
                                  <w:marRight w:val="0"/>
                                  <w:marTop w:val="0"/>
                                  <w:marBottom w:val="0"/>
                                  <w:divBdr>
                                    <w:top w:val="none" w:sz="0" w:space="0" w:color="auto"/>
                                    <w:left w:val="none" w:sz="0" w:space="0" w:color="auto"/>
                                    <w:bottom w:val="none" w:sz="0" w:space="0" w:color="auto"/>
                                    <w:right w:val="none" w:sz="0" w:space="0" w:color="auto"/>
                                  </w:divBdr>
                                  <w:divsChild>
                                    <w:div w:id="107998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966262">
                  <w:marLeft w:val="0"/>
                  <w:marRight w:val="0"/>
                  <w:marTop w:val="0"/>
                  <w:marBottom w:val="0"/>
                  <w:divBdr>
                    <w:top w:val="none" w:sz="0" w:space="0" w:color="auto"/>
                    <w:left w:val="none" w:sz="0" w:space="0" w:color="auto"/>
                    <w:bottom w:val="none" w:sz="0" w:space="0" w:color="auto"/>
                    <w:right w:val="none" w:sz="0" w:space="0" w:color="auto"/>
                  </w:divBdr>
                  <w:divsChild>
                    <w:div w:id="533226903">
                      <w:marLeft w:val="0"/>
                      <w:marRight w:val="0"/>
                      <w:marTop w:val="0"/>
                      <w:marBottom w:val="0"/>
                      <w:divBdr>
                        <w:top w:val="none" w:sz="0" w:space="0" w:color="auto"/>
                        <w:left w:val="none" w:sz="0" w:space="0" w:color="auto"/>
                        <w:bottom w:val="none" w:sz="0" w:space="0" w:color="auto"/>
                        <w:right w:val="none" w:sz="0" w:space="0" w:color="auto"/>
                      </w:divBdr>
                      <w:divsChild>
                        <w:div w:id="1509825749">
                          <w:marLeft w:val="0"/>
                          <w:marRight w:val="0"/>
                          <w:marTop w:val="0"/>
                          <w:marBottom w:val="0"/>
                          <w:divBdr>
                            <w:top w:val="none" w:sz="0" w:space="0" w:color="auto"/>
                            <w:left w:val="none" w:sz="0" w:space="0" w:color="auto"/>
                            <w:bottom w:val="none" w:sz="0" w:space="0" w:color="auto"/>
                            <w:right w:val="none" w:sz="0" w:space="0" w:color="auto"/>
                          </w:divBdr>
                          <w:divsChild>
                            <w:div w:id="1819573852">
                              <w:marLeft w:val="0"/>
                              <w:marRight w:val="0"/>
                              <w:marTop w:val="0"/>
                              <w:marBottom w:val="0"/>
                              <w:divBdr>
                                <w:top w:val="none" w:sz="0" w:space="0" w:color="auto"/>
                                <w:left w:val="none" w:sz="0" w:space="0" w:color="auto"/>
                                <w:bottom w:val="none" w:sz="0" w:space="0" w:color="auto"/>
                                <w:right w:val="none" w:sz="0" w:space="0" w:color="auto"/>
                              </w:divBdr>
                            </w:div>
                            <w:div w:id="631400798">
                              <w:marLeft w:val="0"/>
                              <w:marRight w:val="0"/>
                              <w:marTop w:val="0"/>
                              <w:marBottom w:val="0"/>
                              <w:divBdr>
                                <w:top w:val="none" w:sz="0" w:space="0" w:color="auto"/>
                                <w:left w:val="none" w:sz="0" w:space="0" w:color="auto"/>
                                <w:bottom w:val="none" w:sz="0" w:space="0" w:color="auto"/>
                                <w:right w:val="none" w:sz="0" w:space="0" w:color="auto"/>
                              </w:divBdr>
                              <w:divsChild>
                                <w:div w:id="1468624164">
                                  <w:marLeft w:val="0"/>
                                  <w:marRight w:val="0"/>
                                  <w:marTop w:val="0"/>
                                  <w:marBottom w:val="0"/>
                                  <w:divBdr>
                                    <w:top w:val="none" w:sz="0" w:space="0" w:color="auto"/>
                                    <w:left w:val="none" w:sz="0" w:space="0" w:color="auto"/>
                                    <w:bottom w:val="none" w:sz="0" w:space="0" w:color="auto"/>
                                    <w:right w:val="none" w:sz="0" w:space="0" w:color="auto"/>
                                  </w:divBdr>
                                  <w:divsChild>
                                    <w:div w:id="912661038">
                                      <w:marLeft w:val="0"/>
                                      <w:marRight w:val="0"/>
                                      <w:marTop w:val="0"/>
                                      <w:marBottom w:val="0"/>
                                      <w:divBdr>
                                        <w:top w:val="none" w:sz="0" w:space="0" w:color="auto"/>
                                        <w:left w:val="none" w:sz="0" w:space="0" w:color="auto"/>
                                        <w:bottom w:val="none" w:sz="0" w:space="0" w:color="auto"/>
                                        <w:right w:val="none" w:sz="0" w:space="0" w:color="auto"/>
                                      </w:divBdr>
                                    </w:div>
                                  </w:divsChild>
                                </w:div>
                                <w:div w:id="326516410">
                                  <w:marLeft w:val="0"/>
                                  <w:marRight w:val="0"/>
                                  <w:marTop w:val="0"/>
                                  <w:marBottom w:val="0"/>
                                  <w:divBdr>
                                    <w:top w:val="none" w:sz="0" w:space="0" w:color="auto"/>
                                    <w:left w:val="none" w:sz="0" w:space="0" w:color="auto"/>
                                    <w:bottom w:val="none" w:sz="0" w:space="0" w:color="auto"/>
                                    <w:right w:val="none" w:sz="0" w:space="0" w:color="auto"/>
                                  </w:divBdr>
                                  <w:divsChild>
                                    <w:div w:id="1696953966">
                                      <w:marLeft w:val="0"/>
                                      <w:marRight w:val="0"/>
                                      <w:marTop w:val="0"/>
                                      <w:marBottom w:val="0"/>
                                      <w:divBdr>
                                        <w:top w:val="none" w:sz="0" w:space="0" w:color="auto"/>
                                        <w:left w:val="none" w:sz="0" w:space="0" w:color="auto"/>
                                        <w:bottom w:val="none" w:sz="0" w:space="0" w:color="auto"/>
                                        <w:right w:val="none" w:sz="0" w:space="0" w:color="auto"/>
                                      </w:divBdr>
                                      <w:divsChild>
                                        <w:div w:id="54475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919478">
                                  <w:marLeft w:val="0"/>
                                  <w:marRight w:val="0"/>
                                  <w:marTop w:val="0"/>
                                  <w:marBottom w:val="0"/>
                                  <w:divBdr>
                                    <w:top w:val="none" w:sz="0" w:space="0" w:color="auto"/>
                                    <w:left w:val="none" w:sz="0" w:space="0" w:color="auto"/>
                                    <w:bottom w:val="none" w:sz="0" w:space="0" w:color="auto"/>
                                    <w:right w:val="none" w:sz="0" w:space="0" w:color="auto"/>
                                  </w:divBdr>
                                  <w:divsChild>
                                    <w:div w:id="321281900">
                                      <w:marLeft w:val="0"/>
                                      <w:marRight w:val="0"/>
                                      <w:marTop w:val="0"/>
                                      <w:marBottom w:val="0"/>
                                      <w:divBdr>
                                        <w:top w:val="none" w:sz="0" w:space="0" w:color="auto"/>
                                        <w:left w:val="none" w:sz="0" w:space="0" w:color="auto"/>
                                        <w:bottom w:val="none" w:sz="0" w:space="0" w:color="auto"/>
                                        <w:right w:val="none" w:sz="0" w:space="0" w:color="auto"/>
                                      </w:divBdr>
                                    </w:div>
                                    <w:div w:id="140586686">
                                      <w:marLeft w:val="0"/>
                                      <w:marRight w:val="0"/>
                                      <w:marTop w:val="0"/>
                                      <w:marBottom w:val="0"/>
                                      <w:divBdr>
                                        <w:top w:val="none" w:sz="0" w:space="0" w:color="auto"/>
                                        <w:left w:val="none" w:sz="0" w:space="0" w:color="auto"/>
                                        <w:bottom w:val="none" w:sz="0" w:space="0" w:color="auto"/>
                                        <w:right w:val="none" w:sz="0" w:space="0" w:color="auto"/>
                                      </w:divBdr>
                                      <w:divsChild>
                                        <w:div w:id="170328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703392">
                  <w:marLeft w:val="0"/>
                  <w:marRight w:val="0"/>
                  <w:marTop w:val="0"/>
                  <w:marBottom w:val="0"/>
                  <w:divBdr>
                    <w:top w:val="none" w:sz="0" w:space="0" w:color="auto"/>
                    <w:left w:val="none" w:sz="0" w:space="0" w:color="auto"/>
                    <w:bottom w:val="none" w:sz="0" w:space="0" w:color="auto"/>
                    <w:right w:val="none" w:sz="0" w:space="0" w:color="auto"/>
                  </w:divBdr>
                  <w:divsChild>
                    <w:div w:id="504325376">
                      <w:marLeft w:val="0"/>
                      <w:marRight w:val="0"/>
                      <w:marTop w:val="0"/>
                      <w:marBottom w:val="0"/>
                      <w:divBdr>
                        <w:top w:val="none" w:sz="0" w:space="0" w:color="auto"/>
                        <w:left w:val="none" w:sz="0" w:space="0" w:color="auto"/>
                        <w:bottom w:val="none" w:sz="0" w:space="0" w:color="auto"/>
                        <w:right w:val="none" w:sz="0" w:space="0" w:color="auto"/>
                      </w:divBdr>
                      <w:divsChild>
                        <w:div w:id="319583521">
                          <w:marLeft w:val="0"/>
                          <w:marRight w:val="0"/>
                          <w:marTop w:val="0"/>
                          <w:marBottom w:val="0"/>
                          <w:divBdr>
                            <w:top w:val="none" w:sz="0" w:space="0" w:color="auto"/>
                            <w:left w:val="none" w:sz="0" w:space="0" w:color="auto"/>
                            <w:bottom w:val="none" w:sz="0" w:space="0" w:color="auto"/>
                            <w:right w:val="none" w:sz="0" w:space="0" w:color="auto"/>
                          </w:divBdr>
                          <w:divsChild>
                            <w:div w:id="2027098866">
                              <w:marLeft w:val="0"/>
                              <w:marRight w:val="0"/>
                              <w:marTop w:val="0"/>
                              <w:marBottom w:val="0"/>
                              <w:divBdr>
                                <w:top w:val="none" w:sz="0" w:space="0" w:color="auto"/>
                                <w:left w:val="none" w:sz="0" w:space="0" w:color="auto"/>
                                <w:bottom w:val="none" w:sz="0" w:space="0" w:color="auto"/>
                                <w:right w:val="none" w:sz="0" w:space="0" w:color="auto"/>
                              </w:divBdr>
                            </w:div>
                            <w:div w:id="1919748741">
                              <w:marLeft w:val="0"/>
                              <w:marRight w:val="0"/>
                              <w:marTop w:val="0"/>
                              <w:marBottom w:val="0"/>
                              <w:divBdr>
                                <w:top w:val="none" w:sz="0" w:space="0" w:color="auto"/>
                                <w:left w:val="none" w:sz="0" w:space="0" w:color="auto"/>
                                <w:bottom w:val="none" w:sz="0" w:space="0" w:color="auto"/>
                                <w:right w:val="none" w:sz="0" w:space="0" w:color="auto"/>
                              </w:divBdr>
                              <w:divsChild>
                                <w:div w:id="880366310">
                                  <w:marLeft w:val="0"/>
                                  <w:marRight w:val="0"/>
                                  <w:marTop w:val="0"/>
                                  <w:marBottom w:val="0"/>
                                  <w:divBdr>
                                    <w:top w:val="none" w:sz="0" w:space="0" w:color="auto"/>
                                    <w:left w:val="none" w:sz="0" w:space="0" w:color="auto"/>
                                    <w:bottom w:val="none" w:sz="0" w:space="0" w:color="auto"/>
                                    <w:right w:val="none" w:sz="0" w:space="0" w:color="auto"/>
                                  </w:divBdr>
                                  <w:divsChild>
                                    <w:div w:id="1093161040">
                                      <w:marLeft w:val="0"/>
                                      <w:marRight w:val="0"/>
                                      <w:marTop w:val="0"/>
                                      <w:marBottom w:val="0"/>
                                      <w:divBdr>
                                        <w:top w:val="none" w:sz="0" w:space="0" w:color="auto"/>
                                        <w:left w:val="none" w:sz="0" w:space="0" w:color="auto"/>
                                        <w:bottom w:val="none" w:sz="0" w:space="0" w:color="auto"/>
                                        <w:right w:val="none" w:sz="0" w:space="0" w:color="auto"/>
                                      </w:divBdr>
                                      <w:divsChild>
                                        <w:div w:id="168926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019137">
                                  <w:marLeft w:val="0"/>
                                  <w:marRight w:val="0"/>
                                  <w:marTop w:val="0"/>
                                  <w:marBottom w:val="0"/>
                                  <w:divBdr>
                                    <w:top w:val="none" w:sz="0" w:space="0" w:color="auto"/>
                                    <w:left w:val="none" w:sz="0" w:space="0" w:color="auto"/>
                                    <w:bottom w:val="none" w:sz="0" w:space="0" w:color="auto"/>
                                    <w:right w:val="none" w:sz="0" w:space="0" w:color="auto"/>
                                  </w:divBdr>
                                  <w:divsChild>
                                    <w:div w:id="1437142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2951030">
              <w:marLeft w:val="0"/>
              <w:marRight w:val="0"/>
              <w:marTop w:val="0"/>
              <w:marBottom w:val="0"/>
              <w:divBdr>
                <w:top w:val="none" w:sz="0" w:space="0" w:color="auto"/>
                <w:left w:val="none" w:sz="0" w:space="0" w:color="auto"/>
                <w:bottom w:val="none" w:sz="0" w:space="0" w:color="auto"/>
                <w:right w:val="none" w:sz="0" w:space="0" w:color="auto"/>
              </w:divBdr>
              <w:divsChild>
                <w:div w:id="148723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980799">
      <w:bodyDiv w:val="1"/>
      <w:marLeft w:val="0"/>
      <w:marRight w:val="0"/>
      <w:marTop w:val="0"/>
      <w:marBottom w:val="0"/>
      <w:divBdr>
        <w:top w:val="none" w:sz="0" w:space="0" w:color="auto"/>
        <w:left w:val="none" w:sz="0" w:space="0" w:color="auto"/>
        <w:bottom w:val="none" w:sz="0" w:space="0" w:color="auto"/>
        <w:right w:val="none" w:sz="0" w:space="0" w:color="auto"/>
      </w:divBdr>
      <w:divsChild>
        <w:div w:id="27263264">
          <w:marLeft w:val="0"/>
          <w:marRight w:val="0"/>
          <w:marTop w:val="0"/>
          <w:marBottom w:val="0"/>
          <w:divBdr>
            <w:top w:val="none" w:sz="0" w:space="0" w:color="auto"/>
            <w:left w:val="none" w:sz="0" w:space="0" w:color="auto"/>
            <w:bottom w:val="none" w:sz="0" w:space="0" w:color="auto"/>
            <w:right w:val="none" w:sz="0" w:space="0" w:color="auto"/>
          </w:divBdr>
          <w:divsChild>
            <w:div w:id="978147182">
              <w:marLeft w:val="0"/>
              <w:marRight w:val="0"/>
              <w:marTop w:val="0"/>
              <w:marBottom w:val="0"/>
              <w:divBdr>
                <w:top w:val="none" w:sz="0" w:space="0" w:color="auto"/>
                <w:left w:val="none" w:sz="0" w:space="0" w:color="auto"/>
                <w:bottom w:val="none" w:sz="0" w:space="0" w:color="auto"/>
                <w:right w:val="none" w:sz="0" w:space="0" w:color="auto"/>
              </w:divBdr>
            </w:div>
            <w:div w:id="967128723">
              <w:marLeft w:val="0"/>
              <w:marRight w:val="0"/>
              <w:marTop w:val="0"/>
              <w:marBottom w:val="0"/>
              <w:divBdr>
                <w:top w:val="none" w:sz="0" w:space="0" w:color="auto"/>
                <w:left w:val="none" w:sz="0" w:space="0" w:color="auto"/>
                <w:bottom w:val="none" w:sz="0" w:space="0" w:color="auto"/>
                <w:right w:val="none" w:sz="0" w:space="0" w:color="auto"/>
              </w:divBdr>
            </w:div>
            <w:div w:id="600407504">
              <w:marLeft w:val="0"/>
              <w:marRight w:val="0"/>
              <w:marTop w:val="0"/>
              <w:marBottom w:val="0"/>
              <w:divBdr>
                <w:top w:val="none" w:sz="0" w:space="0" w:color="auto"/>
                <w:left w:val="none" w:sz="0" w:space="0" w:color="auto"/>
                <w:bottom w:val="none" w:sz="0" w:space="0" w:color="auto"/>
                <w:right w:val="none" w:sz="0" w:space="0" w:color="auto"/>
              </w:divBdr>
              <w:divsChild>
                <w:div w:id="1330517942">
                  <w:marLeft w:val="0"/>
                  <w:marRight w:val="0"/>
                  <w:marTop w:val="0"/>
                  <w:marBottom w:val="0"/>
                  <w:divBdr>
                    <w:top w:val="none" w:sz="0" w:space="0" w:color="auto"/>
                    <w:left w:val="none" w:sz="0" w:space="0" w:color="auto"/>
                    <w:bottom w:val="none" w:sz="0" w:space="0" w:color="auto"/>
                    <w:right w:val="none" w:sz="0" w:space="0" w:color="auto"/>
                  </w:divBdr>
                </w:div>
              </w:divsChild>
            </w:div>
            <w:div w:id="1433864743">
              <w:marLeft w:val="0"/>
              <w:marRight w:val="0"/>
              <w:marTop w:val="0"/>
              <w:marBottom w:val="0"/>
              <w:divBdr>
                <w:top w:val="none" w:sz="0" w:space="0" w:color="auto"/>
                <w:left w:val="none" w:sz="0" w:space="0" w:color="auto"/>
                <w:bottom w:val="none" w:sz="0" w:space="0" w:color="auto"/>
                <w:right w:val="none" w:sz="0" w:space="0" w:color="auto"/>
              </w:divBdr>
              <w:divsChild>
                <w:div w:id="838623077">
                  <w:marLeft w:val="0"/>
                  <w:marRight w:val="0"/>
                  <w:marTop w:val="0"/>
                  <w:marBottom w:val="0"/>
                  <w:divBdr>
                    <w:top w:val="none" w:sz="0" w:space="0" w:color="auto"/>
                    <w:left w:val="none" w:sz="0" w:space="0" w:color="auto"/>
                    <w:bottom w:val="none" w:sz="0" w:space="0" w:color="auto"/>
                    <w:right w:val="none" w:sz="0" w:space="0" w:color="auto"/>
                  </w:divBdr>
                  <w:divsChild>
                    <w:div w:id="117029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46917">
              <w:marLeft w:val="0"/>
              <w:marRight w:val="0"/>
              <w:marTop w:val="0"/>
              <w:marBottom w:val="0"/>
              <w:divBdr>
                <w:top w:val="none" w:sz="0" w:space="0" w:color="auto"/>
                <w:left w:val="none" w:sz="0" w:space="0" w:color="auto"/>
                <w:bottom w:val="none" w:sz="0" w:space="0" w:color="auto"/>
                <w:right w:val="none" w:sz="0" w:space="0" w:color="auto"/>
              </w:divBdr>
              <w:divsChild>
                <w:div w:id="2141607158">
                  <w:marLeft w:val="0"/>
                  <w:marRight w:val="0"/>
                  <w:marTop w:val="0"/>
                  <w:marBottom w:val="0"/>
                  <w:divBdr>
                    <w:top w:val="none" w:sz="0" w:space="0" w:color="auto"/>
                    <w:left w:val="none" w:sz="0" w:space="0" w:color="auto"/>
                    <w:bottom w:val="none" w:sz="0" w:space="0" w:color="auto"/>
                    <w:right w:val="none" w:sz="0" w:space="0" w:color="auto"/>
                  </w:divBdr>
                  <w:divsChild>
                    <w:div w:id="1031299049">
                      <w:marLeft w:val="0"/>
                      <w:marRight w:val="0"/>
                      <w:marTop w:val="0"/>
                      <w:marBottom w:val="0"/>
                      <w:divBdr>
                        <w:top w:val="none" w:sz="0" w:space="0" w:color="auto"/>
                        <w:left w:val="none" w:sz="0" w:space="0" w:color="auto"/>
                        <w:bottom w:val="none" w:sz="0" w:space="0" w:color="auto"/>
                        <w:right w:val="none" w:sz="0" w:space="0" w:color="auto"/>
                      </w:divBdr>
                      <w:divsChild>
                        <w:div w:id="217933386">
                          <w:marLeft w:val="0"/>
                          <w:marRight w:val="0"/>
                          <w:marTop w:val="0"/>
                          <w:marBottom w:val="0"/>
                          <w:divBdr>
                            <w:top w:val="none" w:sz="0" w:space="0" w:color="auto"/>
                            <w:left w:val="none" w:sz="0" w:space="0" w:color="auto"/>
                            <w:bottom w:val="none" w:sz="0" w:space="0" w:color="auto"/>
                            <w:right w:val="none" w:sz="0" w:space="0" w:color="auto"/>
                          </w:divBdr>
                          <w:divsChild>
                            <w:div w:id="210578165">
                              <w:marLeft w:val="0"/>
                              <w:marRight w:val="0"/>
                              <w:marTop w:val="0"/>
                              <w:marBottom w:val="0"/>
                              <w:divBdr>
                                <w:top w:val="none" w:sz="0" w:space="0" w:color="auto"/>
                                <w:left w:val="none" w:sz="0" w:space="0" w:color="auto"/>
                                <w:bottom w:val="none" w:sz="0" w:space="0" w:color="auto"/>
                                <w:right w:val="none" w:sz="0" w:space="0" w:color="auto"/>
                              </w:divBdr>
                            </w:div>
                            <w:div w:id="30496928">
                              <w:marLeft w:val="0"/>
                              <w:marRight w:val="0"/>
                              <w:marTop w:val="0"/>
                              <w:marBottom w:val="0"/>
                              <w:divBdr>
                                <w:top w:val="none" w:sz="0" w:space="0" w:color="auto"/>
                                <w:left w:val="none" w:sz="0" w:space="0" w:color="auto"/>
                                <w:bottom w:val="none" w:sz="0" w:space="0" w:color="auto"/>
                                <w:right w:val="none" w:sz="0" w:space="0" w:color="auto"/>
                              </w:divBdr>
                              <w:divsChild>
                                <w:div w:id="545413077">
                                  <w:marLeft w:val="0"/>
                                  <w:marRight w:val="0"/>
                                  <w:marTop w:val="0"/>
                                  <w:marBottom w:val="0"/>
                                  <w:divBdr>
                                    <w:top w:val="none" w:sz="0" w:space="0" w:color="auto"/>
                                    <w:left w:val="none" w:sz="0" w:space="0" w:color="auto"/>
                                    <w:bottom w:val="none" w:sz="0" w:space="0" w:color="auto"/>
                                    <w:right w:val="none" w:sz="0" w:space="0" w:color="auto"/>
                                  </w:divBdr>
                                  <w:divsChild>
                                    <w:div w:id="98917498">
                                      <w:marLeft w:val="0"/>
                                      <w:marRight w:val="0"/>
                                      <w:marTop w:val="0"/>
                                      <w:marBottom w:val="0"/>
                                      <w:divBdr>
                                        <w:top w:val="none" w:sz="0" w:space="0" w:color="auto"/>
                                        <w:left w:val="none" w:sz="0" w:space="0" w:color="auto"/>
                                        <w:bottom w:val="none" w:sz="0" w:space="0" w:color="auto"/>
                                        <w:right w:val="none" w:sz="0" w:space="0" w:color="auto"/>
                                      </w:divBdr>
                                    </w:div>
                                    <w:div w:id="1027096171">
                                      <w:marLeft w:val="0"/>
                                      <w:marRight w:val="0"/>
                                      <w:marTop w:val="0"/>
                                      <w:marBottom w:val="0"/>
                                      <w:divBdr>
                                        <w:top w:val="none" w:sz="0" w:space="0" w:color="auto"/>
                                        <w:left w:val="none" w:sz="0" w:space="0" w:color="auto"/>
                                        <w:bottom w:val="none" w:sz="0" w:space="0" w:color="auto"/>
                                        <w:right w:val="none" w:sz="0" w:space="0" w:color="auto"/>
                                      </w:divBdr>
                                      <w:divsChild>
                                        <w:div w:id="275066051">
                                          <w:marLeft w:val="0"/>
                                          <w:marRight w:val="0"/>
                                          <w:marTop w:val="0"/>
                                          <w:marBottom w:val="0"/>
                                          <w:divBdr>
                                            <w:top w:val="none" w:sz="0" w:space="0" w:color="auto"/>
                                            <w:left w:val="none" w:sz="0" w:space="0" w:color="auto"/>
                                            <w:bottom w:val="none" w:sz="0" w:space="0" w:color="auto"/>
                                            <w:right w:val="none" w:sz="0" w:space="0" w:color="auto"/>
                                          </w:divBdr>
                                          <w:divsChild>
                                            <w:div w:id="1695573201">
                                              <w:marLeft w:val="0"/>
                                              <w:marRight w:val="0"/>
                                              <w:marTop w:val="0"/>
                                              <w:marBottom w:val="0"/>
                                              <w:divBdr>
                                                <w:top w:val="none" w:sz="0" w:space="0" w:color="auto"/>
                                                <w:left w:val="none" w:sz="0" w:space="0" w:color="auto"/>
                                                <w:bottom w:val="none" w:sz="0" w:space="0" w:color="auto"/>
                                                <w:right w:val="none" w:sz="0" w:space="0" w:color="auto"/>
                                              </w:divBdr>
                                            </w:div>
                                            <w:div w:id="1246763311">
                                              <w:marLeft w:val="0"/>
                                              <w:marRight w:val="0"/>
                                              <w:marTop w:val="0"/>
                                              <w:marBottom w:val="0"/>
                                              <w:divBdr>
                                                <w:top w:val="none" w:sz="0" w:space="0" w:color="auto"/>
                                                <w:left w:val="none" w:sz="0" w:space="0" w:color="auto"/>
                                                <w:bottom w:val="none" w:sz="0" w:space="0" w:color="auto"/>
                                                <w:right w:val="none" w:sz="0" w:space="0" w:color="auto"/>
                                              </w:divBdr>
                                            </w:div>
                                            <w:div w:id="48432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154948">
                                  <w:marLeft w:val="0"/>
                                  <w:marRight w:val="0"/>
                                  <w:marTop w:val="0"/>
                                  <w:marBottom w:val="0"/>
                                  <w:divBdr>
                                    <w:top w:val="none" w:sz="0" w:space="0" w:color="auto"/>
                                    <w:left w:val="none" w:sz="0" w:space="0" w:color="auto"/>
                                    <w:bottom w:val="none" w:sz="0" w:space="0" w:color="auto"/>
                                    <w:right w:val="none" w:sz="0" w:space="0" w:color="auto"/>
                                  </w:divBdr>
                                  <w:divsChild>
                                    <w:div w:id="80342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087189">
                  <w:marLeft w:val="0"/>
                  <w:marRight w:val="0"/>
                  <w:marTop w:val="0"/>
                  <w:marBottom w:val="0"/>
                  <w:divBdr>
                    <w:top w:val="none" w:sz="0" w:space="0" w:color="auto"/>
                    <w:left w:val="none" w:sz="0" w:space="0" w:color="auto"/>
                    <w:bottom w:val="none" w:sz="0" w:space="0" w:color="auto"/>
                    <w:right w:val="none" w:sz="0" w:space="0" w:color="auto"/>
                  </w:divBdr>
                  <w:divsChild>
                    <w:div w:id="845706414">
                      <w:marLeft w:val="0"/>
                      <w:marRight w:val="0"/>
                      <w:marTop w:val="0"/>
                      <w:marBottom w:val="0"/>
                      <w:divBdr>
                        <w:top w:val="none" w:sz="0" w:space="0" w:color="auto"/>
                        <w:left w:val="none" w:sz="0" w:space="0" w:color="auto"/>
                        <w:bottom w:val="none" w:sz="0" w:space="0" w:color="auto"/>
                        <w:right w:val="none" w:sz="0" w:space="0" w:color="auto"/>
                      </w:divBdr>
                      <w:divsChild>
                        <w:div w:id="551430345">
                          <w:marLeft w:val="0"/>
                          <w:marRight w:val="0"/>
                          <w:marTop w:val="0"/>
                          <w:marBottom w:val="0"/>
                          <w:divBdr>
                            <w:top w:val="none" w:sz="0" w:space="0" w:color="auto"/>
                            <w:left w:val="none" w:sz="0" w:space="0" w:color="auto"/>
                            <w:bottom w:val="none" w:sz="0" w:space="0" w:color="auto"/>
                            <w:right w:val="none" w:sz="0" w:space="0" w:color="auto"/>
                          </w:divBdr>
                          <w:divsChild>
                            <w:div w:id="1965884815">
                              <w:marLeft w:val="0"/>
                              <w:marRight w:val="0"/>
                              <w:marTop w:val="0"/>
                              <w:marBottom w:val="0"/>
                              <w:divBdr>
                                <w:top w:val="none" w:sz="0" w:space="0" w:color="auto"/>
                                <w:left w:val="none" w:sz="0" w:space="0" w:color="auto"/>
                                <w:bottom w:val="none" w:sz="0" w:space="0" w:color="auto"/>
                                <w:right w:val="none" w:sz="0" w:space="0" w:color="auto"/>
                              </w:divBdr>
                            </w:div>
                            <w:div w:id="52850424">
                              <w:marLeft w:val="0"/>
                              <w:marRight w:val="0"/>
                              <w:marTop w:val="0"/>
                              <w:marBottom w:val="0"/>
                              <w:divBdr>
                                <w:top w:val="none" w:sz="0" w:space="0" w:color="auto"/>
                                <w:left w:val="none" w:sz="0" w:space="0" w:color="auto"/>
                                <w:bottom w:val="none" w:sz="0" w:space="0" w:color="auto"/>
                                <w:right w:val="none" w:sz="0" w:space="0" w:color="auto"/>
                              </w:divBdr>
                              <w:divsChild>
                                <w:div w:id="652875828">
                                  <w:marLeft w:val="0"/>
                                  <w:marRight w:val="0"/>
                                  <w:marTop w:val="0"/>
                                  <w:marBottom w:val="0"/>
                                  <w:divBdr>
                                    <w:top w:val="none" w:sz="0" w:space="0" w:color="auto"/>
                                    <w:left w:val="none" w:sz="0" w:space="0" w:color="auto"/>
                                    <w:bottom w:val="none" w:sz="0" w:space="0" w:color="auto"/>
                                    <w:right w:val="none" w:sz="0" w:space="0" w:color="auto"/>
                                  </w:divBdr>
                                  <w:divsChild>
                                    <w:div w:id="610936335">
                                      <w:marLeft w:val="0"/>
                                      <w:marRight w:val="0"/>
                                      <w:marTop w:val="0"/>
                                      <w:marBottom w:val="0"/>
                                      <w:divBdr>
                                        <w:top w:val="none" w:sz="0" w:space="0" w:color="auto"/>
                                        <w:left w:val="none" w:sz="0" w:space="0" w:color="auto"/>
                                        <w:bottom w:val="none" w:sz="0" w:space="0" w:color="auto"/>
                                        <w:right w:val="none" w:sz="0" w:space="0" w:color="auto"/>
                                      </w:divBdr>
                                      <w:divsChild>
                                        <w:div w:id="129521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540214">
                                  <w:marLeft w:val="0"/>
                                  <w:marRight w:val="0"/>
                                  <w:marTop w:val="0"/>
                                  <w:marBottom w:val="0"/>
                                  <w:divBdr>
                                    <w:top w:val="none" w:sz="0" w:space="0" w:color="auto"/>
                                    <w:left w:val="none" w:sz="0" w:space="0" w:color="auto"/>
                                    <w:bottom w:val="none" w:sz="0" w:space="0" w:color="auto"/>
                                    <w:right w:val="none" w:sz="0" w:space="0" w:color="auto"/>
                                  </w:divBdr>
                                  <w:divsChild>
                                    <w:div w:id="2663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79555">
                              <w:marLeft w:val="0"/>
                              <w:marRight w:val="0"/>
                              <w:marTop w:val="0"/>
                              <w:marBottom w:val="0"/>
                              <w:divBdr>
                                <w:top w:val="none" w:sz="0" w:space="0" w:color="auto"/>
                                <w:left w:val="none" w:sz="0" w:space="0" w:color="auto"/>
                                <w:bottom w:val="none" w:sz="0" w:space="0" w:color="auto"/>
                                <w:right w:val="none" w:sz="0" w:space="0" w:color="auto"/>
                              </w:divBdr>
                              <w:divsChild>
                                <w:div w:id="713701917">
                                  <w:marLeft w:val="0"/>
                                  <w:marRight w:val="0"/>
                                  <w:marTop w:val="0"/>
                                  <w:marBottom w:val="0"/>
                                  <w:divBdr>
                                    <w:top w:val="none" w:sz="0" w:space="0" w:color="auto"/>
                                    <w:left w:val="none" w:sz="0" w:space="0" w:color="auto"/>
                                    <w:bottom w:val="none" w:sz="0" w:space="0" w:color="auto"/>
                                    <w:right w:val="none" w:sz="0" w:space="0" w:color="auto"/>
                                  </w:divBdr>
                                  <w:divsChild>
                                    <w:div w:id="1397359098">
                                      <w:marLeft w:val="0"/>
                                      <w:marRight w:val="0"/>
                                      <w:marTop w:val="0"/>
                                      <w:marBottom w:val="0"/>
                                      <w:divBdr>
                                        <w:top w:val="none" w:sz="0" w:space="0" w:color="auto"/>
                                        <w:left w:val="none" w:sz="0" w:space="0" w:color="auto"/>
                                        <w:bottom w:val="none" w:sz="0" w:space="0" w:color="auto"/>
                                        <w:right w:val="none" w:sz="0" w:space="0" w:color="auto"/>
                                      </w:divBdr>
                                    </w:div>
                                    <w:div w:id="1353650729">
                                      <w:marLeft w:val="0"/>
                                      <w:marRight w:val="0"/>
                                      <w:marTop w:val="0"/>
                                      <w:marBottom w:val="0"/>
                                      <w:divBdr>
                                        <w:top w:val="none" w:sz="0" w:space="0" w:color="auto"/>
                                        <w:left w:val="none" w:sz="0" w:space="0" w:color="auto"/>
                                        <w:bottom w:val="none" w:sz="0" w:space="0" w:color="auto"/>
                                        <w:right w:val="none" w:sz="0" w:space="0" w:color="auto"/>
                                      </w:divBdr>
                                      <w:divsChild>
                                        <w:div w:id="128341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9531144">
                  <w:marLeft w:val="0"/>
                  <w:marRight w:val="0"/>
                  <w:marTop w:val="0"/>
                  <w:marBottom w:val="0"/>
                  <w:divBdr>
                    <w:top w:val="none" w:sz="0" w:space="0" w:color="auto"/>
                    <w:left w:val="none" w:sz="0" w:space="0" w:color="auto"/>
                    <w:bottom w:val="none" w:sz="0" w:space="0" w:color="auto"/>
                    <w:right w:val="none" w:sz="0" w:space="0" w:color="auto"/>
                  </w:divBdr>
                  <w:divsChild>
                    <w:div w:id="272516715">
                      <w:marLeft w:val="0"/>
                      <w:marRight w:val="0"/>
                      <w:marTop w:val="0"/>
                      <w:marBottom w:val="0"/>
                      <w:divBdr>
                        <w:top w:val="none" w:sz="0" w:space="0" w:color="auto"/>
                        <w:left w:val="none" w:sz="0" w:space="0" w:color="auto"/>
                        <w:bottom w:val="none" w:sz="0" w:space="0" w:color="auto"/>
                        <w:right w:val="none" w:sz="0" w:space="0" w:color="auto"/>
                      </w:divBdr>
                      <w:divsChild>
                        <w:div w:id="1581594024">
                          <w:marLeft w:val="0"/>
                          <w:marRight w:val="0"/>
                          <w:marTop w:val="0"/>
                          <w:marBottom w:val="0"/>
                          <w:divBdr>
                            <w:top w:val="none" w:sz="0" w:space="0" w:color="auto"/>
                            <w:left w:val="none" w:sz="0" w:space="0" w:color="auto"/>
                            <w:bottom w:val="none" w:sz="0" w:space="0" w:color="auto"/>
                            <w:right w:val="none" w:sz="0" w:space="0" w:color="auto"/>
                          </w:divBdr>
                          <w:divsChild>
                            <w:div w:id="1172837740">
                              <w:marLeft w:val="0"/>
                              <w:marRight w:val="0"/>
                              <w:marTop w:val="0"/>
                              <w:marBottom w:val="0"/>
                              <w:divBdr>
                                <w:top w:val="none" w:sz="0" w:space="0" w:color="auto"/>
                                <w:left w:val="none" w:sz="0" w:space="0" w:color="auto"/>
                                <w:bottom w:val="none" w:sz="0" w:space="0" w:color="auto"/>
                                <w:right w:val="none" w:sz="0" w:space="0" w:color="auto"/>
                              </w:divBdr>
                            </w:div>
                            <w:div w:id="495463943">
                              <w:marLeft w:val="0"/>
                              <w:marRight w:val="0"/>
                              <w:marTop w:val="0"/>
                              <w:marBottom w:val="0"/>
                              <w:divBdr>
                                <w:top w:val="none" w:sz="0" w:space="0" w:color="auto"/>
                                <w:left w:val="none" w:sz="0" w:space="0" w:color="auto"/>
                                <w:bottom w:val="none" w:sz="0" w:space="0" w:color="auto"/>
                                <w:right w:val="none" w:sz="0" w:space="0" w:color="auto"/>
                              </w:divBdr>
                              <w:divsChild>
                                <w:div w:id="312372480">
                                  <w:marLeft w:val="0"/>
                                  <w:marRight w:val="0"/>
                                  <w:marTop w:val="0"/>
                                  <w:marBottom w:val="0"/>
                                  <w:divBdr>
                                    <w:top w:val="none" w:sz="0" w:space="0" w:color="auto"/>
                                    <w:left w:val="none" w:sz="0" w:space="0" w:color="auto"/>
                                    <w:bottom w:val="none" w:sz="0" w:space="0" w:color="auto"/>
                                    <w:right w:val="none" w:sz="0" w:space="0" w:color="auto"/>
                                  </w:divBdr>
                                  <w:divsChild>
                                    <w:div w:id="1425103617">
                                      <w:marLeft w:val="0"/>
                                      <w:marRight w:val="0"/>
                                      <w:marTop w:val="0"/>
                                      <w:marBottom w:val="0"/>
                                      <w:divBdr>
                                        <w:top w:val="none" w:sz="0" w:space="0" w:color="auto"/>
                                        <w:left w:val="none" w:sz="0" w:space="0" w:color="auto"/>
                                        <w:bottom w:val="none" w:sz="0" w:space="0" w:color="auto"/>
                                        <w:right w:val="none" w:sz="0" w:space="0" w:color="auto"/>
                                      </w:divBdr>
                                    </w:div>
                                    <w:div w:id="258833023">
                                      <w:marLeft w:val="0"/>
                                      <w:marRight w:val="0"/>
                                      <w:marTop w:val="0"/>
                                      <w:marBottom w:val="0"/>
                                      <w:divBdr>
                                        <w:top w:val="none" w:sz="0" w:space="0" w:color="auto"/>
                                        <w:left w:val="none" w:sz="0" w:space="0" w:color="auto"/>
                                        <w:bottom w:val="none" w:sz="0" w:space="0" w:color="auto"/>
                                        <w:right w:val="none" w:sz="0" w:space="0" w:color="auto"/>
                                      </w:divBdr>
                                      <w:divsChild>
                                        <w:div w:id="257952409">
                                          <w:marLeft w:val="0"/>
                                          <w:marRight w:val="0"/>
                                          <w:marTop w:val="0"/>
                                          <w:marBottom w:val="0"/>
                                          <w:divBdr>
                                            <w:top w:val="none" w:sz="0" w:space="0" w:color="auto"/>
                                            <w:left w:val="none" w:sz="0" w:space="0" w:color="auto"/>
                                            <w:bottom w:val="none" w:sz="0" w:space="0" w:color="auto"/>
                                            <w:right w:val="none" w:sz="0" w:space="0" w:color="auto"/>
                                          </w:divBdr>
                                          <w:divsChild>
                                            <w:div w:id="1389767142">
                                              <w:marLeft w:val="0"/>
                                              <w:marRight w:val="0"/>
                                              <w:marTop w:val="0"/>
                                              <w:marBottom w:val="0"/>
                                              <w:divBdr>
                                                <w:top w:val="none" w:sz="0" w:space="0" w:color="auto"/>
                                                <w:left w:val="none" w:sz="0" w:space="0" w:color="auto"/>
                                                <w:bottom w:val="none" w:sz="0" w:space="0" w:color="auto"/>
                                                <w:right w:val="none" w:sz="0" w:space="0" w:color="auto"/>
                                              </w:divBdr>
                                            </w:div>
                                            <w:div w:id="2052607645">
                                              <w:marLeft w:val="0"/>
                                              <w:marRight w:val="0"/>
                                              <w:marTop w:val="0"/>
                                              <w:marBottom w:val="0"/>
                                              <w:divBdr>
                                                <w:top w:val="none" w:sz="0" w:space="0" w:color="auto"/>
                                                <w:left w:val="none" w:sz="0" w:space="0" w:color="auto"/>
                                                <w:bottom w:val="none" w:sz="0" w:space="0" w:color="auto"/>
                                                <w:right w:val="none" w:sz="0" w:space="0" w:color="auto"/>
                                              </w:divBdr>
                                            </w:div>
                                            <w:div w:id="206867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89537">
                                  <w:marLeft w:val="0"/>
                                  <w:marRight w:val="0"/>
                                  <w:marTop w:val="0"/>
                                  <w:marBottom w:val="0"/>
                                  <w:divBdr>
                                    <w:top w:val="none" w:sz="0" w:space="0" w:color="auto"/>
                                    <w:left w:val="none" w:sz="0" w:space="0" w:color="auto"/>
                                    <w:bottom w:val="none" w:sz="0" w:space="0" w:color="auto"/>
                                    <w:right w:val="none" w:sz="0" w:space="0" w:color="auto"/>
                                  </w:divBdr>
                                  <w:divsChild>
                                    <w:div w:id="96628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551434">
                  <w:marLeft w:val="0"/>
                  <w:marRight w:val="0"/>
                  <w:marTop w:val="0"/>
                  <w:marBottom w:val="0"/>
                  <w:divBdr>
                    <w:top w:val="none" w:sz="0" w:space="0" w:color="auto"/>
                    <w:left w:val="none" w:sz="0" w:space="0" w:color="auto"/>
                    <w:bottom w:val="none" w:sz="0" w:space="0" w:color="auto"/>
                    <w:right w:val="none" w:sz="0" w:space="0" w:color="auto"/>
                  </w:divBdr>
                  <w:divsChild>
                    <w:div w:id="2108110113">
                      <w:marLeft w:val="0"/>
                      <w:marRight w:val="0"/>
                      <w:marTop w:val="0"/>
                      <w:marBottom w:val="0"/>
                      <w:divBdr>
                        <w:top w:val="none" w:sz="0" w:space="0" w:color="auto"/>
                        <w:left w:val="none" w:sz="0" w:space="0" w:color="auto"/>
                        <w:bottom w:val="none" w:sz="0" w:space="0" w:color="auto"/>
                        <w:right w:val="none" w:sz="0" w:space="0" w:color="auto"/>
                      </w:divBdr>
                      <w:divsChild>
                        <w:div w:id="1175076678">
                          <w:marLeft w:val="0"/>
                          <w:marRight w:val="0"/>
                          <w:marTop w:val="0"/>
                          <w:marBottom w:val="0"/>
                          <w:divBdr>
                            <w:top w:val="none" w:sz="0" w:space="0" w:color="auto"/>
                            <w:left w:val="none" w:sz="0" w:space="0" w:color="auto"/>
                            <w:bottom w:val="none" w:sz="0" w:space="0" w:color="auto"/>
                            <w:right w:val="none" w:sz="0" w:space="0" w:color="auto"/>
                          </w:divBdr>
                          <w:divsChild>
                            <w:div w:id="577399581">
                              <w:marLeft w:val="0"/>
                              <w:marRight w:val="0"/>
                              <w:marTop w:val="0"/>
                              <w:marBottom w:val="0"/>
                              <w:divBdr>
                                <w:top w:val="none" w:sz="0" w:space="0" w:color="auto"/>
                                <w:left w:val="none" w:sz="0" w:space="0" w:color="auto"/>
                                <w:bottom w:val="none" w:sz="0" w:space="0" w:color="auto"/>
                                <w:right w:val="none" w:sz="0" w:space="0" w:color="auto"/>
                              </w:divBdr>
                            </w:div>
                            <w:div w:id="1930233848">
                              <w:marLeft w:val="0"/>
                              <w:marRight w:val="0"/>
                              <w:marTop w:val="0"/>
                              <w:marBottom w:val="0"/>
                              <w:divBdr>
                                <w:top w:val="none" w:sz="0" w:space="0" w:color="auto"/>
                                <w:left w:val="none" w:sz="0" w:space="0" w:color="auto"/>
                                <w:bottom w:val="none" w:sz="0" w:space="0" w:color="auto"/>
                                <w:right w:val="none" w:sz="0" w:space="0" w:color="auto"/>
                              </w:divBdr>
                              <w:divsChild>
                                <w:div w:id="415323201">
                                  <w:marLeft w:val="0"/>
                                  <w:marRight w:val="0"/>
                                  <w:marTop w:val="0"/>
                                  <w:marBottom w:val="0"/>
                                  <w:divBdr>
                                    <w:top w:val="none" w:sz="0" w:space="0" w:color="auto"/>
                                    <w:left w:val="none" w:sz="0" w:space="0" w:color="auto"/>
                                    <w:bottom w:val="none" w:sz="0" w:space="0" w:color="auto"/>
                                    <w:right w:val="none" w:sz="0" w:space="0" w:color="auto"/>
                                  </w:divBdr>
                                  <w:divsChild>
                                    <w:div w:id="1536654485">
                                      <w:marLeft w:val="0"/>
                                      <w:marRight w:val="0"/>
                                      <w:marTop w:val="0"/>
                                      <w:marBottom w:val="0"/>
                                      <w:divBdr>
                                        <w:top w:val="none" w:sz="0" w:space="0" w:color="auto"/>
                                        <w:left w:val="none" w:sz="0" w:space="0" w:color="auto"/>
                                        <w:bottom w:val="none" w:sz="0" w:space="0" w:color="auto"/>
                                        <w:right w:val="none" w:sz="0" w:space="0" w:color="auto"/>
                                      </w:divBdr>
                                    </w:div>
                                  </w:divsChild>
                                </w:div>
                                <w:div w:id="783232429">
                                  <w:marLeft w:val="0"/>
                                  <w:marRight w:val="0"/>
                                  <w:marTop w:val="0"/>
                                  <w:marBottom w:val="0"/>
                                  <w:divBdr>
                                    <w:top w:val="none" w:sz="0" w:space="0" w:color="auto"/>
                                    <w:left w:val="none" w:sz="0" w:space="0" w:color="auto"/>
                                    <w:bottom w:val="none" w:sz="0" w:space="0" w:color="auto"/>
                                    <w:right w:val="none" w:sz="0" w:space="0" w:color="auto"/>
                                  </w:divBdr>
                                  <w:divsChild>
                                    <w:div w:id="1269393647">
                                      <w:marLeft w:val="0"/>
                                      <w:marRight w:val="0"/>
                                      <w:marTop w:val="0"/>
                                      <w:marBottom w:val="0"/>
                                      <w:divBdr>
                                        <w:top w:val="none" w:sz="0" w:space="0" w:color="auto"/>
                                        <w:left w:val="none" w:sz="0" w:space="0" w:color="auto"/>
                                        <w:bottom w:val="none" w:sz="0" w:space="0" w:color="auto"/>
                                        <w:right w:val="none" w:sz="0" w:space="0" w:color="auto"/>
                                      </w:divBdr>
                                      <w:divsChild>
                                        <w:div w:id="733551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141826">
                                  <w:marLeft w:val="0"/>
                                  <w:marRight w:val="0"/>
                                  <w:marTop w:val="0"/>
                                  <w:marBottom w:val="0"/>
                                  <w:divBdr>
                                    <w:top w:val="none" w:sz="0" w:space="0" w:color="auto"/>
                                    <w:left w:val="none" w:sz="0" w:space="0" w:color="auto"/>
                                    <w:bottom w:val="none" w:sz="0" w:space="0" w:color="auto"/>
                                    <w:right w:val="none" w:sz="0" w:space="0" w:color="auto"/>
                                  </w:divBdr>
                                  <w:divsChild>
                                    <w:div w:id="147032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9984625">
                  <w:marLeft w:val="0"/>
                  <w:marRight w:val="0"/>
                  <w:marTop w:val="0"/>
                  <w:marBottom w:val="0"/>
                  <w:divBdr>
                    <w:top w:val="none" w:sz="0" w:space="0" w:color="auto"/>
                    <w:left w:val="none" w:sz="0" w:space="0" w:color="auto"/>
                    <w:bottom w:val="none" w:sz="0" w:space="0" w:color="auto"/>
                    <w:right w:val="none" w:sz="0" w:space="0" w:color="auto"/>
                  </w:divBdr>
                  <w:divsChild>
                    <w:div w:id="1113784371">
                      <w:marLeft w:val="0"/>
                      <w:marRight w:val="0"/>
                      <w:marTop w:val="0"/>
                      <w:marBottom w:val="0"/>
                      <w:divBdr>
                        <w:top w:val="none" w:sz="0" w:space="0" w:color="auto"/>
                        <w:left w:val="none" w:sz="0" w:space="0" w:color="auto"/>
                        <w:bottom w:val="none" w:sz="0" w:space="0" w:color="auto"/>
                        <w:right w:val="none" w:sz="0" w:space="0" w:color="auto"/>
                      </w:divBdr>
                      <w:divsChild>
                        <w:div w:id="1550217716">
                          <w:marLeft w:val="0"/>
                          <w:marRight w:val="0"/>
                          <w:marTop w:val="0"/>
                          <w:marBottom w:val="0"/>
                          <w:divBdr>
                            <w:top w:val="none" w:sz="0" w:space="0" w:color="auto"/>
                            <w:left w:val="none" w:sz="0" w:space="0" w:color="auto"/>
                            <w:bottom w:val="none" w:sz="0" w:space="0" w:color="auto"/>
                            <w:right w:val="none" w:sz="0" w:space="0" w:color="auto"/>
                          </w:divBdr>
                          <w:divsChild>
                            <w:div w:id="1609385078">
                              <w:marLeft w:val="0"/>
                              <w:marRight w:val="0"/>
                              <w:marTop w:val="0"/>
                              <w:marBottom w:val="0"/>
                              <w:divBdr>
                                <w:top w:val="none" w:sz="0" w:space="0" w:color="auto"/>
                                <w:left w:val="none" w:sz="0" w:space="0" w:color="auto"/>
                                <w:bottom w:val="none" w:sz="0" w:space="0" w:color="auto"/>
                                <w:right w:val="none" w:sz="0" w:space="0" w:color="auto"/>
                              </w:divBdr>
                            </w:div>
                            <w:div w:id="1131437920">
                              <w:marLeft w:val="0"/>
                              <w:marRight w:val="0"/>
                              <w:marTop w:val="0"/>
                              <w:marBottom w:val="0"/>
                              <w:divBdr>
                                <w:top w:val="none" w:sz="0" w:space="0" w:color="auto"/>
                                <w:left w:val="none" w:sz="0" w:space="0" w:color="auto"/>
                                <w:bottom w:val="none" w:sz="0" w:space="0" w:color="auto"/>
                                <w:right w:val="none" w:sz="0" w:space="0" w:color="auto"/>
                              </w:divBdr>
                              <w:divsChild>
                                <w:div w:id="1923023843">
                                  <w:marLeft w:val="0"/>
                                  <w:marRight w:val="0"/>
                                  <w:marTop w:val="0"/>
                                  <w:marBottom w:val="0"/>
                                  <w:divBdr>
                                    <w:top w:val="none" w:sz="0" w:space="0" w:color="auto"/>
                                    <w:left w:val="none" w:sz="0" w:space="0" w:color="auto"/>
                                    <w:bottom w:val="none" w:sz="0" w:space="0" w:color="auto"/>
                                    <w:right w:val="none" w:sz="0" w:space="0" w:color="auto"/>
                                  </w:divBdr>
                                  <w:divsChild>
                                    <w:div w:id="105973757">
                                      <w:marLeft w:val="0"/>
                                      <w:marRight w:val="0"/>
                                      <w:marTop w:val="0"/>
                                      <w:marBottom w:val="0"/>
                                      <w:divBdr>
                                        <w:top w:val="none" w:sz="0" w:space="0" w:color="auto"/>
                                        <w:left w:val="none" w:sz="0" w:space="0" w:color="auto"/>
                                        <w:bottom w:val="none" w:sz="0" w:space="0" w:color="auto"/>
                                        <w:right w:val="none" w:sz="0" w:space="0" w:color="auto"/>
                                      </w:divBdr>
                                    </w:div>
                                  </w:divsChild>
                                </w:div>
                                <w:div w:id="1005867568">
                                  <w:marLeft w:val="0"/>
                                  <w:marRight w:val="0"/>
                                  <w:marTop w:val="0"/>
                                  <w:marBottom w:val="0"/>
                                  <w:divBdr>
                                    <w:top w:val="none" w:sz="0" w:space="0" w:color="auto"/>
                                    <w:left w:val="none" w:sz="0" w:space="0" w:color="auto"/>
                                    <w:bottom w:val="none" w:sz="0" w:space="0" w:color="auto"/>
                                    <w:right w:val="none" w:sz="0" w:space="0" w:color="auto"/>
                                  </w:divBdr>
                                  <w:divsChild>
                                    <w:div w:id="1129056004">
                                      <w:marLeft w:val="0"/>
                                      <w:marRight w:val="0"/>
                                      <w:marTop w:val="0"/>
                                      <w:marBottom w:val="0"/>
                                      <w:divBdr>
                                        <w:top w:val="none" w:sz="0" w:space="0" w:color="auto"/>
                                        <w:left w:val="none" w:sz="0" w:space="0" w:color="auto"/>
                                        <w:bottom w:val="none" w:sz="0" w:space="0" w:color="auto"/>
                                        <w:right w:val="none" w:sz="0" w:space="0" w:color="auto"/>
                                      </w:divBdr>
                                      <w:divsChild>
                                        <w:div w:id="35199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922057">
                                  <w:marLeft w:val="0"/>
                                  <w:marRight w:val="0"/>
                                  <w:marTop w:val="0"/>
                                  <w:marBottom w:val="0"/>
                                  <w:divBdr>
                                    <w:top w:val="none" w:sz="0" w:space="0" w:color="auto"/>
                                    <w:left w:val="none" w:sz="0" w:space="0" w:color="auto"/>
                                    <w:bottom w:val="none" w:sz="0" w:space="0" w:color="auto"/>
                                    <w:right w:val="none" w:sz="0" w:space="0" w:color="auto"/>
                                  </w:divBdr>
                                  <w:divsChild>
                                    <w:div w:id="245916382">
                                      <w:marLeft w:val="0"/>
                                      <w:marRight w:val="0"/>
                                      <w:marTop w:val="0"/>
                                      <w:marBottom w:val="0"/>
                                      <w:divBdr>
                                        <w:top w:val="none" w:sz="0" w:space="0" w:color="auto"/>
                                        <w:left w:val="none" w:sz="0" w:space="0" w:color="auto"/>
                                        <w:bottom w:val="none" w:sz="0" w:space="0" w:color="auto"/>
                                        <w:right w:val="none" w:sz="0" w:space="0" w:color="auto"/>
                                      </w:divBdr>
                                    </w:div>
                                    <w:div w:id="1995982946">
                                      <w:marLeft w:val="0"/>
                                      <w:marRight w:val="0"/>
                                      <w:marTop w:val="0"/>
                                      <w:marBottom w:val="0"/>
                                      <w:divBdr>
                                        <w:top w:val="none" w:sz="0" w:space="0" w:color="auto"/>
                                        <w:left w:val="none" w:sz="0" w:space="0" w:color="auto"/>
                                        <w:bottom w:val="none" w:sz="0" w:space="0" w:color="auto"/>
                                        <w:right w:val="none" w:sz="0" w:space="0" w:color="auto"/>
                                      </w:divBdr>
                                      <w:divsChild>
                                        <w:div w:id="22776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8474737">
                              <w:marLeft w:val="0"/>
                              <w:marRight w:val="0"/>
                              <w:marTop w:val="0"/>
                              <w:marBottom w:val="0"/>
                              <w:divBdr>
                                <w:top w:val="none" w:sz="0" w:space="0" w:color="auto"/>
                                <w:left w:val="none" w:sz="0" w:space="0" w:color="auto"/>
                                <w:bottom w:val="none" w:sz="0" w:space="0" w:color="auto"/>
                                <w:right w:val="none" w:sz="0" w:space="0" w:color="auto"/>
                              </w:divBdr>
                              <w:divsChild>
                                <w:div w:id="1237007590">
                                  <w:marLeft w:val="0"/>
                                  <w:marRight w:val="0"/>
                                  <w:marTop w:val="0"/>
                                  <w:marBottom w:val="0"/>
                                  <w:divBdr>
                                    <w:top w:val="none" w:sz="0" w:space="0" w:color="auto"/>
                                    <w:left w:val="none" w:sz="0" w:space="0" w:color="auto"/>
                                    <w:bottom w:val="none" w:sz="0" w:space="0" w:color="auto"/>
                                    <w:right w:val="none" w:sz="0" w:space="0" w:color="auto"/>
                                  </w:divBdr>
                                  <w:divsChild>
                                    <w:div w:id="393938391">
                                      <w:marLeft w:val="0"/>
                                      <w:marRight w:val="0"/>
                                      <w:marTop w:val="0"/>
                                      <w:marBottom w:val="0"/>
                                      <w:divBdr>
                                        <w:top w:val="none" w:sz="0" w:space="0" w:color="auto"/>
                                        <w:left w:val="none" w:sz="0" w:space="0" w:color="auto"/>
                                        <w:bottom w:val="none" w:sz="0" w:space="0" w:color="auto"/>
                                        <w:right w:val="none" w:sz="0" w:space="0" w:color="auto"/>
                                      </w:divBdr>
                                    </w:div>
                                    <w:div w:id="374308071">
                                      <w:marLeft w:val="0"/>
                                      <w:marRight w:val="0"/>
                                      <w:marTop w:val="0"/>
                                      <w:marBottom w:val="0"/>
                                      <w:divBdr>
                                        <w:top w:val="none" w:sz="0" w:space="0" w:color="auto"/>
                                        <w:left w:val="none" w:sz="0" w:space="0" w:color="auto"/>
                                        <w:bottom w:val="none" w:sz="0" w:space="0" w:color="auto"/>
                                        <w:right w:val="none" w:sz="0" w:space="0" w:color="auto"/>
                                      </w:divBdr>
                                      <w:divsChild>
                                        <w:div w:id="43058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6983772">
                  <w:marLeft w:val="0"/>
                  <w:marRight w:val="0"/>
                  <w:marTop w:val="0"/>
                  <w:marBottom w:val="0"/>
                  <w:divBdr>
                    <w:top w:val="none" w:sz="0" w:space="0" w:color="auto"/>
                    <w:left w:val="none" w:sz="0" w:space="0" w:color="auto"/>
                    <w:bottom w:val="none" w:sz="0" w:space="0" w:color="auto"/>
                    <w:right w:val="none" w:sz="0" w:space="0" w:color="auto"/>
                  </w:divBdr>
                  <w:divsChild>
                    <w:div w:id="576404011">
                      <w:marLeft w:val="0"/>
                      <w:marRight w:val="0"/>
                      <w:marTop w:val="0"/>
                      <w:marBottom w:val="0"/>
                      <w:divBdr>
                        <w:top w:val="none" w:sz="0" w:space="0" w:color="auto"/>
                        <w:left w:val="none" w:sz="0" w:space="0" w:color="auto"/>
                        <w:bottom w:val="none" w:sz="0" w:space="0" w:color="auto"/>
                        <w:right w:val="none" w:sz="0" w:space="0" w:color="auto"/>
                      </w:divBdr>
                      <w:divsChild>
                        <w:div w:id="420564615">
                          <w:marLeft w:val="0"/>
                          <w:marRight w:val="0"/>
                          <w:marTop w:val="0"/>
                          <w:marBottom w:val="0"/>
                          <w:divBdr>
                            <w:top w:val="none" w:sz="0" w:space="0" w:color="auto"/>
                            <w:left w:val="none" w:sz="0" w:space="0" w:color="auto"/>
                            <w:bottom w:val="none" w:sz="0" w:space="0" w:color="auto"/>
                            <w:right w:val="none" w:sz="0" w:space="0" w:color="auto"/>
                          </w:divBdr>
                          <w:divsChild>
                            <w:div w:id="1949967925">
                              <w:marLeft w:val="0"/>
                              <w:marRight w:val="0"/>
                              <w:marTop w:val="0"/>
                              <w:marBottom w:val="0"/>
                              <w:divBdr>
                                <w:top w:val="none" w:sz="0" w:space="0" w:color="auto"/>
                                <w:left w:val="none" w:sz="0" w:space="0" w:color="auto"/>
                                <w:bottom w:val="none" w:sz="0" w:space="0" w:color="auto"/>
                                <w:right w:val="none" w:sz="0" w:space="0" w:color="auto"/>
                              </w:divBdr>
                            </w:div>
                            <w:div w:id="1088499315">
                              <w:marLeft w:val="0"/>
                              <w:marRight w:val="0"/>
                              <w:marTop w:val="0"/>
                              <w:marBottom w:val="0"/>
                              <w:divBdr>
                                <w:top w:val="none" w:sz="0" w:space="0" w:color="auto"/>
                                <w:left w:val="none" w:sz="0" w:space="0" w:color="auto"/>
                                <w:bottom w:val="none" w:sz="0" w:space="0" w:color="auto"/>
                                <w:right w:val="none" w:sz="0" w:space="0" w:color="auto"/>
                              </w:divBdr>
                              <w:divsChild>
                                <w:div w:id="54863640">
                                  <w:marLeft w:val="0"/>
                                  <w:marRight w:val="0"/>
                                  <w:marTop w:val="0"/>
                                  <w:marBottom w:val="0"/>
                                  <w:divBdr>
                                    <w:top w:val="none" w:sz="0" w:space="0" w:color="auto"/>
                                    <w:left w:val="none" w:sz="0" w:space="0" w:color="auto"/>
                                    <w:bottom w:val="none" w:sz="0" w:space="0" w:color="auto"/>
                                    <w:right w:val="none" w:sz="0" w:space="0" w:color="auto"/>
                                  </w:divBdr>
                                  <w:divsChild>
                                    <w:div w:id="1411076515">
                                      <w:marLeft w:val="0"/>
                                      <w:marRight w:val="0"/>
                                      <w:marTop w:val="0"/>
                                      <w:marBottom w:val="0"/>
                                      <w:divBdr>
                                        <w:top w:val="none" w:sz="0" w:space="0" w:color="auto"/>
                                        <w:left w:val="none" w:sz="0" w:space="0" w:color="auto"/>
                                        <w:bottom w:val="none" w:sz="0" w:space="0" w:color="auto"/>
                                        <w:right w:val="none" w:sz="0" w:space="0" w:color="auto"/>
                                      </w:divBdr>
                                    </w:div>
                                    <w:div w:id="565992107">
                                      <w:marLeft w:val="0"/>
                                      <w:marRight w:val="0"/>
                                      <w:marTop w:val="0"/>
                                      <w:marBottom w:val="0"/>
                                      <w:divBdr>
                                        <w:top w:val="none" w:sz="0" w:space="0" w:color="auto"/>
                                        <w:left w:val="none" w:sz="0" w:space="0" w:color="auto"/>
                                        <w:bottom w:val="none" w:sz="0" w:space="0" w:color="auto"/>
                                        <w:right w:val="none" w:sz="0" w:space="0" w:color="auto"/>
                                      </w:divBdr>
                                      <w:divsChild>
                                        <w:div w:id="1453397992">
                                          <w:marLeft w:val="0"/>
                                          <w:marRight w:val="0"/>
                                          <w:marTop w:val="0"/>
                                          <w:marBottom w:val="0"/>
                                          <w:divBdr>
                                            <w:top w:val="none" w:sz="0" w:space="0" w:color="auto"/>
                                            <w:left w:val="none" w:sz="0" w:space="0" w:color="auto"/>
                                            <w:bottom w:val="none" w:sz="0" w:space="0" w:color="auto"/>
                                            <w:right w:val="none" w:sz="0" w:space="0" w:color="auto"/>
                                          </w:divBdr>
                                          <w:divsChild>
                                            <w:div w:id="1821116559">
                                              <w:marLeft w:val="0"/>
                                              <w:marRight w:val="0"/>
                                              <w:marTop w:val="0"/>
                                              <w:marBottom w:val="0"/>
                                              <w:divBdr>
                                                <w:top w:val="none" w:sz="0" w:space="0" w:color="auto"/>
                                                <w:left w:val="none" w:sz="0" w:space="0" w:color="auto"/>
                                                <w:bottom w:val="none" w:sz="0" w:space="0" w:color="auto"/>
                                                <w:right w:val="none" w:sz="0" w:space="0" w:color="auto"/>
                                              </w:divBdr>
                                            </w:div>
                                            <w:div w:id="1301030955">
                                              <w:marLeft w:val="0"/>
                                              <w:marRight w:val="0"/>
                                              <w:marTop w:val="0"/>
                                              <w:marBottom w:val="0"/>
                                              <w:divBdr>
                                                <w:top w:val="none" w:sz="0" w:space="0" w:color="auto"/>
                                                <w:left w:val="none" w:sz="0" w:space="0" w:color="auto"/>
                                                <w:bottom w:val="none" w:sz="0" w:space="0" w:color="auto"/>
                                                <w:right w:val="none" w:sz="0" w:space="0" w:color="auto"/>
                                              </w:divBdr>
                                            </w:div>
                                            <w:div w:id="25671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678443">
                                  <w:marLeft w:val="0"/>
                                  <w:marRight w:val="0"/>
                                  <w:marTop w:val="0"/>
                                  <w:marBottom w:val="0"/>
                                  <w:divBdr>
                                    <w:top w:val="none" w:sz="0" w:space="0" w:color="auto"/>
                                    <w:left w:val="none" w:sz="0" w:space="0" w:color="auto"/>
                                    <w:bottom w:val="none" w:sz="0" w:space="0" w:color="auto"/>
                                    <w:right w:val="none" w:sz="0" w:space="0" w:color="auto"/>
                                  </w:divBdr>
                                  <w:divsChild>
                                    <w:div w:id="122545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6485269">
                  <w:marLeft w:val="0"/>
                  <w:marRight w:val="0"/>
                  <w:marTop w:val="0"/>
                  <w:marBottom w:val="0"/>
                  <w:divBdr>
                    <w:top w:val="none" w:sz="0" w:space="0" w:color="auto"/>
                    <w:left w:val="none" w:sz="0" w:space="0" w:color="auto"/>
                    <w:bottom w:val="none" w:sz="0" w:space="0" w:color="auto"/>
                    <w:right w:val="none" w:sz="0" w:space="0" w:color="auto"/>
                  </w:divBdr>
                  <w:divsChild>
                    <w:div w:id="1247762908">
                      <w:marLeft w:val="0"/>
                      <w:marRight w:val="0"/>
                      <w:marTop w:val="0"/>
                      <w:marBottom w:val="0"/>
                      <w:divBdr>
                        <w:top w:val="none" w:sz="0" w:space="0" w:color="auto"/>
                        <w:left w:val="none" w:sz="0" w:space="0" w:color="auto"/>
                        <w:bottom w:val="none" w:sz="0" w:space="0" w:color="auto"/>
                        <w:right w:val="none" w:sz="0" w:space="0" w:color="auto"/>
                      </w:divBdr>
                      <w:divsChild>
                        <w:div w:id="571155811">
                          <w:marLeft w:val="0"/>
                          <w:marRight w:val="0"/>
                          <w:marTop w:val="0"/>
                          <w:marBottom w:val="0"/>
                          <w:divBdr>
                            <w:top w:val="none" w:sz="0" w:space="0" w:color="auto"/>
                            <w:left w:val="none" w:sz="0" w:space="0" w:color="auto"/>
                            <w:bottom w:val="none" w:sz="0" w:space="0" w:color="auto"/>
                            <w:right w:val="none" w:sz="0" w:space="0" w:color="auto"/>
                          </w:divBdr>
                          <w:divsChild>
                            <w:div w:id="589389019">
                              <w:marLeft w:val="0"/>
                              <w:marRight w:val="0"/>
                              <w:marTop w:val="0"/>
                              <w:marBottom w:val="0"/>
                              <w:divBdr>
                                <w:top w:val="none" w:sz="0" w:space="0" w:color="auto"/>
                                <w:left w:val="none" w:sz="0" w:space="0" w:color="auto"/>
                                <w:bottom w:val="none" w:sz="0" w:space="0" w:color="auto"/>
                                <w:right w:val="none" w:sz="0" w:space="0" w:color="auto"/>
                              </w:divBdr>
                            </w:div>
                            <w:div w:id="2131320633">
                              <w:marLeft w:val="0"/>
                              <w:marRight w:val="0"/>
                              <w:marTop w:val="0"/>
                              <w:marBottom w:val="0"/>
                              <w:divBdr>
                                <w:top w:val="none" w:sz="0" w:space="0" w:color="auto"/>
                                <w:left w:val="none" w:sz="0" w:space="0" w:color="auto"/>
                                <w:bottom w:val="none" w:sz="0" w:space="0" w:color="auto"/>
                                <w:right w:val="none" w:sz="0" w:space="0" w:color="auto"/>
                              </w:divBdr>
                              <w:divsChild>
                                <w:div w:id="1774936196">
                                  <w:marLeft w:val="0"/>
                                  <w:marRight w:val="0"/>
                                  <w:marTop w:val="0"/>
                                  <w:marBottom w:val="0"/>
                                  <w:divBdr>
                                    <w:top w:val="none" w:sz="0" w:space="0" w:color="auto"/>
                                    <w:left w:val="none" w:sz="0" w:space="0" w:color="auto"/>
                                    <w:bottom w:val="none" w:sz="0" w:space="0" w:color="auto"/>
                                    <w:right w:val="none" w:sz="0" w:space="0" w:color="auto"/>
                                  </w:divBdr>
                                  <w:divsChild>
                                    <w:div w:id="1925413335">
                                      <w:marLeft w:val="0"/>
                                      <w:marRight w:val="0"/>
                                      <w:marTop w:val="0"/>
                                      <w:marBottom w:val="0"/>
                                      <w:divBdr>
                                        <w:top w:val="none" w:sz="0" w:space="0" w:color="auto"/>
                                        <w:left w:val="none" w:sz="0" w:space="0" w:color="auto"/>
                                        <w:bottom w:val="none" w:sz="0" w:space="0" w:color="auto"/>
                                        <w:right w:val="none" w:sz="0" w:space="0" w:color="auto"/>
                                      </w:divBdr>
                                    </w:div>
                                  </w:divsChild>
                                </w:div>
                                <w:div w:id="401294465">
                                  <w:marLeft w:val="0"/>
                                  <w:marRight w:val="0"/>
                                  <w:marTop w:val="0"/>
                                  <w:marBottom w:val="0"/>
                                  <w:divBdr>
                                    <w:top w:val="none" w:sz="0" w:space="0" w:color="auto"/>
                                    <w:left w:val="none" w:sz="0" w:space="0" w:color="auto"/>
                                    <w:bottom w:val="none" w:sz="0" w:space="0" w:color="auto"/>
                                    <w:right w:val="none" w:sz="0" w:space="0" w:color="auto"/>
                                  </w:divBdr>
                                  <w:divsChild>
                                    <w:div w:id="742143858">
                                      <w:marLeft w:val="0"/>
                                      <w:marRight w:val="0"/>
                                      <w:marTop w:val="0"/>
                                      <w:marBottom w:val="0"/>
                                      <w:divBdr>
                                        <w:top w:val="none" w:sz="0" w:space="0" w:color="auto"/>
                                        <w:left w:val="none" w:sz="0" w:space="0" w:color="auto"/>
                                        <w:bottom w:val="none" w:sz="0" w:space="0" w:color="auto"/>
                                        <w:right w:val="none" w:sz="0" w:space="0" w:color="auto"/>
                                      </w:divBdr>
                                      <w:divsChild>
                                        <w:div w:id="1089086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850854">
                                  <w:marLeft w:val="0"/>
                                  <w:marRight w:val="0"/>
                                  <w:marTop w:val="0"/>
                                  <w:marBottom w:val="0"/>
                                  <w:divBdr>
                                    <w:top w:val="none" w:sz="0" w:space="0" w:color="auto"/>
                                    <w:left w:val="none" w:sz="0" w:space="0" w:color="auto"/>
                                    <w:bottom w:val="none" w:sz="0" w:space="0" w:color="auto"/>
                                    <w:right w:val="none" w:sz="0" w:space="0" w:color="auto"/>
                                  </w:divBdr>
                                  <w:divsChild>
                                    <w:div w:id="814838105">
                                      <w:marLeft w:val="0"/>
                                      <w:marRight w:val="0"/>
                                      <w:marTop w:val="0"/>
                                      <w:marBottom w:val="0"/>
                                      <w:divBdr>
                                        <w:top w:val="none" w:sz="0" w:space="0" w:color="auto"/>
                                        <w:left w:val="none" w:sz="0" w:space="0" w:color="auto"/>
                                        <w:bottom w:val="none" w:sz="0" w:space="0" w:color="auto"/>
                                        <w:right w:val="none" w:sz="0" w:space="0" w:color="auto"/>
                                      </w:divBdr>
                                    </w:div>
                                    <w:div w:id="833109341">
                                      <w:marLeft w:val="0"/>
                                      <w:marRight w:val="0"/>
                                      <w:marTop w:val="0"/>
                                      <w:marBottom w:val="0"/>
                                      <w:divBdr>
                                        <w:top w:val="none" w:sz="0" w:space="0" w:color="auto"/>
                                        <w:left w:val="none" w:sz="0" w:space="0" w:color="auto"/>
                                        <w:bottom w:val="none" w:sz="0" w:space="0" w:color="auto"/>
                                        <w:right w:val="none" w:sz="0" w:space="0" w:color="auto"/>
                                      </w:divBdr>
                                      <w:divsChild>
                                        <w:div w:id="472527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8463666">
                  <w:marLeft w:val="0"/>
                  <w:marRight w:val="0"/>
                  <w:marTop w:val="0"/>
                  <w:marBottom w:val="0"/>
                  <w:divBdr>
                    <w:top w:val="none" w:sz="0" w:space="0" w:color="auto"/>
                    <w:left w:val="none" w:sz="0" w:space="0" w:color="auto"/>
                    <w:bottom w:val="none" w:sz="0" w:space="0" w:color="auto"/>
                    <w:right w:val="none" w:sz="0" w:space="0" w:color="auto"/>
                  </w:divBdr>
                  <w:divsChild>
                    <w:div w:id="200608">
                      <w:marLeft w:val="0"/>
                      <w:marRight w:val="0"/>
                      <w:marTop w:val="0"/>
                      <w:marBottom w:val="0"/>
                      <w:divBdr>
                        <w:top w:val="none" w:sz="0" w:space="0" w:color="auto"/>
                        <w:left w:val="none" w:sz="0" w:space="0" w:color="auto"/>
                        <w:bottom w:val="none" w:sz="0" w:space="0" w:color="auto"/>
                        <w:right w:val="none" w:sz="0" w:space="0" w:color="auto"/>
                      </w:divBdr>
                      <w:divsChild>
                        <w:div w:id="2143768742">
                          <w:marLeft w:val="0"/>
                          <w:marRight w:val="0"/>
                          <w:marTop w:val="0"/>
                          <w:marBottom w:val="0"/>
                          <w:divBdr>
                            <w:top w:val="none" w:sz="0" w:space="0" w:color="auto"/>
                            <w:left w:val="none" w:sz="0" w:space="0" w:color="auto"/>
                            <w:bottom w:val="none" w:sz="0" w:space="0" w:color="auto"/>
                            <w:right w:val="none" w:sz="0" w:space="0" w:color="auto"/>
                          </w:divBdr>
                          <w:divsChild>
                            <w:div w:id="1129319994">
                              <w:marLeft w:val="0"/>
                              <w:marRight w:val="0"/>
                              <w:marTop w:val="0"/>
                              <w:marBottom w:val="0"/>
                              <w:divBdr>
                                <w:top w:val="none" w:sz="0" w:space="0" w:color="auto"/>
                                <w:left w:val="none" w:sz="0" w:space="0" w:color="auto"/>
                                <w:bottom w:val="none" w:sz="0" w:space="0" w:color="auto"/>
                                <w:right w:val="none" w:sz="0" w:space="0" w:color="auto"/>
                              </w:divBdr>
                            </w:div>
                            <w:div w:id="598952999">
                              <w:marLeft w:val="0"/>
                              <w:marRight w:val="0"/>
                              <w:marTop w:val="0"/>
                              <w:marBottom w:val="0"/>
                              <w:divBdr>
                                <w:top w:val="none" w:sz="0" w:space="0" w:color="auto"/>
                                <w:left w:val="none" w:sz="0" w:space="0" w:color="auto"/>
                                <w:bottom w:val="none" w:sz="0" w:space="0" w:color="auto"/>
                                <w:right w:val="none" w:sz="0" w:space="0" w:color="auto"/>
                              </w:divBdr>
                              <w:divsChild>
                                <w:div w:id="1746997537">
                                  <w:marLeft w:val="0"/>
                                  <w:marRight w:val="0"/>
                                  <w:marTop w:val="0"/>
                                  <w:marBottom w:val="0"/>
                                  <w:divBdr>
                                    <w:top w:val="none" w:sz="0" w:space="0" w:color="auto"/>
                                    <w:left w:val="none" w:sz="0" w:space="0" w:color="auto"/>
                                    <w:bottom w:val="none" w:sz="0" w:space="0" w:color="auto"/>
                                    <w:right w:val="none" w:sz="0" w:space="0" w:color="auto"/>
                                  </w:divBdr>
                                  <w:divsChild>
                                    <w:div w:id="1197741981">
                                      <w:marLeft w:val="0"/>
                                      <w:marRight w:val="0"/>
                                      <w:marTop w:val="0"/>
                                      <w:marBottom w:val="0"/>
                                      <w:divBdr>
                                        <w:top w:val="none" w:sz="0" w:space="0" w:color="auto"/>
                                        <w:left w:val="none" w:sz="0" w:space="0" w:color="auto"/>
                                        <w:bottom w:val="none" w:sz="0" w:space="0" w:color="auto"/>
                                        <w:right w:val="none" w:sz="0" w:space="0" w:color="auto"/>
                                      </w:divBdr>
                                    </w:div>
                                  </w:divsChild>
                                </w:div>
                                <w:div w:id="858278830">
                                  <w:marLeft w:val="0"/>
                                  <w:marRight w:val="0"/>
                                  <w:marTop w:val="0"/>
                                  <w:marBottom w:val="0"/>
                                  <w:divBdr>
                                    <w:top w:val="none" w:sz="0" w:space="0" w:color="auto"/>
                                    <w:left w:val="none" w:sz="0" w:space="0" w:color="auto"/>
                                    <w:bottom w:val="none" w:sz="0" w:space="0" w:color="auto"/>
                                    <w:right w:val="none" w:sz="0" w:space="0" w:color="auto"/>
                                  </w:divBdr>
                                  <w:divsChild>
                                    <w:div w:id="1558860257">
                                      <w:marLeft w:val="0"/>
                                      <w:marRight w:val="0"/>
                                      <w:marTop w:val="0"/>
                                      <w:marBottom w:val="0"/>
                                      <w:divBdr>
                                        <w:top w:val="none" w:sz="0" w:space="0" w:color="auto"/>
                                        <w:left w:val="none" w:sz="0" w:space="0" w:color="auto"/>
                                        <w:bottom w:val="none" w:sz="0" w:space="0" w:color="auto"/>
                                        <w:right w:val="none" w:sz="0" w:space="0" w:color="auto"/>
                                      </w:divBdr>
                                      <w:divsChild>
                                        <w:div w:id="892808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184314">
                                  <w:marLeft w:val="0"/>
                                  <w:marRight w:val="0"/>
                                  <w:marTop w:val="0"/>
                                  <w:marBottom w:val="0"/>
                                  <w:divBdr>
                                    <w:top w:val="none" w:sz="0" w:space="0" w:color="auto"/>
                                    <w:left w:val="none" w:sz="0" w:space="0" w:color="auto"/>
                                    <w:bottom w:val="none" w:sz="0" w:space="0" w:color="auto"/>
                                    <w:right w:val="none" w:sz="0" w:space="0" w:color="auto"/>
                                  </w:divBdr>
                                  <w:divsChild>
                                    <w:div w:id="1699694280">
                                      <w:marLeft w:val="0"/>
                                      <w:marRight w:val="0"/>
                                      <w:marTop w:val="0"/>
                                      <w:marBottom w:val="0"/>
                                      <w:divBdr>
                                        <w:top w:val="none" w:sz="0" w:space="0" w:color="auto"/>
                                        <w:left w:val="none" w:sz="0" w:space="0" w:color="auto"/>
                                        <w:bottom w:val="none" w:sz="0" w:space="0" w:color="auto"/>
                                        <w:right w:val="none" w:sz="0" w:space="0" w:color="auto"/>
                                      </w:divBdr>
                                    </w:div>
                                    <w:div w:id="875772094">
                                      <w:marLeft w:val="0"/>
                                      <w:marRight w:val="0"/>
                                      <w:marTop w:val="0"/>
                                      <w:marBottom w:val="0"/>
                                      <w:divBdr>
                                        <w:top w:val="none" w:sz="0" w:space="0" w:color="auto"/>
                                        <w:left w:val="none" w:sz="0" w:space="0" w:color="auto"/>
                                        <w:bottom w:val="none" w:sz="0" w:space="0" w:color="auto"/>
                                        <w:right w:val="none" w:sz="0" w:space="0" w:color="auto"/>
                                      </w:divBdr>
                                      <w:divsChild>
                                        <w:div w:id="104735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7378028">
                  <w:marLeft w:val="0"/>
                  <w:marRight w:val="0"/>
                  <w:marTop w:val="0"/>
                  <w:marBottom w:val="0"/>
                  <w:divBdr>
                    <w:top w:val="none" w:sz="0" w:space="0" w:color="auto"/>
                    <w:left w:val="none" w:sz="0" w:space="0" w:color="auto"/>
                    <w:bottom w:val="none" w:sz="0" w:space="0" w:color="auto"/>
                    <w:right w:val="none" w:sz="0" w:space="0" w:color="auto"/>
                  </w:divBdr>
                  <w:divsChild>
                    <w:div w:id="1047492812">
                      <w:marLeft w:val="0"/>
                      <w:marRight w:val="0"/>
                      <w:marTop w:val="0"/>
                      <w:marBottom w:val="0"/>
                      <w:divBdr>
                        <w:top w:val="none" w:sz="0" w:space="0" w:color="auto"/>
                        <w:left w:val="none" w:sz="0" w:space="0" w:color="auto"/>
                        <w:bottom w:val="none" w:sz="0" w:space="0" w:color="auto"/>
                        <w:right w:val="none" w:sz="0" w:space="0" w:color="auto"/>
                      </w:divBdr>
                      <w:divsChild>
                        <w:div w:id="843979736">
                          <w:marLeft w:val="0"/>
                          <w:marRight w:val="0"/>
                          <w:marTop w:val="0"/>
                          <w:marBottom w:val="0"/>
                          <w:divBdr>
                            <w:top w:val="none" w:sz="0" w:space="0" w:color="auto"/>
                            <w:left w:val="none" w:sz="0" w:space="0" w:color="auto"/>
                            <w:bottom w:val="none" w:sz="0" w:space="0" w:color="auto"/>
                            <w:right w:val="none" w:sz="0" w:space="0" w:color="auto"/>
                          </w:divBdr>
                          <w:divsChild>
                            <w:div w:id="2067140528">
                              <w:marLeft w:val="0"/>
                              <w:marRight w:val="0"/>
                              <w:marTop w:val="0"/>
                              <w:marBottom w:val="0"/>
                              <w:divBdr>
                                <w:top w:val="none" w:sz="0" w:space="0" w:color="auto"/>
                                <w:left w:val="none" w:sz="0" w:space="0" w:color="auto"/>
                                <w:bottom w:val="none" w:sz="0" w:space="0" w:color="auto"/>
                                <w:right w:val="none" w:sz="0" w:space="0" w:color="auto"/>
                              </w:divBdr>
                            </w:div>
                            <w:div w:id="1439564678">
                              <w:marLeft w:val="0"/>
                              <w:marRight w:val="0"/>
                              <w:marTop w:val="0"/>
                              <w:marBottom w:val="0"/>
                              <w:divBdr>
                                <w:top w:val="none" w:sz="0" w:space="0" w:color="auto"/>
                                <w:left w:val="none" w:sz="0" w:space="0" w:color="auto"/>
                                <w:bottom w:val="none" w:sz="0" w:space="0" w:color="auto"/>
                                <w:right w:val="none" w:sz="0" w:space="0" w:color="auto"/>
                              </w:divBdr>
                              <w:divsChild>
                                <w:div w:id="720254640">
                                  <w:marLeft w:val="0"/>
                                  <w:marRight w:val="0"/>
                                  <w:marTop w:val="0"/>
                                  <w:marBottom w:val="0"/>
                                  <w:divBdr>
                                    <w:top w:val="none" w:sz="0" w:space="0" w:color="auto"/>
                                    <w:left w:val="none" w:sz="0" w:space="0" w:color="auto"/>
                                    <w:bottom w:val="none" w:sz="0" w:space="0" w:color="auto"/>
                                    <w:right w:val="none" w:sz="0" w:space="0" w:color="auto"/>
                                  </w:divBdr>
                                  <w:divsChild>
                                    <w:div w:id="1742943036">
                                      <w:marLeft w:val="0"/>
                                      <w:marRight w:val="0"/>
                                      <w:marTop w:val="0"/>
                                      <w:marBottom w:val="0"/>
                                      <w:divBdr>
                                        <w:top w:val="none" w:sz="0" w:space="0" w:color="auto"/>
                                        <w:left w:val="none" w:sz="0" w:space="0" w:color="auto"/>
                                        <w:bottom w:val="none" w:sz="0" w:space="0" w:color="auto"/>
                                        <w:right w:val="none" w:sz="0" w:space="0" w:color="auto"/>
                                      </w:divBdr>
                                    </w:div>
                                    <w:div w:id="1753156586">
                                      <w:marLeft w:val="0"/>
                                      <w:marRight w:val="0"/>
                                      <w:marTop w:val="0"/>
                                      <w:marBottom w:val="0"/>
                                      <w:divBdr>
                                        <w:top w:val="none" w:sz="0" w:space="0" w:color="auto"/>
                                        <w:left w:val="none" w:sz="0" w:space="0" w:color="auto"/>
                                        <w:bottom w:val="none" w:sz="0" w:space="0" w:color="auto"/>
                                        <w:right w:val="none" w:sz="0" w:space="0" w:color="auto"/>
                                      </w:divBdr>
                                      <w:divsChild>
                                        <w:div w:id="1997370239">
                                          <w:marLeft w:val="0"/>
                                          <w:marRight w:val="0"/>
                                          <w:marTop w:val="0"/>
                                          <w:marBottom w:val="0"/>
                                          <w:divBdr>
                                            <w:top w:val="none" w:sz="0" w:space="0" w:color="auto"/>
                                            <w:left w:val="none" w:sz="0" w:space="0" w:color="auto"/>
                                            <w:bottom w:val="none" w:sz="0" w:space="0" w:color="auto"/>
                                            <w:right w:val="none" w:sz="0" w:space="0" w:color="auto"/>
                                          </w:divBdr>
                                          <w:divsChild>
                                            <w:div w:id="557205671">
                                              <w:marLeft w:val="0"/>
                                              <w:marRight w:val="0"/>
                                              <w:marTop w:val="0"/>
                                              <w:marBottom w:val="0"/>
                                              <w:divBdr>
                                                <w:top w:val="none" w:sz="0" w:space="0" w:color="auto"/>
                                                <w:left w:val="none" w:sz="0" w:space="0" w:color="auto"/>
                                                <w:bottom w:val="none" w:sz="0" w:space="0" w:color="auto"/>
                                                <w:right w:val="none" w:sz="0" w:space="0" w:color="auto"/>
                                              </w:divBdr>
                                            </w:div>
                                            <w:div w:id="1311642119">
                                              <w:marLeft w:val="0"/>
                                              <w:marRight w:val="0"/>
                                              <w:marTop w:val="0"/>
                                              <w:marBottom w:val="0"/>
                                              <w:divBdr>
                                                <w:top w:val="none" w:sz="0" w:space="0" w:color="auto"/>
                                                <w:left w:val="none" w:sz="0" w:space="0" w:color="auto"/>
                                                <w:bottom w:val="none" w:sz="0" w:space="0" w:color="auto"/>
                                                <w:right w:val="none" w:sz="0" w:space="0" w:color="auto"/>
                                              </w:divBdr>
                                            </w:div>
                                            <w:div w:id="55196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488238">
                                  <w:marLeft w:val="0"/>
                                  <w:marRight w:val="0"/>
                                  <w:marTop w:val="0"/>
                                  <w:marBottom w:val="0"/>
                                  <w:divBdr>
                                    <w:top w:val="none" w:sz="0" w:space="0" w:color="auto"/>
                                    <w:left w:val="none" w:sz="0" w:space="0" w:color="auto"/>
                                    <w:bottom w:val="none" w:sz="0" w:space="0" w:color="auto"/>
                                    <w:right w:val="none" w:sz="0" w:space="0" w:color="auto"/>
                                  </w:divBdr>
                                  <w:divsChild>
                                    <w:div w:id="46635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3142646">
                  <w:marLeft w:val="0"/>
                  <w:marRight w:val="0"/>
                  <w:marTop w:val="0"/>
                  <w:marBottom w:val="0"/>
                  <w:divBdr>
                    <w:top w:val="none" w:sz="0" w:space="0" w:color="auto"/>
                    <w:left w:val="none" w:sz="0" w:space="0" w:color="auto"/>
                    <w:bottom w:val="none" w:sz="0" w:space="0" w:color="auto"/>
                    <w:right w:val="none" w:sz="0" w:space="0" w:color="auto"/>
                  </w:divBdr>
                  <w:divsChild>
                    <w:div w:id="708263564">
                      <w:marLeft w:val="0"/>
                      <w:marRight w:val="0"/>
                      <w:marTop w:val="0"/>
                      <w:marBottom w:val="0"/>
                      <w:divBdr>
                        <w:top w:val="none" w:sz="0" w:space="0" w:color="auto"/>
                        <w:left w:val="none" w:sz="0" w:space="0" w:color="auto"/>
                        <w:bottom w:val="none" w:sz="0" w:space="0" w:color="auto"/>
                        <w:right w:val="none" w:sz="0" w:space="0" w:color="auto"/>
                      </w:divBdr>
                      <w:divsChild>
                        <w:div w:id="297030696">
                          <w:marLeft w:val="0"/>
                          <w:marRight w:val="0"/>
                          <w:marTop w:val="0"/>
                          <w:marBottom w:val="0"/>
                          <w:divBdr>
                            <w:top w:val="none" w:sz="0" w:space="0" w:color="auto"/>
                            <w:left w:val="none" w:sz="0" w:space="0" w:color="auto"/>
                            <w:bottom w:val="none" w:sz="0" w:space="0" w:color="auto"/>
                            <w:right w:val="none" w:sz="0" w:space="0" w:color="auto"/>
                          </w:divBdr>
                          <w:divsChild>
                            <w:div w:id="1088497746">
                              <w:marLeft w:val="0"/>
                              <w:marRight w:val="0"/>
                              <w:marTop w:val="0"/>
                              <w:marBottom w:val="0"/>
                              <w:divBdr>
                                <w:top w:val="none" w:sz="0" w:space="0" w:color="auto"/>
                                <w:left w:val="none" w:sz="0" w:space="0" w:color="auto"/>
                                <w:bottom w:val="none" w:sz="0" w:space="0" w:color="auto"/>
                                <w:right w:val="none" w:sz="0" w:space="0" w:color="auto"/>
                              </w:divBdr>
                            </w:div>
                            <w:div w:id="99765611">
                              <w:marLeft w:val="0"/>
                              <w:marRight w:val="0"/>
                              <w:marTop w:val="0"/>
                              <w:marBottom w:val="0"/>
                              <w:divBdr>
                                <w:top w:val="none" w:sz="0" w:space="0" w:color="auto"/>
                                <w:left w:val="none" w:sz="0" w:space="0" w:color="auto"/>
                                <w:bottom w:val="none" w:sz="0" w:space="0" w:color="auto"/>
                                <w:right w:val="none" w:sz="0" w:space="0" w:color="auto"/>
                              </w:divBdr>
                              <w:divsChild>
                                <w:div w:id="1168060300">
                                  <w:marLeft w:val="0"/>
                                  <w:marRight w:val="0"/>
                                  <w:marTop w:val="0"/>
                                  <w:marBottom w:val="0"/>
                                  <w:divBdr>
                                    <w:top w:val="none" w:sz="0" w:space="0" w:color="auto"/>
                                    <w:left w:val="none" w:sz="0" w:space="0" w:color="auto"/>
                                    <w:bottom w:val="none" w:sz="0" w:space="0" w:color="auto"/>
                                    <w:right w:val="none" w:sz="0" w:space="0" w:color="auto"/>
                                  </w:divBdr>
                                  <w:divsChild>
                                    <w:div w:id="1653679360">
                                      <w:marLeft w:val="0"/>
                                      <w:marRight w:val="0"/>
                                      <w:marTop w:val="0"/>
                                      <w:marBottom w:val="0"/>
                                      <w:divBdr>
                                        <w:top w:val="none" w:sz="0" w:space="0" w:color="auto"/>
                                        <w:left w:val="none" w:sz="0" w:space="0" w:color="auto"/>
                                        <w:bottom w:val="none" w:sz="0" w:space="0" w:color="auto"/>
                                        <w:right w:val="none" w:sz="0" w:space="0" w:color="auto"/>
                                      </w:divBdr>
                                    </w:div>
                                    <w:div w:id="1517304027">
                                      <w:marLeft w:val="0"/>
                                      <w:marRight w:val="0"/>
                                      <w:marTop w:val="0"/>
                                      <w:marBottom w:val="0"/>
                                      <w:divBdr>
                                        <w:top w:val="none" w:sz="0" w:space="0" w:color="auto"/>
                                        <w:left w:val="none" w:sz="0" w:space="0" w:color="auto"/>
                                        <w:bottom w:val="none" w:sz="0" w:space="0" w:color="auto"/>
                                        <w:right w:val="none" w:sz="0" w:space="0" w:color="auto"/>
                                      </w:divBdr>
                                      <w:divsChild>
                                        <w:div w:id="2088379974">
                                          <w:marLeft w:val="0"/>
                                          <w:marRight w:val="0"/>
                                          <w:marTop w:val="0"/>
                                          <w:marBottom w:val="0"/>
                                          <w:divBdr>
                                            <w:top w:val="none" w:sz="0" w:space="0" w:color="auto"/>
                                            <w:left w:val="none" w:sz="0" w:space="0" w:color="auto"/>
                                            <w:bottom w:val="none" w:sz="0" w:space="0" w:color="auto"/>
                                            <w:right w:val="none" w:sz="0" w:space="0" w:color="auto"/>
                                          </w:divBdr>
                                          <w:divsChild>
                                            <w:div w:id="336468439">
                                              <w:marLeft w:val="0"/>
                                              <w:marRight w:val="0"/>
                                              <w:marTop w:val="0"/>
                                              <w:marBottom w:val="0"/>
                                              <w:divBdr>
                                                <w:top w:val="none" w:sz="0" w:space="0" w:color="auto"/>
                                                <w:left w:val="none" w:sz="0" w:space="0" w:color="auto"/>
                                                <w:bottom w:val="none" w:sz="0" w:space="0" w:color="auto"/>
                                                <w:right w:val="none" w:sz="0" w:space="0" w:color="auto"/>
                                              </w:divBdr>
                                            </w:div>
                                            <w:div w:id="1687635215">
                                              <w:marLeft w:val="0"/>
                                              <w:marRight w:val="0"/>
                                              <w:marTop w:val="0"/>
                                              <w:marBottom w:val="0"/>
                                              <w:divBdr>
                                                <w:top w:val="none" w:sz="0" w:space="0" w:color="auto"/>
                                                <w:left w:val="none" w:sz="0" w:space="0" w:color="auto"/>
                                                <w:bottom w:val="none" w:sz="0" w:space="0" w:color="auto"/>
                                                <w:right w:val="none" w:sz="0" w:space="0" w:color="auto"/>
                                              </w:divBdr>
                                            </w:div>
                                            <w:div w:id="1919509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228652">
                                  <w:marLeft w:val="0"/>
                                  <w:marRight w:val="0"/>
                                  <w:marTop w:val="0"/>
                                  <w:marBottom w:val="0"/>
                                  <w:divBdr>
                                    <w:top w:val="none" w:sz="0" w:space="0" w:color="auto"/>
                                    <w:left w:val="none" w:sz="0" w:space="0" w:color="auto"/>
                                    <w:bottom w:val="none" w:sz="0" w:space="0" w:color="auto"/>
                                    <w:right w:val="none" w:sz="0" w:space="0" w:color="auto"/>
                                  </w:divBdr>
                                  <w:divsChild>
                                    <w:div w:id="64285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4492424">
                  <w:marLeft w:val="0"/>
                  <w:marRight w:val="0"/>
                  <w:marTop w:val="0"/>
                  <w:marBottom w:val="0"/>
                  <w:divBdr>
                    <w:top w:val="none" w:sz="0" w:space="0" w:color="auto"/>
                    <w:left w:val="none" w:sz="0" w:space="0" w:color="auto"/>
                    <w:bottom w:val="none" w:sz="0" w:space="0" w:color="auto"/>
                    <w:right w:val="none" w:sz="0" w:space="0" w:color="auto"/>
                  </w:divBdr>
                  <w:divsChild>
                    <w:div w:id="2082016915">
                      <w:marLeft w:val="0"/>
                      <w:marRight w:val="0"/>
                      <w:marTop w:val="0"/>
                      <w:marBottom w:val="0"/>
                      <w:divBdr>
                        <w:top w:val="none" w:sz="0" w:space="0" w:color="auto"/>
                        <w:left w:val="none" w:sz="0" w:space="0" w:color="auto"/>
                        <w:bottom w:val="none" w:sz="0" w:space="0" w:color="auto"/>
                        <w:right w:val="none" w:sz="0" w:space="0" w:color="auto"/>
                      </w:divBdr>
                      <w:divsChild>
                        <w:div w:id="939679173">
                          <w:marLeft w:val="0"/>
                          <w:marRight w:val="0"/>
                          <w:marTop w:val="0"/>
                          <w:marBottom w:val="0"/>
                          <w:divBdr>
                            <w:top w:val="none" w:sz="0" w:space="0" w:color="auto"/>
                            <w:left w:val="none" w:sz="0" w:space="0" w:color="auto"/>
                            <w:bottom w:val="none" w:sz="0" w:space="0" w:color="auto"/>
                            <w:right w:val="none" w:sz="0" w:space="0" w:color="auto"/>
                          </w:divBdr>
                          <w:divsChild>
                            <w:div w:id="1386218577">
                              <w:marLeft w:val="0"/>
                              <w:marRight w:val="0"/>
                              <w:marTop w:val="0"/>
                              <w:marBottom w:val="0"/>
                              <w:divBdr>
                                <w:top w:val="none" w:sz="0" w:space="0" w:color="auto"/>
                                <w:left w:val="none" w:sz="0" w:space="0" w:color="auto"/>
                                <w:bottom w:val="none" w:sz="0" w:space="0" w:color="auto"/>
                                <w:right w:val="none" w:sz="0" w:space="0" w:color="auto"/>
                              </w:divBdr>
                            </w:div>
                            <w:div w:id="1711801132">
                              <w:marLeft w:val="0"/>
                              <w:marRight w:val="0"/>
                              <w:marTop w:val="0"/>
                              <w:marBottom w:val="0"/>
                              <w:divBdr>
                                <w:top w:val="none" w:sz="0" w:space="0" w:color="auto"/>
                                <w:left w:val="none" w:sz="0" w:space="0" w:color="auto"/>
                                <w:bottom w:val="none" w:sz="0" w:space="0" w:color="auto"/>
                                <w:right w:val="none" w:sz="0" w:space="0" w:color="auto"/>
                              </w:divBdr>
                              <w:divsChild>
                                <w:div w:id="926961211">
                                  <w:marLeft w:val="0"/>
                                  <w:marRight w:val="0"/>
                                  <w:marTop w:val="0"/>
                                  <w:marBottom w:val="0"/>
                                  <w:divBdr>
                                    <w:top w:val="none" w:sz="0" w:space="0" w:color="auto"/>
                                    <w:left w:val="none" w:sz="0" w:space="0" w:color="auto"/>
                                    <w:bottom w:val="none" w:sz="0" w:space="0" w:color="auto"/>
                                    <w:right w:val="none" w:sz="0" w:space="0" w:color="auto"/>
                                  </w:divBdr>
                                  <w:divsChild>
                                    <w:div w:id="455678319">
                                      <w:marLeft w:val="0"/>
                                      <w:marRight w:val="0"/>
                                      <w:marTop w:val="0"/>
                                      <w:marBottom w:val="0"/>
                                      <w:divBdr>
                                        <w:top w:val="none" w:sz="0" w:space="0" w:color="auto"/>
                                        <w:left w:val="none" w:sz="0" w:space="0" w:color="auto"/>
                                        <w:bottom w:val="none" w:sz="0" w:space="0" w:color="auto"/>
                                        <w:right w:val="none" w:sz="0" w:space="0" w:color="auto"/>
                                      </w:divBdr>
                                    </w:div>
                                    <w:div w:id="143470386">
                                      <w:marLeft w:val="0"/>
                                      <w:marRight w:val="0"/>
                                      <w:marTop w:val="0"/>
                                      <w:marBottom w:val="0"/>
                                      <w:divBdr>
                                        <w:top w:val="none" w:sz="0" w:space="0" w:color="auto"/>
                                        <w:left w:val="none" w:sz="0" w:space="0" w:color="auto"/>
                                        <w:bottom w:val="none" w:sz="0" w:space="0" w:color="auto"/>
                                        <w:right w:val="none" w:sz="0" w:space="0" w:color="auto"/>
                                      </w:divBdr>
                                      <w:divsChild>
                                        <w:div w:id="2057772665">
                                          <w:marLeft w:val="0"/>
                                          <w:marRight w:val="0"/>
                                          <w:marTop w:val="0"/>
                                          <w:marBottom w:val="0"/>
                                          <w:divBdr>
                                            <w:top w:val="none" w:sz="0" w:space="0" w:color="auto"/>
                                            <w:left w:val="none" w:sz="0" w:space="0" w:color="auto"/>
                                            <w:bottom w:val="none" w:sz="0" w:space="0" w:color="auto"/>
                                            <w:right w:val="none" w:sz="0" w:space="0" w:color="auto"/>
                                          </w:divBdr>
                                          <w:divsChild>
                                            <w:div w:id="1450856843">
                                              <w:marLeft w:val="0"/>
                                              <w:marRight w:val="0"/>
                                              <w:marTop w:val="0"/>
                                              <w:marBottom w:val="0"/>
                                              <w:divBdr>
                                                <w:top w:val="none" w:sz="0" w:space="0" w:color="auto"/>
                                                <w:left w:val="none" w:sz="0" w:space="0" w:color="auto"/>
                                                <w:bottom w:val="none" w:sz="0" w:space="0" w:color="auto"/>
                                                <w:right w:val="none" w:sz="0" w:space="0" w:color="auto"/>
                                              </w:divBdr>
                                            </w:div>
                                            <w:div w:id="1810324962">
                                              <w:marLeft w:val="0"/>
                                              <w:marRight w:val="0"/>
                                              <w:marTop w:val="0"/>
                                              <w:marBottom w:val="0"/>
                                              <w:divBdr>
                                                <w:top w:val="none" w:sz="0" w:space="0" w:color="auto"/>
                                                <w:left w:val="none" w:sz="0" w:space="0" w:color="auto"/>
                                                <w:bottom w:val="none" w:sz="0" w:space="0" w:color="auto"/>
                                                <w:right w:val="none" w:sz="0" w:space="0" w:color="auto"/>
                                              </w:divBdr>
                                            </w:div>
                                            <w:div w:id="148289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796986">
                                  <w:marLeft w:val="0"/>
                                  <w:marRight w:val="0"/>
                                  <w:marTop w:val="0"/>
                                  <w:marBottom w:val="0"/>
                                  <w:divBdr>
                                    <w:top w:val="none" w:sz="0" w:space="0" w:color="auto"/>
                                    <w:left w:val="none" w:sz="0" w:space="0" w:color="auto"/>
                                    <w:bottom w:val="none" w:sz="0" w:space="0" w:color="auto"/>
                                    <w:right w:val="none" w:sz="0" w:space="0" w:color="auto"/>
                                  </w:divBdr>
                                  <w:divsChild>
                                    <w:div w:id="118038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1415426">
              <w:marLeft w:val="0"/>
              <w:marRight w:val="0"/>
              <w:marTop w:val="0"/>
              <w:marBottom w:val="0"/>
              <w:divBdr>
                <w:top w:val="none" w:sz="0" w:space="0" w:color="auto"/>
                <w:left w:val="none" w:sz="0" w:space="0" w:color="auto"/>
                <w:bottom w:val="none" w:sz="0" w:space="0" w:color="auto"/>
                <w:right w:val="none" w:sz="0" w:space="0" w:color="auto"/>
              </w:divBdr>
              <w:divsChild>
                <w:div w:id="160491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677465">
      <w:bodyDiv w:val="1"/>
      <w:marLeft w:val="0"/>
      <w:marRight w:val="0"/>
      <w:marTop w:val="0"/>
      <w:marBottom w:val="0"/>
      <w:divBdr>
        <w:top w:val="none" w:sz="0" w:space="0" w:color="auto"/>
        <w:left w:val="none" w:sz="0" w:space="0" w:color="auto"/>
        <w:bottom w:val="none" w:sz="0" w:space="0" w:color="auto"/>
        <w:right w:val="none" w:sz="0" w:space="0" w:color="auto"/>
      </w:divBdr>
      <w:divsChild>
        <w:div w:id="920067382">
          <w:marLeft w:val="0"/>
          <w:marRight w:val="0"/>
          <w:marTop w:val="0"/>
          <w:marBottom w:val="0"/>
          <w:divBdr>
            <w:top w:val="none" w:sz="0" w:space="0" w:color="auto"/>
            <w:left w:val="none" w:sz="0" w:space="0" w:color="auto"/>
            <w:bottom w:val="none" w:sz="0" w:space="0" w:color="auto"/>
            <w:right w:val="none" w:sz="0" w:space="0" w:color="auto"/>
          </w:divBdr>
          <w:divsChild>
            <w:div w:id="2127966153">
              <w:marLeft w:val="0"/>
              <w:marRight w:val="0"/>
              <w:marTop w:val="0"/>
              <w:marBottom w:val="0"/>
              <w:divBdr>
                <w:top w:val="none" w:sz="0" w:space="0" w:color="auto"/>
                <w:left w:val="none" w:sz="0" w:space="0" w:color="auto"/>
                <w:bottom w:val="none" w:sz="0" w:space="0" w:color="auto"/>
                <w:right w:val="none" w:sz="0" w:space="0" w:color="auto"/>
              </w:divBdr>
            </w:div>
            <w:div w:id="1046178021">
              <w:marLeft w:val="0"/>
              <w:marRight w:val="0"/>
              <w:marTop w:val="0"/>
              <w:marBottom w:val="0"/>
              <w:divBdr>
                <w:top w:val="none" w:sz="0" w:space="0" w:color="auto"/>
                <w:left w:val="none" w:sz="0" w:space="0" w:color="auto"/>
                <w:bottom w:val="none" w:sz="0" w:space="0" w:color="auto"/>
                <w:right w:val="none" w:sz="0" w:space="0" w:color="auto"/>
              </w:divBdr>
            </w:div>
            <w:div w:id="762844972">
              <w:marLeft w:val="0"/>
              <w:marRight w:val="0"/>
              <w:marTop w:val="0"/>
              <w:marBottom w:val="0"/>
              <w:divBdr>
                <w:top w:val="none" w:sz="0" w:space="0" w:color="auto"/>
                <w:left w:val="none" w:sz="0" w:space="0" w:color="auto"/>
                <w:bottom w:val="none" w:sz="0" w:space="0" w:color="auto"/>
                <w:right w:val="none" w:sz="0" w:space="0" w:color="auto"/>
              </w:divBdr>
              <w:divsChild>
                <w:div w:id="1058086768">
                  <w:marLeft w:val="0"/>
                  <w:marRight w:val="0"/>
                  <w:marTop w:val="0"/>
                  <w:marBottom w:val="0"/>
                  <w:divBdr>
                    <w:top w:val="none" w:sz="0" w:space="0" w:color="auto"/>
                    <w:left w:val="none" w:sz="0" w:space="0" w:color="auto"/>
                    <w:bottom w:val="none" w:sz="0" w:space="0" w:color="auto"/>
                    <w:right w:val="none" w:sz="0" w:space="0" w:color="auto"/>
                  </w:divBdr>
                </w:div>
              </w:divsChild>
            </w:div>
            <w:div w:id="1264803487">
              <w:marLeft w:val="0"/>
              <w:marRight w:val="0"/>
              <w:marTop w:val="0"/>
              <w:marBottom w:val="0"/>
              <w:divBdr>
                <w:top w:val="none" w:sz="0" w:space="0" w:color="auto"/>
                <w:left w:val="none" w:sz="0" w:space="0" w:color="auto"/>
                <w:bottom w:val="none" w:sz="0" w:space="0" w:color="auto"/>
                <w:right w:val="none" w:sz="0" w:space="0" w:color="auto"/>
              </w:divBdr>
              <w:divsChild>
                <w:div w:id="1935935410">
                  <w:marLeft w:val="0"/>
                  <w:marRight w:val="0"/>
                  <w:marTop w:val="0"/>
                  <w:marBottom w:val="0"/>
                  <w:divBdr>
                    <w:top w:val="none" w:sz="0" w:space="0" w:color="auto"/>
                    <w:left w:val="none" w:sz="0" w:space="0" w:color="auto"/>
                    <w:bottom w:val="none" w:sz="0" w:space="0" w:color="auto"/>
                    <w:right w:val="none" w:sz="0" w:space="0" w:color="auto"/>
                  </w:divBdr>
                  <w:divsChild>
                    <w:div w:id="19975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154151">
              <w:marLeft w:val="0"/>
              <w:marRight w:val="0"/>
              <w:marTop w:val="0"/>
              <w:marBottom w:val="0"/>
              <w:divBdr>
                <w:top w:val="none" w:sz="0" w:space="0" w:color="auto"/>
                <w:left w:val="none" w:sz="0" w:space="0" w:color="auto"/>
                <w:bottom w:val="none" w:sz="0" w:space="0" w:color="auto"/>
                <w:right w:val="none" w:sz="0" w:space="0" w:color="auto"/>
              </w:divBdr>
              <w:divsChild>
                <w:div w:id="182524736">
                  <w:marLeft w:val="0"/>
                  <w:marRight w:val="0"/>
                  <w:marTop w:val="0"/>
                  <w:marBottom w:val="0"/>
                  <w:divBdr>
                    <w:top w:val="none" w:sz="0" w:space="0" w:color="auto"/>
                    <w:left w:val="none" w:sz="0" w:space="0" w:color="auto"/>
                    <w:bottom w:val="none" w:sz="0" w:space="0" w:color="auto"/>
                    <w:right w:val="none" w:sz="0" w:space="0" w:color="auto"/>
                  </w:divBdr>
                  <w:divsChild>
                    <w:div w:id="1700743156">
                      <w:marLeft w:val="0"/>
                      <w:marRight w:val="0"/>
                      <w:marTop w:val="0"/>
                      <w:marBottom w:val="0"/>
                      <w:divBdr>
                        <w:top w:val="none" w:sz="0" w:space="0" w:color="auto"/>
                        <w:left w:val="none" w:sz="0" w:space="0" w:color="auto"/>
                        <w:bottom w:val="none" w:sz="0" w:space="0" w:color="auto"/>
                        <w:right w:val="none" w:sz="0" w:space="0" w:color="auto"/>
                      </w:divBdr>
                      <w:divsChild>
                        <w:div w:id="928536862">
                          <w:marLeft w:val="0"/>
                          <w:marRight w:val="0"/>
                          <w:marTop w:val="0"/>
                          <w:marBottom w:val="0"/>
                          <w:divBdr>
                            <w:top w:val="none" w:sz="0" w:space="0" w:color="auto"/>
                            <w:left w:val="none" w:sz="0" w:space="0" w:color="auto"/>
                            <w:bottom w:val="none" w:sz="0" w:space="0" w:color="auto"/>
                            <w:right w:val="none" w:sz="0" w:space="0" w:color="auto"/>
                          </w:divBdr>
                          <w:divsChild>
                            <w:div w:id="820973702">
                              <w:marLeft w:val="0"/>
                              <w:marRight w:val="0"/>
                              <w:marTop w:val="0"/>
                              <w:marBottom w:val="0"/>
                              <w:divBdr>
                                <w:top w:val="none" w:sz="0" w:space="0" w:color="auto"/>
                                <w:left w:val="none" w:sz="0" w:space="0" w:color="auto"/>
                                <w:bottom w:val="none" w:sz="0" w:space="0" w:color="auto"/>
                                <w:right w:val="none" w:sz="0" w:space="0" w:color="auto"/>
                              </w:divBdr>
                            </w:div>
                            <w:div w:id="2052225721">
                              <w:marLeft w:val="0"/>
                              <w:marRight w:val="0"/>
                              <w:marTop w:val="0"/>
                              <w:marBottom w:val="0"/>
                              <w:divBdr>
                                <w:top w:val="none" w:sz="0" w:space="0" w:color="auto"/>
                                <w:left w:val="none" w:sz="0" w:space="0" w:color="auto"/>
                                <w:bottom w:val="none" w:sz="0" w:space="0" w:color="auto"/>
                                <w:right w:val="none" w:sz="0" w:space="0" w:color="auto"/>
                              </w:divBdr>
                              <w:divsChild>
                                <w:div w:id="848374452">
                                  <w:marLeft w:val="0"/>
                                  <w:marRight w:val="0"/>
                                  <w:marTop w:val="0"/>
                                  <w:marBottom w:val="0"/>
                                  <w:divBdr>
                                    <w:top w:val="none" w:sz="0" w:space="0" w:color="auto"/>
                                    <w:left w:val="none" w:sz="0" w:space="0" w:color="auto"/>
                                    <w:bottom w:val="none" w:sz="0" w:space="0" w:color="auto"/>
                                    <w:right w:val="none" w:sz="0" w:space="0" w:color="auto"/>
                                  </w:divBdr>
                                  <w:divsChild>
                                    <w:div w:id="2016689091">
                                      <w:marLeft w:val="0"/>
                                      <w:marRight w:val="0"/>
                                      <w:marTop w:val="0"/>
                                      <w:marBottom w:val="0"/>
                                      <w:divBdr>
                                        <w:top w:val="none" w:sz="0" w:space="0" w:color="auto"/>
                                        <w:left w:val="none" w:sz="0" w:space="0" w:color="auto"/>
                                        <w:bottom w:val="none" w:sz="0" w:space="0" w:color="auto"/>
                                        <w:right w:val="none" w:sz="0" w:space="0" w:color="auto"/>
                                      </w:divBdr>
                                    </w:div>
                                  </w:divsChild>
                                </w:div>
                                <w:div w:id="1459952927">
                                  <w:marLeft w:val="0"/>
                                  <w:marRight w:val="0"/>
                                  <w:marTop w:val="0"/>
                                  <w:marBottom w:val="0"/>
                                  <w:divBdr>
                                    <w:top w:val="none" w:sz="0" w:space="0" w:color="auto"/>
                                    <w:left w:val="none" w:sz="0" w:space="0" w:color="auto"/>
                                    <w:bottom w:val="none" w:sz="0" w:space="0" w:color="auto"/>
                                    <w:right w:val="none" w:sz="0" w:space="0" w:color="auto"/>
                                  </w:divBdr>
                                  <w:divsChild>
                                    <w:div w:id="1708673395">
                                      <w:marLeft w:val="0"/>
                                      <w:marRight w:val="0"/>
                                      <w:marTop w:val="0"/>
                                      <w:marBottom w:val="0"/>
                                      <w:divBdr>
                                        <w:top w:val="none" w:sz="0" w:space="0" w:color="auto"/>
                                        <w:left w:val="none" w:sz="0" w:space="0" w:color="auto"/>
                                        <w:bottom w:val="none" w:sz="0" w:space="0" w:color="auto"/>
                                        <w:right w:val="none" w:sz="0" w:space="0" w:color="auto"/>
                                      </w:divBdr>
                                      <w:divsChild>
                                        <w:div w:id="152339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01249">
                                  <w:marLeft w:val="0"/>
                                  <w:marRight w:val="0"/>
                                  <w:marTop w:val="0"/>
                                  <w:marBottom w:val="0"/>
                                  <w:divBdr>
                                    <w:top w:val="none" w:sz="0" w:space="0" w:color="auto"/>
                                    <w:left w:val="none" w:sz="0" w:space="0" w:color="auto"/>
                                    <w:bottom w:val="none" w:sz="0" w:space="0" w:color="auto"/>
                                    <w:right w:val="none" w:sz="0" w:space="0" w:color="auto"/>
                                  </w:divBdr>
                                  <w:divsChild>
                                    <w:div w:id="777601341">
                                      <w:marLeft w:val="0"/>
                                      <w:marRight w:val="0"/>
                                      <w:marTop w:val="0"/>
                                      <w:marBottom w:val="0"/>
                                      <w:divBdr>
                                        <w:top w:val="none" w:sz="0" w:space="0" w:color="auto"/>
                                        <w:left w:val="none" w:sz="0" w:space="0" w:color="auto"/>
                                        <w:bottom w:val="none" w:sz="0" w:space="0" w:color="auto"/>
                                        <w:right w:val="none" w:sz="0" w:space="0" w:color="auto"/>
                                      </w:divBdr>
                                    </w:div>
                                    <w:div w:id="1464349473">
                                      <w:marLeft w:val="0"/>
                                      <w:marRight w:val="0"/>
                                      <w:marTop w:val="0"/>
                                      <w:marBottom w:val="0"/>
                                      <w:divBdr>
                                        <w:top w:val="none" w:sz="0" w:space="0" w:color="auto"/>
                                        <w:left w:val="none" w:sz="0" w:space="0" w:color="auto"/>
                                        <w:bottom w:val="none" w:sz="0" w:space="0" w:color="auto"/>
                                        <w:right w:val="none" w:sz="0" w:space="0" w:color="auto"/>
                                      </w:divBdr>
                                      <w:divsChild>
                                        <w:div w:id="186570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4642507">
                  <w:marLeft w:val="0"/>
                  <w:marRight w:val="0"/>
                  <w:marTop w:val="0"/>
                  <w:marBottom w:val="0"/>
                  <w:divBdr>
                    <w:top w:val="none" w:sz="0" w:space="0" w:color="auto"/>
                    <w:left w:val="none" w:sz="0" w:space="0" w:color="auto"/>
                    <w:bottom w:val="none" w:sz="0" w:space="0" w:color="auto"/>
                    <w:right w:val="none" w:sz="0" w:space="0" w:color="auto"/>
                  </w:divBdr>
                  <w:divsChild>
                    <w:div w:id="1255087835">
                      <w:marLeft w:val="0"/>
                      <w:marRight w:val="0"/>
                      <w:marTop w:val="0"/>
                      <w:marBottom w:val="0"/>
                      <w:divBdr>
                        <w:top w:val="none" w:sz="0" w:space="0" w:color="auto"/>
                        <w:left w:val="none" w:sz="0" w:space="0" w:color="auto"/>
                        <w:bottom w:val="none" w:sz="0" w:space="0" w:color="auto"/>
                        <w:right w:val="none" w:sz="0" w:space="0" w:color="auto"/>
                      </w:divBdr>
                      <w:divsChild>
                        <w:div w:id="864565177">
                          <w:marLeft w:val="0"/>
                          <w:marRight w:val="0"/>
                          <w:marTop w:val="0"/>
                          <w:marBottom w:val="0"/>
                          <w:divBdr>
                            <w:top w:val="none" w:sz="0" w:space="0" w:color="auto"/>
                            <w:left w:val="none" w:sz="0" w:space="0" w:color="auto"/>
                            <w:bottom w:val="none" w:sz="0" w:space="0" w:color="auto"/>
                            <w:right w:val="none" w:sz="0" w:space="0" w:color="auto"/>
                          </w:divBdr>
                          <w:divsChild>
                            <w:div w:id="1727604102">
                              <w:marLeft w:val="0"/>
                              <w:marRight w:val="0"/>
                              <w:marTop w:val="0"/>
                              <w:marBottom w:val="0"/>
                              <w:divBdr>
                                <w:top w:val="none" w:sz="0" w:space="0" w:color="auto"/>
                                <w:left w:val="none" w:sz="0" w:space="0" w:color="auto"/>
                                <w:bottom w:val="none" w:sz="0" w:space="0" w:color="auto"/>
                                <w:right w:val="none" w:sz="0" w:space="0" w:color="auto"/>
                              </w:divBdr>
                            </w:div>
                            <w:div w:id="94710365">
                              <w:marLeft w:val="0"/>
                              <w:marRight w:val="0"/>
                              <w:marTop w:val="0"/>
                              <w:marBottom w:val="0"/>
                              <w:divBdr>
                                <w:top w:val="none" w:sz="0" w:space="0" w:color="auto"/>
                                <w:left w:val="none" w:sz="0" w:space="0" w:color="auto"/>
                                <w:bottom w:val="none" w:sz="0" w:space="0" w:color="auto"/>
                                <w:right w:val="none" w:sz="0" w:space="0" w:color="auto"/>
                              </w:divBdr>
                              <w:divsChild>
                                <w:div w:id="2049601295">
                                  <w:marLeft w:val="0"/>
                                  <w:marRight w:val="0"/>
                                  <w:marTop w:val="0"/>
                                  <w:marBottom w:val="0"/>
                                  <w:divBdr>
                                    <w:top w:val="none" w:sz="0" w:space="0" w:color="auto"/>
                                    <w:left w:val="none" w:sz="0" w:space="0" w:color="auto"/>
                                    <w:bottom w:val="none" w:sz="0" w:space="0" w:color="auto"/>
                                    <w:right w:val="none" w:sz="0" w:space="0" w:color="auto"/>
                                  </w:divBdr>
                                  <w:divsChild>
                                    <w:div w:id="527254332">
                                      <w:marLeft w:val="0"/>
                                      <w:marRight w:val="0"/>
                                      <w:marTop w:val="0"/>
                                      <w:marBottom w:val="0"/>
                                      <w:divBdr>
                                        <w:top w:val="none" w:sz="0" w:space="0" w:color="auto"/>
                                        <w:left w:val="none" w:sz="0" w:space="0" w:color="auto"/>
                                        <w:bottom w:val="none" w:sz="0" w:space="0" w:color="auto"/>
                                        <w:right w:val="none" w:sz="0" w:space="0" w:color="auto"/>
                                      </w:divBdr>
                                    </w:div>
                                  </w:divsChild>
                                </w:div>
                                <w:div w:id="779106432">
                                  <w:marLeft w:val="0"/>
                                  <w:marRight w:val="0"/>
                                  <w:marTop w:val="0"/>
                                  <w:marBottom w:val="0"/>
                                  <w:divBdr>
                                    <w:top w:val="none" w:sz="0" w:space="0" w:color="auto"/>
                                    <w:left w:val="none" w:sz="0" w:space="0" w:color="auto"/>
                                    <w:bottom w:val="none" w:sz="0" w:space="0" w:color="auto"/>
                                    <w:right w:val="none" w:sz="0" w:space="0" w:color="auto"/>
                                  </w:divBdr>
                                  <w:divsChild>
                                    <w:div w:id="1359887052">
                                      <w:marLeft w:val="0"/>
                                      <w:marRight w:val="0"/>
                                      <w:marTop w:val="0"/>
                                      <w:marBottom w:val="0"/>
                                      <w:divBdr>
                                        <w:top w:val="none" w:sz="0" w:space="0" w:color="auto"/>
                                        <w:left w:val="none" w:sz="0" w:space="0" w:color="auto"/>
                                        <w:bottom w:val="none" w:sz="0" w:space="0" w:color="auto"/>
                                        <w:right w:val="none" w:sz="0" w:space="0" w:color="auto"/>
                                      </w:divBdr>
                                      <w:divsChild>
                                        <w:div w:id="103423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1434">
                                  <w:marLeft w:val="0"/>
                                  <w:marRight w:val="0"/>
                                  <w:marTop w:val="0"/>
                                  <w:marBottom w:val="0"/>
                                  <w:divBdr>
                                    <w:top w:val="none" w:sz="0" w:space="0" w:color="auto"/>
                                    <w:left w:val="none" w:sz="0" w:space="0" w:color="auto"/>
                                    <w:bottom w:val="none" w:sz="0" w:space="0" w:color="auto"/>
                                    <w:right w:val="none" w:sz="0" w:space="0" w:color="auto"/>
                                  </w:divBdr>
                                  <w:divsChild>
                                    <w:div w:id="781536761">
                                      <w:marLeft w:val="0"/>
                                      <w:marRight w:val="0"/>
                                      <w:marTop w:val="0"/>
                                      <w:marBottom w:val="0"/>
                                      <w:divBdr>
                                        <w:top w:val="none" w:sz="0" w:space="0" w:color="auto"/>
                                        <w:left w:val="none" w:sz="0" w:space="0" w:color="auto"/>
                                        <w:bottom w:val="none" w:sz="0" w:space="0" w:color="auto"/>
                                        <w:right w:val="none" w:sz="0" w:space="0" w:color="auto"/>
                                      </w:divBdr>
                                    </w:div>
                                    <w:div w:id="448933149">
                                      <w:marLeft w:val="0"/>
                                      <w:marRight w:val="0"/>
                                      <w:marTop w:val="0"/>
                                      <w:marBottom w:val="0"/>
                                      <w:divBdr>
                                        <w:top w:val="none" w:sz="0" w:space="0" w:color="auto"/>
                                        <w:left w:val="none" w:sz="0" w:space="0" w:color="auto"/>
                                        <w:bottom w:val="none" w:sz="0" w:space="0" w:color="auto"/>
                                        <w:right w:val="none" w:sz="0" w:space="0" w:color="auto"/>
                                      </w:divBdr>
                                      <w:divsChild>
                                        <w:div w:id="151384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9296983">
                  <w:marLeft w:val="0"/>
                  <w:marRight w:val="0"/>
                  <w:marTop w:val="0"/>
                  <w:marBottom w:val="0"/>
                  <w:divBdr>
                    <w:top w:val="none" w:sz="0" w:space="0" w:color="auto"/>
                    <w:left w:val="none" w:sz="0" w:space="0" w:color="auto"/>
                    <w:bottom w:val="none" w:sz="0" w:space="0" w:color="auto"/>
                    <w:right w:val="none" w:sz="0" w:space="0" w:color="auto"/>
                  </w:divBdr>
                  <w:divsChild>
                    <w:div w:id="1113479329">
                      <w:marLeft w:val="0"/>
                      <w:marRight w:val="0"/>
                      <w:marTop w:val="0"/>
                      <w:marBottom w:val="0"/>
                      <w:divBdr>
                        <w:top w:val="none" w:sz="0" w:space="0" w:color="auto"/>
                        <w:left w:val="none" w:sz="0" w:space="0" w:color="auto"/>
                        <w:bottom w:val="none" w:sz="0" w:space="0" w:color="auto"/>
                        <w:right w:val="none" w:sz="0" w:space="0" w:color="auto"/>
                      </w:divBdr>
                      <w:divsChild>
                        <w:div w:id="1325236091">
                          <w:marLeft w:val="0"/>
                          <w:marRight w:val="0"/>
                          <w:marTop w:val="0"/>
                          <w:marBottom w:val="0"/>
                          <w:divBdr>
                            <w:top w:val="none" w:sz="0" w:space="0" w:color="auto"/>
                            <w:left w:val="none" w:sz="0" w:space="0" w:color="auto"/>
                            <w:bottom w:val="none" w:sz="0" w:space="0" w:color="auto"/>
                            <w:right w:val="none" w:sz="0" w:space="0" w:color="auto"/>
                          </w:divBdr>
                          <w:divsChild>
                            <w:div w:id="1539010041">
                              <w:marLeft w:val="0"/>
                              <w:marRight w:val="0"/>
                              <w:marTop w:val="0"/>
                              <w:marBottom w:val="0"/>
                              <w:divBdr>
                                <w:top w:val="none" w:sz="0" w:space="0" w:color="auto"/>
                                <w:left w:val="none" w:sz="0" w:space="0" w:color="auto"/>
                                <w:bottom w:val="none" w:sz="0" w:space="0" w:color="auto"/>
                                <w:right w:val="none" w:sz="0" w:space="0" w:color="auto"/>
                              </w:divBdr>
                            </w:div>
                            <w:div w:id="778916231">
                              <w:marLeft w:val="0"/>
                              <w:marRight w:val="0"/>
                              <w:marTop w:val="0"/>
                              <w:marBottom w:val="0"/>
                              <w:divBdr>
                                <w:top w:val="none" w:sz="0" w:space="0" w:color="auto"/>
                                <w:left w:val="none" w:sz="0" w:space="0" w:color="auto"/>
                                <w:bottom w:val="none" w:sz="0" w:space="0" w:color="auto"/>
                                <w:right w:val="none" w:sz="0" w:space="0" w:color="auto"/>
                              </w:divBdr>
                              <w:divsChild>
                                <w:div w:id="1817188771">
                                  <w:marLeft w:val="0"/>
                                  <w:marRight w:val="0"/>
                                  <w:marTop w:val="0"/>
                                  <w:marBottom w:val="0"/>
                                  <w:divBdr>
                                    <w:top w:val="none" w:sz="0" w:space="0" w:color="auto"/>
                                    <w:left w:val="none" w:sz="0" w:space="0" w:color="auto"/>
                                    <w:bottom w:val="none" w:sz="0" w:space="0" w:color="auto"/>
                                    <w:right w:val="none" w:sz="0" w:space="0" w:color="auto"/>
                                  </w:divBdr>
                                  <w:divsChild>
                                    <w:div w:id="127554325">
                                      <w:marLeft w:val="0"/>
                                      <w:marRight w:val="0"/>
                                      <w:marTop w:val="0"/>
                                      <w:marBottom w:val="0"/>
                                      <w:divBdr>
                                        <w:top w:val="none" w:sz="0" w:space="0" w:color="auto"/>
                                        <w:left w:val="none" w:sz="0" w:space="0" w:color="auto"/>
                                        <w:bottom w:val="none" w:sz="0" w:space="0" w:color="auto"/>
                                        <w:right w:val="none" w:sz="0" w:space="0" w:color="auto"/>
                                      </w:divBdr>
                                    </w:div>
                                  </w:divsChild>
                                </w:div>
                                <w:div w:id="2089958086">
                                  <w:marLeft w:val="0"/>
                                  <w:marRight w:val="0"/>
                                  <w:marTop w:val="0"/>
                                  <w:marBottom w:val="0"/>
                                  <w:divBdr>
                                    <w:top w:val="none" w:sz="0" w:space="0" w:color="auto"/>
                                    <w:left w:val="none" w:sz="0" w:space="0" w:color="auto"/>
                                    <w:bottom w:val="none" w:sz="0" w:space="0" w:color="auto"/>
                                    <w:right w:val="none" w:sz="0" w:space="0" w:color="auto"/>
                                  </w:divBdr>
                                  <w:divsChild>
                                    <w:div w:id="334847262">
                                      <w:marLeft w:val="0"/>
                                      <w:marRight w:val="0"/>
                                      <w:marTop w:val="0"/>
                                      <w:marBottom w:val="0"/>
                                      <w:divBdr>
                                        <w:top w:val="none" w:sz="0" w:space="0" w:color="auto"/>
                                        <w:left w:val="none" w:sz="0" w:space="0" w:color="auto"/>
                                        <w:bottom w:val="none" w:sz="0" w:space="0" w:color="auto"/>
                                        <w:right w:val="none" w:sz="0" w:space="0" w:color="auto"/>
                                      </w:divBdr>
                                      <w:divsChild>
                                        <w:div w:id="38125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302522">
                                  <w:marLeft w:val="0"/>
                                  <w:marRight w:val="0"/>
                                  <w:marTop w:val="0"/>
                                  <w:marBottom w:val="0"/>
                                  <w:divBdr>
                                    <w:top w:val="none" w:sz="0" w:space="0" w:color="auto"/>
                                    <w:left w:val="none" w:sz="0" w:space="0" w:color="auto"/>
                                    <w:bottom w:val="none" w:sz="0" w:space="0" w:color="auto"/>
                                    <w:right w:val="none" w:sz="0" w:space="0" w:color="auto"/>
                                  </w:divBdr>
                                  <w:divsChild>
                                    <w:div w:id="1752965966">
                                      <w:marLeft w:val="0"/>
                                      <w:marRight w:val="0"/>
                                      <w:marTop w:val="0"/>
                                      <w:marBottom w:val="0"/>
                                      <w:divBdr>
                                        <w:top w:val="none" w:sz="0" w:space="0" w:color="auto"/>
                                        <w:left w:val="none" w:sz="0" w:space="0" w:color="auto"/>
                                        <w:bottom w:val="none" w:sz="0" w:space="0" w:color="auto"/>
                                        <w:right w:val="none" w:sz="0" w:space="0" w:color="auto"/>
                                      </w:divBdr>
                                    </w:div>
                                    <w:div w:id="1986157500">
                                      <w:marLeft w:val="0"/>
                                      <w:marRight w:val="0"/>
                                      <w:marTop w:val="0"/>
                                      <w:marBottom w:val="0"/>
                                      <w:divBdr>
                                        <w:top w:val="none" w:sz="0" w:space="0" w:color="auto"/>
                                        <w:left w:val="none" w:sz="0" w:space="0" w:color="auto"/>
                                        <w:bottom w:val="none" w:sz="0" w:space="0" w:color="auto"/>
                                        <w:right w:val="none" w:sz="0" w:space="0" w:color="auto"/>
                                      </w:divBdr>
                                      <w:divsChild>
                                        <w:div w:id="19902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5050220">
                  <w:marLeft w:val="0"/>
                  <w:marRight w:val="0"/>
                  <w:marTop w:val="0"/>
                  <w:marBottom w:val="0"/>
                  <w:divBdr>
                    <w:top w:val="none" w:sz="0" w:space="0" w:color="auto"/>
                    <w:left w:val="none" w:sz="0" w:space="0" w:color="auto"/>
                    <w:bottom w:val="none" w:sz="0" w:space="0" w:color="auto"/>
                    <w:right w:val="none" w:sz="0" w:space="0" w:color="auto"/>
                  </w:divBdr>
                  <w:divsChild>
                    <w:div w:id="1035695584">
                      <w:marLeft w:val="0"/>
                      <w:marRight w:val="0"/>
                      <w:marTop w:val="0"/>
                      <w:marBottom w:val="0"/>
                      <w:divBdr>
                        <w:top w:val="none" w:sz="0" w:space="0" w:color="auto"/>
                        <w:left w:val="none" w:sz="0" w:space="0" w:color="auto"/>
                        <w:bottom w:val="none" w:sz="0" w:space="0" w:color="auto"/>
                        <w:right w:val="none" w:sz="0" w:space="0" w:color="auto"/>
                      </w:divBdr>
                      <w:divsChild>
                        <w:div w:id="1562790495">
                          <w:marLeft w:val="0"/>
                          <w:marRight w:val="0"/>
                          <w:marTop w:val="0"/>
                          <w:marBottom w:val="0"/>
                          <w:divBdr>
                            <w:top w:val="none" w:sz="0" w:space="0" w:color="auto"/>
                            <w:left w:val="none" w:sz="0" w:space="0" w:color="auto"/>
                            <w:bottom w:val="none" w:sz="0" w:space="0" w:color="auto"/>
                            <w:right w:val="none" w:sz="0" w:space="0" w:color="auto"/>
                          </w:divBdr>
                          <w:divsChild>
                            <w:div w:id="435028549">
                              <w:marLeft w:val="0"/>
                              <w:marRight w:val="0"/>
                              <w:marTop w:val="0"/>
                              <w:marBottom w:val="0"/>
                              <w:divBdr>
                                <w:top w:val="none" w:sz="0" w:space="0" w:color="auto"/>
                                <w:left w:val="none" w:sz="0" w:space="0" w:color="auto"/>
                                <w:bottom w:val="none" w:sz="0" w:space="0" w:color="auto"/>
                                <w:right w:val="none" w:sz="0" w:space="0" w:color="auto"/>
                              </w:divBdr>
                            </w:div>
                            <w:div w:id="1017775197">
                              <w:marLeft w:val="0"/>
                              <w:marRight w:val="0"/>
                              <w:marTop w:val="0"/>
                              <w:marBottom w:val="0"/>
                              <w:divBdr>
                                <w:top w:val="none" w:sz="0" w:space="0" w:color="auto"/>
                                <w:left w:val="none" w:sz="0" w:space="0" w:color="auto"/>
                                <w:bottom w:val="none" w:sz="0" w:space="0" w:color="auto"/>
                                <w:right w:val="none" w:sz="0" w:space="0" w:color="auto"/>
                              </w:divBdr>
                              <w:divsChild>
                                <w:div w:id="614749997">
                                  <w:marLeft w:val="0"/>
                                  <w:marRight w:val="0"/>
                                  <w:marTop w:val="0"/>
                                  <w:marBottom w:val="0"/>
                                  <w:divBdr>
                                    <w:top w:val="none" w:sz="0" w:space="0" w:color="auto"/>
                                    <w:left w:val="none" w:sz="0" w:space="0" w:color="auto"/>
                                    <w:bottom w:val="none" w:sz="0" w:space="0" w:color="auto"/>
                                    <w:right w:val="none" w:sz="0" w:space="0" w:color="auto"/>
                                  </w:divBdr>
                                  <w:divsChild>
                                    <w:div w:id="144132979">
                                      <w:marLeft w:val="0"/>
                                      <w:marRight w:val="0"/>
                                      <w:marTop w:val="0"/>
                                      <w:marBottom w:val="0"/>
                                      <w:divBdr>
                                        <w:top w:val="none" w:sz="0" w:space="0" w:color="auto"/>
                                        <w:left w:val="none" w:sz="0" w:space="0" w:color="auto"/>
                                        <w:bottom w:val="none" w:sz="0" w:space="0" w:color="auto"/>
                                        <w:right w:val="none" w:sz="0" w:space="0" w:color="auto"/>
                                      </w:divBdr>
                                    </w:div>
                                  </w:divsChild>
                                </w:div>
                                <w:div w:id="1752002125">
                                  <w:marLeft w:val="0"/>
                                  <w:marRight w:val="0"/>
                                  <w:marTop w:val="0"/>
                                  <w:marBottom w:val="0"/>
                                  <w:divBdr>
                                    <w:top w:val="none" w:sz="0" w:space="0" w:color="auto"/>
                                    <w:left w:val="none" w:sz="0" w:space="0" w:color="auto"/>
                                    <w:bottom w:val="none" w:sz="0" w:space="0" w:color="auto"/>
                                    <w:right w:val="none" w:sz="0" w:space="0" w:color="auto"/>
                                  </w:divBdr>
                                  <w:divsChild>
                                    <w:div w:id="671374158">
                                      <w:marLeft w:val="0"/>
                                      <w:marRight w:val="0"/>
                                      <w:marTop w:val="0"/>
                                      <w:marBottom w:val="0"/>
                                      <w:divBdr>
                                        <w:top w:val="none" w:sz="0" w:space="0" w:color="auto"/>
                                        <w:left w:val="none" w:sz="0" w:space="0" w:color="auto"/>
                                        <w:bottom w:val="none" w:sz="0" w:space="0" w:color="auto"/>
                                        <w:right w:val="none" w:sz="0" w:space="0" w:color="auto"/>
                                      </w:divBdr>
                                      <w:divsChild>
                                        <w:div w:id="33622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90447">
                                  <w:marLeft w:val="0"/>
                                  <w:marRight w:val="0"/>
                                  <w:marTop w:val="0"/>
                                  <w:marBottom w:val="0"/>
                                  <w:divBdr>
                                    <w:top w:val="none" w:sz="0" w:space="0" w:color="auto"/>
                                    <w:left w:val="none" w:sz="0" w:space="0" w:color="auto"/>
                                    <w:bottom w:val="none" w:sz="0" w:space="0" w:color="auto"/>
                                    <w:right w:val="none" w:sz="0" w:space="0" w:color="auto"/>
                                  </w:divBdr>
                                  <w:divsChild>
                                    <w:div w:id="958150034">
                                      <w:marLeft w:val="0"/>
                                      <w:marRight w:val="0"/>
                                      <w:marTop w:val="0"/>
                                      <w:marBottom w:val="0"/>
                                      <w:divBdr>
                                        <w:top w:val="none" w:sz="0" w:space="0" w:color="auto"/>
                                        <w:left w:val="none" w:sz="0" w:space="0" w:color="auto"/>
                                        <w:bottom w:val="none" w:sz="0" w:space="0" w:color="auto"/>
                                        <w:right w:val="none" w:sz="0" w:space="0" w:color="auto"/>
                                      </w:divBdr>
                                    </w:div>
                                    <w:div w:id="1114641470">
                                      <w:marLeft w:val="0"/>
                                      <w:marRight w:val="0"/>
                                      <w:marTop w:val="0"/>
                                      <w:marBottom w:val="0"/>
                                      <w:divBdr>
                                        <w:top w:val="none" w:sz="0" w:space="0" w:color="auto"/>
                                        <w:left w:val="none" w:sz="0" w:space="0" w:color="auto"/>
                                        <w:bottom w:val="none" w:sz="0" w:space="0" w:color="auto"/>
                                        <w:right w:val="none" w:sz="0" w:space="0" w:color="auto"/>
                                      </w:divBdr>
                                      <w:divsChild>
                                        <w:div w:id="662660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3030603">
                  <w:marLeft w:val="0"/>
                  <w:marRight w:val="0"/>
                  <w:marTop w:val="0"/>
                  <w:marBottom w:val="0"/>
                  <w:divBdr>
                    <w:top w:val="none" w:sz="0" w:space="0" w:color="auto"/>
                    <w:left w:val="none" w:sz="0" w:space="0" w:color="auto"/>
                    <w:bottom w:val="none" w:sz="0" w:space="0" w:color="auto"/>
                    <w:right w:val="none" w:sz="0" w:space="0" w:color="auto"/>
                  </w:divBdr>
                  <w:divsChild>
                    <w:div w:id="1350645195">
                      <w:marLeft w:val="0"/>
                      <w:marRight w:val="0"/>
                      <w:marTop w:val="0"/>
                      <w:marBottom w:val="0"/>
                      <w:divBdr>
                        <w:top w:val="none" w:sz="0" w:space="0" w:color="auto"/>
                        <w:left w:val="none" w:sz="0" w:space="0" w:color="auto"/>
                        <w:bottom w:val="none" w:sz="0" w:space="0" w:color="auto"/>
                        <w:right w:val="none" w:sz="0" w:space="0" w:color="auto"/>
                      </w:divBdr>
                      <w:divsChild>
                        <w:div w:id="370686065">
                          <w:marLeft w:val="0"/>
                          <w:marRight w:val="0"/>
                          <w:marTop w:val="0"/>
                          <w:marBottom w:val="0"/>
                          <w:divBdr>
                            <w:top w:val="none" w:sz="0" w:space="0" w:color="auto"/>
                            <w:left w:val="none" w:sz="0" w:space="0" w:color="auto"/>
                            <w:bottom w:val="none" w:sz="0" w:space="0" w:color="auto"/>
                            <w:right w:val="none" w:sz="0" w:space="0" w:color="auto"/>
                          </w:divBdr>
                          <w:divsChild>
                            <w:div w:id="1632785992">
                              <w:marLeft w:val="0"/>
                              <w:marRight w:val="0"/>
                              <w:marTop w:val="0"/>
                              <w:marBottom w:val="0"/>
                              <w:divBdr>
                                <w:top w:val="none" w:sz="0" w:space="0" w:color="auto"/>
                                <w:left w:val="none" w:sz="0" w:space="0" w:color="auto"/>
                                <w:bottom w:val="none" w:sz="0" w:space="0" w:color="auto"/>
                                <w:right w:val="none" w:sz="0" w:space="0" w:color="auto"/>
                              </w:divBdr>
                            </w:div>
                            <w:div w:id="1250039853">
                              <w:marLeft w:val="0"/>
                              <w:marRight w:val="0"/>
                              <w:marTop w:val="0"/>
                              <w:marBottom w:val="0"/>
                              <w:divBdr>
                                <w:top w:val="none" w:sz="0" w:space="0" w:color="auto"/>
                                <w:left w:val="none" w:sz="0" w:space="0" w:color="auto"/>
                                <w:bottom w:val="none" w:sz="0" w:space="0" w:color="auto"/>
                                <w:right w:val="none" w:sz="0" w:space="0" w:color="auto"/>
                              </w:divBdr>
                              <w:divsChild>
                                <w:div w:id="440610318">
                                  <w:marLeft w:val="0"/>
                                  <w:marRight w:val="0"/>
                                  <w:marTop w:val="0"/>
                                  <w:marBottom w:val="0"/>
                                  <w:divBdr>
                                    <w:top w:val="none" w:sz="0" w:space="0" w:color="auto"/>
                                    <w:left w:val="none" w:sz="0" w:space="0" w:color="auto"/>
                                    <w:bottom w:val="none" w:sz="0" w:space="0" w:color="auto"/>
                                    <w:right w:val="none" w:sz="0" w:space="0" w:color="auto"/>
                                  </w:divBdr>
                                  <w:divsChild>
                                    <w:div w:id="573509710">
                                      <w:marLeft w:val="0"/>
                                      <w:marRight w:val="0"/>
                                      <w:marTop w:val="0"/>
                                      <w:marBottom w:val="0"/>
                                      <w:divBdr>
                                        <w:top w:val="none" w:sz="0" w:space="0" w:color="auto"/>
                                        <w:left w:val="none" w:sz="0" w:space="0" w:color="auto"/>
                                        <w:bottom w:val="none" w:sz="0" w:space="0" w:color="auto"/>
                                        <w:right w:val="none" w:sz="0" w:space="0" w:color="auto"/>
                                      </w:divBdr>
                                    </w:div>
                                  </w:divsChild>
                                </w:div>
                                <w:div w:id="1472599725">
                                  <w:marLeft w:val="0"/>
                                  <w:marRight w:val="0"/>
                                  <w:marTop w:val="0"/>
                                  <w:marBottom w:val="0"/>
                                  <w:divBdr>
                                    <w:top w:val="none" w:sz="0" w:space="0" w:color="auto"/>
                                    <w:left w:val="none" w:sz="0" w:space="0" w:color="auto"/>
                                    <w:bottom w:val="none" w:sz="0" w:space="0" w:color="auto"/>
                                    <w:right w:val="none" w:sz="0" w:space="0" w:color="auto"/>
                                  </w:divBdr>
                                  <w:divsChild>
                                    <w:div w:id="144399702">
                                      <w:marLeft w:val="0"/>
                                      <w:marRight w:val="0"/>
                                      <w:marTop w:val="0"/>
                                      <w:marBottom w:val="0"/>
                                      <w:divBdr>
                                        <w:top w:val="none" w:sz="0" w:space="0" w:color="auto"/>
                                        <w:left w:val="none" w:sz="0" w:space="0" w:color="auto"/>
                                        <w:bottom w:val="none" w:sz="0" w:space="0" w:color="auto"/>
                                        <w:right w:val="none" w:sz="0" w:space="0" w:color="auto"/>
                                      </w:divBdr>
                                      <w:divsChild>
                                        <w:div w:id="197679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860479">
                                  <w:marLeft w:val="0"/>
                                  <w:marRight w:val="0"/>
                                  <w:marTop w:val="0"/>
                                  <w:marBottom w:val="0"/>
                                  <w:divBdr>
                                    <w:top w:val="none" w:sz="0" w:space="0" w:color="auto"/>
                                    <w:left w:val="none" w:sz="0" w:space="0" w:color="auto"/>
                                    <w:bottom w:val="none" w:sz="0" w:space="0" w:color="auto"/>
                                    <w:right w:val="none" w:sz="0" w:space="0" w:color="auto"/>
                                  </w:divBdr>
                                  <w:divsChild>
                                    <w:div w:id="1855683249">
                                      <w:marLeft w:val="0"/>
                                      <w:marRight w:val="0"/>
                                      <w:marTop w:val="0"/>
                                      <w:marBottom w:val="0"/>
                                      <w:divBdr>
                                        <w:top w:val="none" w:sz="0" w:space="0" w:color="auto"/>
                                        <w:left w:val="none" w:sz="0" w:space="0" w:color="auto"/>
                                        <w:bottom w:val="none" w:sz="0" w:space="0" w:color="auto"/>
                                        <w:right w:val="none" w:sz="0" w:space="0" w:color="auto"/>
                                      </w:divBdr>
                                    </w:div>
                                    <w:div w:id="614751734">
                                      <w:marLeft w:val="0"/>
                                      <w:marRight w:val="0"/>
                                      <w:marTop w:val="0"/>
                                      <w:marBottom w:val="0"/>
                                      <w:divBdr>
                                        <w:top w:val="none" w:sz="0" w:space="0" w:color="auto"/>
                                        <w:left w:val="none" w:sz="0" w:space="0" w:color="auto"/>
                                        <w:bottom w:val="none" w:sz="0" w:space="0" w:color="auto"/>
                                        <w:right w:val="none" w:sz="0" w:space="0" w:color="auto"/>
                                      </w:divBdr>
                                      <w:divsChild>
                                        <w:div w:id="89207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4313242">
                  <w:marLeft w:val="0"/>
                  <w:marRight w:val="0"/>
                  <w:marTop w:val="0"/>
                  <w:marBottom w:val="0"/>
                  <w:divBdr>
                    <w:top w:val="none" w:sz="0" w:space="0" w:color="auto"/>
                    <w:left w:val="none" w:sz="0" w:space="0" w:color="auto"/>
                    <w:bottom w:val="none" w:sz="0" w:space="0" w:color="auto"/>
                    <w:right w:val="none" w:sz="0" w:space="0" w:color="auto"/>
                  </w:divBdr>
                  <w:divsChild>
                    <w:div w:id="130252725">
                      <w:marLeft w:val="0"/>
                      <w:marRight w:val="0"/>
                      <w:marTop w:val="0"/>
                      <w:marBottom w:val="0"/>
                      <w:divBdr>
                        <w:top w:val="none" w:sz="0" w:space="0" w:color="auto"/>
                        <w:left w:val="none" w:sz="0" w:space="0" w:color="auto"/>
                        <w:bottom w:val="none" w:sz="0" w:space="0" w:color="auto"/>
                        <w:right w:val="none" w:sz="0" w:space="0" w:color="auto"/>
                      </w:divBdr>
                      <w:divsChild>
                        <w:div w:id="1978335">
                          <w:marLeft w:val="0"/>
                          <w:marRight w:val="0"/>
                          <w:marTop w:val="0"/>
                          <w:marBottom w:val="0"/>
                          <w:divBdr>
                            <w:top w:val="none" w:sz="0" w:space="0" w:color="auto"/>
                            <w:left w:val="none" w:sz="0" w:space="0" w:color="auto"/>
                            <w:bottom w:val="none" w:sz="0" w:space="0" w:color="auto"/>
                            <w:right w:val="none" w:sz="0" w:space="0" w:color="auto"/>
                          </w:divBdr>
                          <w:divsChild>
                            <w:div w:id="909465790">
                              <w:marLeft w:val="0"/>
                              <w:marRight w:val="0"/>
                              <w:marTop w:val="0"/>
                              <w:marBottom w:val="0"/>
                              <w:divBdr>
                                <w:top w:val="none" w:sz="0" w:space="0" w:color="auto"/>
                                <w:left w:val="none" w:sz="0" w:space="0" w:color="auto"/>
                                <w:bottom w:val="none" w:sz="0" w:space="0" w:color="auto"/>
                                <w:right w:val="none" w:sz="0" w:space="0" w:color="auto"/>
                              </w:divBdr>
                            </w:div>
                            <w:div w:id="1700624969">
                              <w:marLeft w:val="0"/>
                              <w:marRight w:val="0"/>
                              <w:marTop w:val="0"/>
                              <w:marBottom w:val="0"/>
                              <w:divBdr>
                                <w:top w:val="none" w:sz="0" w:space="0" w:color="auto"/>
                                <w:left w:val="none" w:sz="0" w:space="0" w:color="auto"/>
                                <w:bottom w:val="none" w:sz="0" w:space="0" w:color="auto"/>
                                <w:right w:val="none" w:sz="0" w:space="0" w:color="auto"/>
                              </w:divBdr>
                              <w:divsChild>
                                <w:div w:id="301466315">
                                  <w:marLeft w:val="0"/>
                                  <w:marRight w:val="0"/>
                                  <w:marTop w:val="0"/>
                                  <w:marBottom w:val="0"/>
                                  <w:divBdr>
                                    <w:top w:val="none" w:sz="0" w:space="0" w:color="auto"/>
                                    <w:left w:val="none" w:sz="0" w:space="0" w:color="auto"/>
                                    <w:bottom w:val="none" w:sz="0" w:space="0" w:color="auto"/>
                                    <w:right w:val="none" w:sz="0" w:space="0" w:color="auto"/>
                                  </w:divBdr>
                                  <w:divsChild>
                                    <w:div w:id="347145647">
                                      <w:marLeft w:val="0"/>
                                      <w:marRight w:val="0"/>
                                      <w:marTop w:val="0"/>
                                      <w:marBottom w:val="0"/>
                                      <w:divBdr>
                                        <w:top w:val="none" w:sz="0" w:space="0" w:color="auto"/>
                                        <w:left w:val="none" w:sz="0" w:space="0" w:color="auto"/>
                                        <w:bottom w:val="none" w:sz="0" w:space="0" w:color="auto"/>
                                        <w:right w:val="none" w:sz="0" w:space="0" w:color="auto"/>
                                      </w:divBdr>
                                    </w:div>
                                  </w:divsChild>
                                </w:div>
                                <w:div w:id="1532306128">
                                  <w:marLeft w:val="0"/>
                                  <w:marRight w:val="0"/>
                                  <w:marTop w:val="0"/>
                                  <w:marBottom w:val="0"/>
                                  <w:divBdr>
                                    <w:top w:val="none" w:sz="0" w:space="0" w:color="auto"/>
                                    <w:left w:val="none" w:sz="0" w:space="0" w:color="auto"/>
                                    <w:bottom w:val="none" w:sz="0" w:space="0" w:color="auto"/>
                                    <w:right w:val="none" w:sz="0" w:space="0" w:color="auto"/>
                                  </w:divBdr>
                                  <w:divsChild>
                                    <w:div w:id="295718553">
                                      <w:marLeft w:val="0"/>
                                      <w:marRight w:val="0"/>
                                      <w:marTop w:val="0"/>
                                      <w:marBottom w:val="0"/>
                                      <w:divBdr>
                                        <w:top w:val="none" w:sz="0" w:space="0" w:color="auto"/>
                                        <w:left w:val="none" w:sz="0" w:space="0" w:color="auto"/>
                                        <w:bottom w:val="none" w:sz="0" w:space="0" w:color="auto"/>
                                        <w:right w:val="none" w:sz="0" w:space="0" w:color="auto"/>
                                      </w:divBdr>
                                      <w:divsChild>
                                        <w:div w:id="8922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181584">
                                  <w:marLeft w:val="0"/>
                                  <w:marRight w:val="0"/>
                                  <w:marTop w:val="0"/>
                                  <w:marBottom w:val="0"/>
                                  <w:divBdr>
                                    <w:top w:val="none" w:sz="0" w:space="0" w:color="auto"/>
                                    <w:left w:val="none" w:sz="0" w:space="0" w:color="auto"/>
                                    <w:bottom w:val="none" w:sz="0" w:space="0" w:color="auto"/>
                                    <w:right w:val="none" w:sz="0" w:space="0" w:color="auto"/>
                                  </w:divBdr>
                                  <w:divsChild>
                                    <w:div w:id="231694579">
                                      <w:marLeft w:val="0"/>
                                      <w:marRight w:val="0"/>
                                      <w:marTop w:val="0"/>
                                      <w:marBottom w:val="0"/>
                                      <w:divBdr>
                                        <w:top w:val="none" w:sz="0" w:space="0" w:color="auto"/>
                                        <w:left w:val="none" w:sz="0" w:space="0" w:color="auto"/>
                                        <w:bottom w:val="none" w:sz="0" w:space="0" w:color="auto"/>
                                        <w:right w:val="none" w:sz="0" w:space="0" w:color="auto"/>
                                      </w:divBdr>
                                    </w:div>
                                    <w:div w:id="1274747192">
                                      <w:marLeft w:val="0"/>
                                      <w:marRight w:val="0"/>
                                      <w:marTop w:val="0"/>
                                      <w:marBottom w:val="0"/>
                                      <w:divBdr>
                                        <w:top w:val="none" w:sz="0" w:space="0" w:color="auto"/>
                                        <w:left w:val="none" w:sz="0" w:space="0" w:color="auto"/>
                                        <w:bottom w:val="none" w:sz="0" w:space="0" w:color="auto"/>
                                        <w:right w:val="none" w:sz="0" w:space="0" w:color="auto"/>
                                      </w:divBdr>
                                      <w:divsChild>
                                        <w:div w:id="1753313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9569601">
              <w:marLeft w:val="0"/>
              <w:marRight w:val="0"/>
              <w:marTop w:val="0"/>
              <w:marBottom w:val="0"/>
              <w:divBdr>
                <w:top w:val="none" w:sz="0" w:space="0" w:color="auto"/>
                <w:left w:val="none" w:sz="0" w:space="0" w:color="auto"/>
                <w:bottom w:val="none" w:sz="0" w:space="0" w:color="auto"/>
                <w:right w:val="none" w:sz="0" w:space="0" w:color="auto"/>
              </w:divBdr>
              <w:divsChild>
                <w:div w:id="155662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414344">
      <w:bodyDiv w:val="1"/>
      <w:marLeft w:val="0"/>
      <w:marRight w:val="0"/>
      <w:marTop w:val="0"/>
      <w:marBottom w:val="0"/>
      <w:divBdr>
        <w:top w:val="none" w:sz="0" w:space="0" w:color="auto"/>
        <w:left w:val="none" w:sz="0" w:space="0" w:color="auto"/>
        <w:bottom w:val="none" w:sz="0" w:space="0" w:color="auto"/>
        <w:right w:val="none" w:sz="0" w:space="0" w:color="auto"/>
      </w:divBdr>
      <w:divsChild>
        <w:div w:id="1831600153">
          <w:marLeft w:val="0"/>
          <w:marRight w:val="0"/>
          <w:marTop w:val="0"/>
          <w:marBottom w:val="0"/>
          <w:divBdr>
            <w:top w:val="none" w:sz="0" w:space="0" w:color="auto"/>
            <w:left w:val="none" w:sz="0" w:space="0" w:color="auto"/>
            <w:bottom w:val="none" w:sz="0" w:space="0" w:color="auto"/>
            <w:right w:val="none" w:sz="0" w:space="0" w:color="auto"/>
          </w:divBdr>
          <w:divsChild>
            <w:div w:id="1641307774">
              <w:marLeft w:val="0"/>
              <w:marRight w:val="0"/>
              <w:marTop w:val="0"/>
              <w:marBottom w:val="0"/>
              <w:divBdr>
                <w:top w:val="none" w:sz="0" w:space="0" w:color="auto"/>
                <w:left w:val="none" w:sz="0" w:space="0" w:color="auto"/>
                <w:bottom w:val="none" w:sz="0" w:space="0" w:color="auto"/>
                <w:right w:val="none" w:sz="0" w:space="0" w:color="auto"/>
              </w:divBdr>
            </w:div>
            <w:div w:id="868951777">
              <w:marLeft w:val="0"/>
              <w:marRight w:val="0"/>
              <w:marTop w:val="0"/>
              <w:marBottom w:val="0"/>
              <w:divBdr>
                <w:top w:val="none" w:sz="0" w:space="0" w:color="auto"/>
                <w:left w:val="none" w:sz="0" w:space="0" w:color="auto"/>
                <w:bottom w:val="none" w:sz="0" w:space="0" w:color="auto"/>
                <w:right w:val="none" w:sz="0" w:space="0" w:color="auto"/>
              </w:divBdr>
            </w:div>
            <w:div w:id="62988309">
              <w:marLeft w:val="0"/>
              <w:marRight w:val="0"/>
              <w:marTop w:val="0"/>
              <w:marBottom w:val="0"/>
              <w:divBdr>
                <w:top w:val="none" w:sz="0" w:space="0" w:color="auto"/>
                <w:left w:val="none" w:sz="0" w:space="0" w:color="auto"/>
                <w:bottom w:val="none" w:sz="0" w:space="0" w:color="auto"/>
                <w:right w:val="none" w:sz="0" w:space="0" w:color="auto"/>
              </w:divBdr>
              <w:divsChild>
                <w:div w:id="476605918">
                  <w:marLeft w:val="0"/>
                  <w:marRight w:val="0"/>
                  <w:marTop w:val="0"/>
                  <w:marBottom w:val="0"/>
                  <w:divBdr>
                    <w:top w:val="none" w:sz="0" w:space="0" w:color="auto"/>
                    <w:left w:val="none" w:sz="0" w:space="0" w:color="auto"/>
                    <w:bottom w:val="none" w:sz="0" w:space="0" w:color="auto"/>
                    <w:right w:val="none" w:sz="0" w:space="0" w:color="auto"/>
                  </w:divBdr>
                </w:div>
              </w:divsChild>
            </w:div>
            <w:div w:id="1911887168">
              <w:marLeft w:val="0"/>
              <w:marRight w:val="0"/>
              <w:marTop w:val="0"/>
              <w:marBottom w:val="0"/>
              <w:divBdr>
                <w:top w:val="none" w:sz="0" w:space="0" w:color="auto"/>
                <w:left w:val="none" w:sz="0" w:space="0" w:color="auto"/>
                <w:bottom w:val="none" w:sz="0" w:space="0" w:color="auto"/>
                <w:right w:val="none" w:sz="0" w:space="0" w:color="auto"/>
              </w:divBdr>
              <w:divsChild>
                <w:div w:id="1113134251">
                  <w:marLeft w:val="0"/>
                  <w:marRight w:val="0"/>
                  <w:marTop w:val="0"/>
                  <w:marBottom w:val="0"/>
                  <w:divBdr>
                    <w:top w:val="none" w:sz="0" w:space="0" w:color="auto"/>
                    <w:left w:val="none" w:sz="0" w:space="0" w:color="auto"/>
                    <w:bottom w:val="none" w:sz="0" w:space="0" w:color="auto"/>
                    <w:right w:val="none" w:sz="0" w:space="0" w:color="auto"/>
                  </w:divBdr>
                  <w:divsChild>
                    <w:div w:id="135477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557226">
              <w:marLeft w:val="0"/>
              <w:marRight w:val="0"/>
              <w:marTop w:val="0"/>
              <w:marBottom w:val="0"/>
              <w:divBdr>
                <w:top w:val="none" w:sz="0" w:space="0" w:color="auto"/>
                <w:left w:val="none" w:sz="0" w:space="0" w:color="auto"/>
                <w:bottom w:val="none" w:sz="0" w:space="0" w:color="auto"/>
                <w:right w:val="none" w:sz="0" w:space="0" w:color="auto"/>
              </w:divBdr>
              <w:divsChild>
                <w:div w:id="41174651">
                  <w:marLeft w:val="0"/>
                  <w:marRight w:val="0"/>
                  <w:marTop w:val="0"/>
                  <w:marBottom w:val="0"/>
                  <w:divBdr>
                    <w:top w:val="none" w:sz="0" w:space="0" w:color="auto"/>
                    <w:left w:val="none" w:sz="0" w:space="0" w:color="auto"/>
                    <w:bottom w:val="none" w:sz="0" w:space="0" w:color="auto"/>
                    <w:right w:val="none" w:sz="0" w:space="0" w:color="auto"/>
                  </w:divBdr>
                  <w:divsChild>
                    <w:div w:id="1559901258">
                      <w:marLeft w:val="0"/>
                      <w:marRight w:val="0"/>
                      <w:marTop w:val="0"/>
                      <w:marBottom w:val="0"/>
                      <w:divBdr>
                        <w:top w:val="none" w:sz="0" w:space="0" w:color="auto"/>
                        <w:left w:val="none" w:sz="0" w:space="0" w:color="auto"/>
                        <w:bottom w:val="none" w:sz="0" w:space="0" w:color="auto"/>
                        <w:right w:val="none" w:sz="0" w:space="0" w:color="auto"/>
                      </w:divBdr>
                      <w:divsChild>
                        <w:div w:id="462819755">
                          <w:marLeft w:val="0"/>
                          <w:marRight w:val="0"/>
                          <w:marTop w:val="0"/>
                          <w:marBottom w:val="0"/>
                          <w:divBdr>
                            <w:top w:val="none" w:sz="0" w:space="0" w:color="auto"/>
                            <w:left w:val="none" w:sz="0" w:space="0" w:color="auto"/>
                            <w:bottom w:val="none" w:sz="0" w:space="0" w:color="auto"/>
                            <w:right w:val="none" w:sz="0" w:space="0" w:color="auto"/>
                          </w:divBdr>
                          <w:divsChild>
                            <w:div w:id="1456558382">
                              <w:marLeft w:val="0"/>
                              <w:marRight w:val="0"/>
                              <w:marTop w:val="0"/>
                              <w:marBottom w:val="0"/>
                              <w:divBdr>
                                <w:top w:val="none" w:sz="0" w:space="0" w:color="auto"/>
                                <w:left w:val="none" w:sz="0" w:space="0" w:color="auto"/>
                                <w:bottom w:val="none" w:sz="0" w:space="0" w:color="auto"/>
                                <w:right w:val="none" w:sz="0" w:space="0" w:color="auto"/>
                              </w:divBdr>
                            </w:div>
                            <w:div w:id="871576934">
                              <w:marLeft w:val="0"/>
                              <w:marRight w:val="0"/>
                              <w:marTop w:val="0"/>
                              <w:marBottom w:val="0"/>
                              <w:divBdr>
                                <w:top w:val="none" w:sz="0" w:space="0" w:color="auto"/>
                                <w:left w:val="none" w:sz="0" w:space="0" w:color="auto"/>
                                <w:bottom w:val="none" w:sz="0" w:space="0" w:color="auto"/>
                                <w:right w:val="none" w:sz="0" w:space="0" w:color="auto"/>
                              </w:divBdr>
                              <w:divsChild>
                                <w:div w:id="405303375">
                                  <w:marLeft w:val="0"/>
                                  <w:marRight w:val="0"/>
                                  <w:marTop w:val="0"/>
                                  <w:marBottom w:val="0"/>
                                  <w:divBdr>
                                    <w:top w:val="none" w:sz="0" w:space="0" w:color="auto"/>
                                    <w:left w:val="none" w:sz="0" w:space="0" w:color="auto"/>
                                    <w:bottom w:val="none" w:sz="0" w:space="0" w:color="auto"/>
                                    <w:right w:val="none" w:sz="0" w:space="0" w:color="auto"/>
                                  </w:divBdr>
                                  <w:divsChild>
                                    <w:div w:id="1823545127">
                                      <w:marLeft w:val="0"/>
                                      <w:marRight w:val="0"/>
                                      <w:marTop w:val="0"/>
                                      <w:marBottom w:val="0"/>
                                      <w:divBdr>
                                        <w:top w:val="none" w:sz="0" w:space="0" w:color="auto"/>
                                        <w:left w:val="none" w:sz="0" w:space="0" w:color="auto"/>
                                        <w:bottom w:val="none" w:sz="0" w:space="0" w:color="auto"/>
                                        <w:right w:val="none" w:sz="0" w:space="0" w:color="auto"/>
                                      </w:divBdr>
                                    </w:div>
                                    <w:div w:id="1185552973">
                                      <w:marLeft w:val="0"/>
                                      <w:marRight w:val="0"/>
                                      <w:marTop w:val="0"/>
                                      <w:marBottom w:val="0"/>
                                      <w:divBdr>
                                        <w:top w:val="none" w:sz="0" w:space="0" w:color="auto"/>
                                        <w:left w:val="none" w:sz="0" w:space="0" w:color="auto"/>
                                        <w:bottom w:val="none" w:sz="0" w:space="0" w:color="auto"/>
                                        <w:right w:val="none" w:sz="0" w:space="0" w:color="auto"/>
                                      </w:divBdr>
                                      <w:divsChild>
                                        <w:div w:id="881288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31850">
                                  <w:marLeft w:val="0"/>
                                  <w:marRight w:val="0"/>
                                  <w:marTop w:val="0"/>
                                  <w:marBottom w:val="0"/>
                                  <w:divBdr>
                                    <w:top w:val="none" w:sz="0" w:space="0" w:color="auto"/>
                                    <w:left w:val="none" w:sz="0" w:space="0" w:color="auto"/>
                                    <w:bottom w:val="none" w:sz="0" w:space="0" w:color="auto"/>
                                    <w:right w:val="none" w:sz="0" w:space="0" w:color="auto"/>
                                  </w:divBdr>
                                  <w:divsChild>
                                    <w:div w:id="68964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5064375">
                  <w:marLeft w:val="0"/>
                  <w:marRight w:val="0"/>
                  <w:marTop w:val="0"/>
                  <w:marBottom w:val="0"/>
                  <w:divBdr>
                    <w:top w:val="none" w:sz="0" w:space="0" w:color="auto"/>
                    <w:left w:val="none" w:sz="0" w:space="0" w:color="auto"/>
                    <w:bottom w:val="none" w:sz="0" w:space="0" w:color="auto"/>
                    <w:right w:val="none" w:sz="0" w:space="0" w:color="auto"/>
                  </w:divBdr>
                  <w:divsChild>
                    <w:div w:id="1511916578">
                      <w:marLeft w:val="0"/>
                      <w:marRight w:val="0"/>
                      <w:marTop w:val="0"/>
                      <w:marBottom w:val="0"/>
                      <w:divBdr>
                        <w:top w:val="none" w:sz="0" w:space="0" w:color="auto"/>
                        <w:left w:val="none" w:sz="0" w:space="0" w:color="auto"/>
                        <w:bottom w:val="none" w:sz="0" w:space="0" w:color="auto"/>
                        <w:right w:val="none" w:sz="0" w:space="0" w:color="auto"/>
                      </w:divBdr>
                      <w:divsChild>
                        <w:div w:id="1082481869">
                          <w:marLeft w:val="0"/>
                          <w:marRight w:val="0"/>
                          <w:marTop w:val="0"/>
                          <w:marBottom w:val="0"/>
                          <w:divBdr>
                            <w:top w:val="none" w:sz="0" w:space="0" w:color="auto"/>
                            <w:left w:val="none" w:sz="0" w:space="0" w:color="auto"/>
                            <w:bottom w:val="none" w:sz="0" w:space="0" w:color="auto"/>
                            <w:right w:val="none" w:sz="0" w:space="0" w:color="auto"/>
                          </w:divBdr>
                          <w:divsChild>
                            <w:div w:id="1904876797">
                              <w:marLeft w:val="0"/>
                              <w:marRight w:val="0"/>
                              <w:marTop w:val="0"/>
                              <w:marBottom w:val="0"/>
                              <w:divBdr>
                                <w:top w:val="none" w:sz="0" w:space="0" w:color="auto"/>
                                <w:left w:val="none" w:sz="0" w:space="0" w:color="auto"/>
                                <w:bottom w:val="none" w:sz="0" w:space="0" w:color="auto"/>
                                <w:right w:val="none" w:sz="0" w:space="0" w:color="auto"/>
                              </w:divBdr>
                            </w:div>
                            <w:div w:id="465634372">
                              <w:marLeft w:val="0"/>
                              <w:marRight w:val="0"/>
                              <w:marTop w:val="0"/>
                              <w:marBottom w:val="0"/>
                              <w:divBdr>
                                <w:top w:val="none" w:sz="0" w:space="0" w:color="auto"/>
                                <w:left w:val="none" w:sz="0" w:space="0" w:color="auto"/>
                                <w:bottom w:val="none" w:sz="0" w:space="0" w:color="auto"/>
                                <w:right w:val="none" w:sz="0" w:space="0" w:color="auto"/>
                              </w:divBdr>
                              <w:divsChild>
                                <w:div w:id="1086535477">
                                  <w:marLeft w:val="0"/>
                                  <w:marRight w:val="0"/>
                                  <w:marTop w:val="0"/>
                                  <w:marBottom w:val="0"/>
                                  <w:divBdr>
                                    <w:top w:val="none" w:sz="0" w:space="0" w:color="auto"/>
                                    <w:left w:val="none" w:sz="0" w:space="0" w:color="auto"/>
                                    <w:bottom w:val="none" w:sz="0" w:space="0" w:color="auto"/>
                                    <w:right w:val="none" w:sz="0" w:space="0" w:color="auto"/>
                                  </w:divBdr>
                                  <w:divsChild>
                                    <w:div w:id="866913773">
                                      <w:marLeft w:val="0"/>
                                      <w:marRight w:val="0"/>
                                      <w:marTop w:val="0"/>
                                      <w:marBottom w:val="0"/>
                                      <w:divBdr>
                                        <w:top w:val="none" w:sz="0" w:space="0" w:color="auto"/>
                                        <w:left w:val="none" w:sz="0" w:space="0" w:color="auto"/>
                                        <w:bottom w:val="none" w:sz="0" w:space="0" w:color="auto"/>
                                        <w:right w:val="none" w:sz="0" w:space="0" w:color="auto"/>
                                      </w:divBdr>
                                    </w:div>
                                    <w:div w:id="751975890">
                                      <w:marLeft w:val="0"/>
                                      <w:marRight w:val="0"/>
                                      <w:marTop w:val="0"/>
                                      <w:marBottom w:val="0"/>
                                      <w:divBdr>
                                        <w:top w:val="none" w:sz="0" w:space="0" w:color="auto"/>
                                        <w:left w:val="none" w:sz="0" w:space="0" w:color="auto"/>
                                        <w:bottom w:val="none" w:sz="0" w:space="0" w:color="auto"/>
                                        <w:right w:val="none" w:sz="0" w:space="0" w:color="auto"/>
                                      </w:divBdr>
                                      <w:divsChild>
                                        <w:div w:id="153669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962278">
                                  <w:marLeft w:val="0"/>
                                  <w:marRight w:val="0"/>
                                  <w:marTop w:val="0"/>
                                  <w:marBottom w:val="0"/>
                                  <w:divBdr>
                                    <w:top w:val="none" w:sz="0" w:space="0" w:color="auto"/>
                                    <w:left w:val="none" w:sz="0" w:space="0" w:color="auto"/>
                                    <w:bottom w:val="none" w:sz="0" w:space="0" w:color="auto"/>
                                    <w:right w:val="none" w:sz="0" w:space="0" w:color="auto"/>
                                  </w:divBdr>
                                  <w:divsChild>
                                    <w:div w:id="191424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66499">
                  <w:marLeft w:val="0"/>
                  <w:marRight w:val="0"/>
                  <w:marTop w:val="0"/>
                  <w:marBottom w:val="0"/>
                  <w:divBdr>
                    <w:top w:val="none" w:sz="0" w:space="0" w:color="auto"/>
                    <w:left w:val="none" w:sz="0" w:space="0" w:color="auto"/>
                    <w:bottom w:val="none" w:sz="0" w:space="0" w:color="auto"/>
                    <w:right w:val="none" w:sz="0" w:space="0" w:color="auto"/>
                  </w:divBdr>
                  <w:divsChild>
                    <w:div w:id="1480464356">
                      <w:marLeft w:val="0"/>
                      <w:marRight w:val="0"/>
                      <w:marTop w:val="0"/>
                      <w:marBottom w:val="0"/>
                      <w:divBdr>
                        <w:top w:val="none" w:sz="0" w:space="0" w:color="auto"/>
                        <w:left w:val="none" w:sz="0" w:space="0" w:color="auto"/>
                        <w:bottom w:val="none" w:sz="0" w:space="0" w:color="auto"/>
                        <w:right w:val="none" w:sz="0" w:space="0" w:color="auto"/>
                      </w:divBdr>
                      <w:divsChild>
                        <w:div w:id="1619139635">
                          <w:marLeft w:val="0"/>
                          <w:marRight w:val="0"/>
                          <w:marTop w:val="0"/>
                          <w:marBottom w:val="0"/>
                          <w:divBdr>
                            <w:top w:val="none" w:sz="0" w:space="0" w:color="auto"/>
                            <w:left w:val="none" w:sz="0" w:space="0" w:color="auto"/>
                            <w:bottom w:val="none" w:sz="0" w:space="0" w:color="auto"/>
                            <w:right w:val="none" w:sz="0" w:space="0" w:color="auto"/>
                          </w:divBdr>
                          <w:divsChild>
                            <w:div w:id="1729567265">
                              <w:marLeft w:val="0"/>
                              <w:marRight w:val="0"/>
                              <w:marTop w:val="0"/>
                              <w:marBottom w:val="0"/>
                              <w:divBdr>
                                <w:top w:val="none" w:sz="0" w:space="0" w:color="auto"/>
                                <w:left w:val="none" w:sz="0" w:space="0" w:color="auto"/>
                                <w:bottom w:val="none" w:sz="0" w:space="0" w:color="auto"/>
                                <w:right w:val="none" w:sz="0" w:space="0" w:color="auto"/>
                              </w:divBdr>
                            </w:div>
                            <w:div w:id="614098049">
                              <w:marLeft w:val="0"/>
                              <w:marRight w:val="0"/>
                              <w:marTop w:val="0"/>
                              <w:marBottom w:val="0"/>
                              <w:divBdr>
                                <w:top w:val="none" w:sz="0" w:space="0" w:color="auto"/>
                                <w:left w:val="none" w:sz="0" w:space="0" w:color="auto"/>
                                <w:bottom w:val="none" w:sz="0" w:space="0" w:color="auto"/>
                                <w:right w:val="none" w:sz="0" w:space="0" w:color="auto"/>
                              </w:divBdr>
                              <w:divsChild>
                                <w:div w:id="1076440992">
                                  <w:marLeft w:val="0"/>
                                  <w:marRight w:val="0"/>
                                  <w:marTop w:val="0"/>
                                  <w:marBottom w:val="0"/>
                                  <w:divBdr>
                                    <w:top w:val="none" w:sz="0" w:space="0" w:color="auto"/>
                                    <w:left w:val="none" w:sz="0" w:space="0" w:color="auto"/>
                                    <w:bottom w:val="none" w:sz="0" w:space="0" w:color="auto"/>
                                    <w:right w:val="none" w:sz="0" w:space="0" w:color="auto"/>
                                  </w:divBdr>
                                  <w:divsChild>
                                    <w:div w:id="2092654534">
                                      <w:marLeft w:val="0"/>
                                      <w:marRight w:val="0"/>
                                      <w:marTop w:val="0"/>
                                      <w:marBottom w:val="0"/>
                                      <w:divBdr>
                                        <w:top w:val="none" w:sz="0" w:space="0" w:color="auto"/>
                                        <w:left w:val="none" w:sz="0" w:space="0" w:color="auto"/>
                                        <w:bottom w:val="none" w:sz="0" w:space="0" w:color="auto"/>
                                        <w:right w:val="none" w:sz="0" w:space="0" w:color="auto"/>
                                      </w:divBdr>
                                    </w:div>
                                    <w:div w:id="134375486">
                                      <w:marLeft w:val="0"/>
                                      <w:marRight w:val="0"/>
                                      <w:marTop w:val="0"/>
                                      <w:marBottom w:val="0"/>
                                      <w:divBdr>
                                        <w:top w:val="none" w:sz="0" w:space="0" w:color="auto"/>
                                        <w:left w:val="none" w:sz="0" w:space="0" w:color="auto"/>
                                        <w:bottom w:val="none" w:sz="0" w:space="0" w:color="auto"/>
                                        <w:right w:val="none" w:sz="0" w:space="0" w:color="auto"/>
                                      </w:divBdr>
                                      <w:divsChild>
                                        <w:div w:id="165367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338222">
                                  <w:marLeft w:val="0"/>
                                  <w:marRight w:val="0"/>
                                  <w:marTop w:val="0"/>
                                  <w:marBottom w:val="0"/>
                                  <w:divBdr>
                                    <w:top w:val="none" w:sz="0" w:space="0" w:color="auto"/>
                                    <w:left w:val="none" w:sz="0" w:space="0" w:color="auto"/>
                                    <w:bottom w:val="none" w:sz="0" w:space="0" w:color="auto"/>
                                    <w:right w:val="none" w:sz="0" w:space="0" w:color="auto"/>
                                  </w:divBdr>
                                  <w:divsChild>
                                    <w:div w:id="46940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1257699">
                  <w:marLeft w:val="0"/>
                  <w:marRight w:val="0"/>
                  <w:marTop w:val="0"/>
                  <w:marBottom w:val="0"/>
                  <w:divBdr>
                    <w:top w:val="none" w:sz="0" w:space="0" w:color="auto"/>
                    <w:left w:val="none" w:sz="0" w:space="0" w:color="auto"/>
                    <w:bottom w:val="none" w:sz="0" w:space="0" w:color="auto"/>
                    <w:right w:val="none" w:sz="0" w:space="0" w:color="auto"/>
                  </w:divBdr>
                  <w:divsChild>
                    <w:div w:id="702247212">
                      <w:marLeft w:val="0"/>
                      <w:marRight w:val="0"/>
                      <w:marTop w:val="0"/>
                      <w:marBottom w:val="0"/>
                      <w:divBdr>
                        <w:top w:val="none" w:sz="0" w:space="0" w:color="auto"/>
                        <w:left w:val="none" w:sz="0" w:space="0" w:color="auto"/>
                        <w:bottom w:val="none" w:sz="0" w:space="0" w:color="auto"/>
                        <w:right w:val="none" w:sz="0" w:space="0" w:color="auto"/>
                      </w:divBdr>
                      <w:divsChild>
                        <w:div w:id="1883832468">
                          <w:marLeft w:val="0"/>
                          <w:marRight w:val="0"/>
                          <w:marTop w:val="0"/>
                          <w:marBottom w:val="0"/>
                          <w:divBdr>
                            <w:top w:val="none" w:sz="0" w:space="0" w:color="auto"/>
                            <w:left w:val="none" w:sz="0" w:space="0" w:color="auto"/>
                            <w:bottom w:val="none" w:sz="0" w:space="0" w:color="auto"/>
                            <w:right w:val="none" w:sz="0" w:space="0" w:color="auto"/>
                          </w:divBdr>
                          <w:divsChild>
                            <w:div w:id="1253323033">
                              <w:marLeft w:val="0"/>
                              <w:marRight w:val="0"/>
                              <w:marTop w:val="0"/>
                              <w:marBottom w:val="0"/>
                              <w:divBdr>
                                <w:top w:val="none" w:sz="0" w:space="0" w:color="auto"/>
                                <w:left w:val="none" w:sz="0" w:space="0" w:color="auto"/>
                                <w:bottom w:val="none" w:sz="0" w:space="0" w:color="auto"/>
                                <w:right w:val="none" w:sz="0" w:space="0" w:color="auto"/>
                              </w:divBdr>
                            </w:div>
                            <w:div w:id="1112819716">
                              <w:marLeft w:val="0"/>
                              <w:marRight w:val="0"/>
                              <w:marTop w:val="0"/>
                              <w:marBottom w:val="0"/>
                              <w:divBdr>
                                <w:top w:val="none" w:sz="0" w:space="0" w:color="auto"/>
                                <w:left w:val="none" w:sz="0" w:space="0" w:color="auto"/>
                                <w:bottom w:val="none" w:sz="0" w:space="0" w:color="auto"/>
                                <w:right w:val="none" w:sz="0" w:space="0" w:color="auto"/>
                              </w:divBdr>
                              <w:divsChild>
                                <w:div w:id="1744797555">
                                  <w:marLeft w:val="0"/>
                                  <w:marRight w:val="0"/>
                                  <w:marTop w:val="0"/>
                                  <w:marBottom w:val="0"/>
                                  <w:divBdr>
                                    <w:top w:val="none" w:sz="0" w:space="0" w:color="auto"/>
                                    <w:left w:val="none" w:sz="0" w:space="0" w:color="auto"/>
                                    <w:bottom w:val="none" w:sz="0" w:space="0" w:color="auto"/>
                                    <w:right w:val="none" w:sz="0" w:space="0" w:color="auto"/>
                                  </w:divBdr>
                                  <w:divsChild>
                                    <w:div w:id="864827907">
                                      <w:marLeft w:val="0"/>
                                      <w:marRight w:val="0"/>
                                      <w:marTop w:val="0"/>
                                      <w:marBottom w:val="0"/>
                                      <w:divBdr>
                                        <w:top w:val="none" w:sz="0" w:space="0" w:color="auto"/>
                                        <w:left w:val="none" w:sz="0" w:space="0" w:color="auto"/>
                                        <w:bottom w:val="none" w:sz="0" w:space="0" w:color="auto"/>
                                        <w:right w:val="none" w:sz="0" w:space="0" w:color="auto"/>
                                      </w:divBdr>
                                    </w:div>
                                    <w:div w:id="855265121">
                                      <w:marLeft w:val="0"/>
                                      <w:marRight w:val="0"/>
                                      <w:marTop w:val="0"/>
                                      <w:marBottom w:val="0"/>
                                      <w:divBdr>
                                        <w:top w:val="none" w:sz="0" w:space="0" w:color="auto"/>
                                        <w:left w:val="none" w:sz="0" w:space="0" w:color="auto"/>
                                        <w:bottom w:val="none" w:sz="0" w:space="0" w:color="auto"/>
                                        <w:right w:val="none" w:sz="0" w:space="0" w:color="auto"/>
                                      </w:divBdr>
                                      <w:divsChild>
                                        <w:div w:id="516969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024759">
                                  <w:marLeft w:val="0"/>
                                  <w:marRight w:val="0"/>
                                  <w:marTop w:val="0"/>
                                  <w:marBottom w:val="0"/>
                                  <w:divBdr>
                                    <w:top w:val="none" w:sz="0" w:space="0" w:color="auto"/>
                                    <w:left w:val="none" w:sz="0" w:space="0" w:color="auto"/>
                                    <w:bottom w:val="none" w:sz="0" w:space="0" w:color="auto"/>
                                    <w:right w:val="none" w:sz="0" w:space="0" w:color="auto"/>
                                  </w:divBdr>
                                  <w:divsChild>
                                    <w:div w:id="316153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5308619">
                  <w:marLeft w:val="0"/>
                  <w:marRight w:val="0"/>
                  <w:marTop w:val="0"/>
                  <w:marBottom w:val="0"/>
                  <w:divBdr>
                    <w:top w:val="none" w:sz="0" w:space="0" w:color="auto"/>
                    <w:left w:val="none" w:sz="0" w:space="0" w:color="auto"/>
                    <w:bottom w:val="none" w:sz="0" w:space="0" w:color="auto"/>
                    <w:right w:val="none" w:sz="0" w:space="0" w:color="auto"/>
                  </w:divBdr>
                  <w:divsChild>
                    <w:div w:id="1925798824">
                      <w:marLeft w:val="0"/>
                      <w:marRight w:val="0"/>
                      <w:marTop w:val="0"/>
                      <w:marBottom w:val="0"/>
                      <w:divBdr>
                        <w:top w:val="none" w:sz="0" w:space="0" w:color="auto"/>
                        <w:left w:val="none" w:sz="0" w:space="0" w:color="auto"/>
                        <w:bottom w:val="none" w:sz="0" w:space="0" w:color="auto"/>
                        <w:right w:val="none" w:sz="0" w:space="0" w:color="auto"/>
                      </w:divBdr>
                      <w:divsChild>
                        <w:div w:id="1929540315">
                          <w:marLeft w:val="0"/>
                          <w:marRight w:val="0"/>
                          <w:marTop w:val="0"/>
                          <w:marBottom w:val="0"/>
                          <w:divBdr>
                            <w:top w:val="none" w:sz="0" w:space="0" w:color="auto"/>
                            <w:left w:val="none" w:sz="0" w:space="0" w:color="auto"/>
                            <w:bottom w:val="none" w:sz="0" w:space="0" w:color="auto"/>
                            <w:right w:val="none" w:sz="0" w:space="0" w:color="auto"/>
                          </w:divBdr>
                          <w:divsChild>
                            <w:div w:id="1109353408">
                              <w:marLeft w:val="0"/>
                              <w:marRight w:val="0"/>
                              <w:marTop w:val="0"/>
                              <w:marBottom w:val="0"/>
                              <w:divBdr>
                                <w:top w:val="none" w:sz="0" w:space="0" w:color="auto"/>
                                <w:left w:val="none" w:sz="0" w:space="0" w:color="auto"/>
                                <w:bottom w:val="none" w:sz="0" w:space="0" w:color="auto"/>
                                <w:right w:val="none" w:sz="0" w:space="0" w:color="auto"/>
                              </w:divBdr>
                            </w:div>
                            <w:div w:id="1074277972">
                              <w:marLeft w:val="0"/>
                              <w:marRight w:val="0"/>
                              <w:marTop w:val="0"/>
                              <w:marBottom w:val="0"/>
                              <w:divBdr>
                                <w:top w:val="none" w:sz="0" w:space="0" w:color="auto"/>
                                <w:left w:val="none" w:sz="0" w:space="0" w:color="auto"/>
                                <w:bottom w:val="none" w:sz="0" w:space="0" w:color="auto"/>
                                <w:right w:val="none" w:sz="0" w:space="0" w:color="auto"/>
                              </w:divBdr>
                              <w:divsChild>
                                <w:div w:id="2039772727">
                                  <w:marLeft w:val="0"/>
                                  <w:marRight w:val="0"/>
                                  <w:marTop w:val="0"/>
                                  <w:marBottom w:val="0"/>
                                  <w:divBdr>
                                    <w:top w:val="none" w:sz="0" w:space="0" w:color="auto"/>
                                    <w:left w:val="none" w:sz="0" w:space="0" w:color="auto"/>
                                    <w:bottom w:val="none" w:sz="0" w:space="0" w:color="auto"/>
                                    <w:right w:val="none" w:sz="0" w:space="0" w:color="auto"/>
                                  </w:divBdr>
                                  <w:divsChild>
                                    <w:div w:id="1445535160">
                                      <w:marLeft w:val="0"/>
                                      <w:marRight w:val="0"/>
                                      <w:marTop w:val="0"/>
                                      <w:marBottom w:val="0"/>
                                      <w:divBdr>
                                        <w:top w:val="none" w:sz="0" w:space="0" w:color="auto"/>
                                        <w:left w:val="none" w:sz="0" w:space="0" w:color="auto"/>
                                        <w:bottom w:val="none" w:sz="0" w:space="0" w:color="auto"/>
                                        <w:right w:val="none" w:sz="0" w:space="0" w:color="auto"/>
                                      </w:divBdr>
                                    </w:div>
                                    <w:div w:id="255528774">
                                      <w:marLeft w:val="0"/>
                                      <w:marRight w:val="0"/>
                                      <w:marTop w:val="0"/>
                                      <w:marBottom w:val="0"/>
                                      <w:divBdr>
                                        <w:top w:val="none" w:sz="0" w:space="0" w:color="auto"/>
                                        <w:left w:val="none" w:sz="0" w:space="0" w:color="auto"/>
                                        <w:bottom w:val="none" w:sz="0" w:space="0" w:color="auto"/>
                                        <w:right w:val="none" w:sz="0" w:space="0" w:color="auto"/>
                                      </w:divBdr>
                                      <w:divsChild>
                                        <w:div w:id="106661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619283">
                                  <w:marLeft w:val="0"/>
                                  <w:marRight w:val="0"/>
                                  <w:marTop w:val="0"/>
                                  <w:marBottom w:val="0"/>
                                  <w:divBdr>
                                    <w:top w:val="none" w:sz="0" w:space="0" w:color="auto"/>
                                    <w:left w:val="none" w:sz="0" w:space="0" w:color="auto"/>
                                    <w:bottom w:val="none" w:sz="0" w:space="0" w:color="auto"/>
                                    <w:right w:val="none" w:sz="0" w:space="0" w:color="auto"/>
                                  </w:divBdr>
                                  <w:divsChild>
                                    <w:div w:id="1365325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697190">
                  <w:marLeft w:val="0"/>
                  <w:marRight w:val="0"/>
                  <w:marTop w:val="0"/>
                  <w:marBottom w:val="0"/>
                  <w:divBdr>
                    <w:top w:val="none" w:sz="0" w:space="0" w:color="auto"/>
                    <w:left w:val="none" w:sz="0" w:space="0" w:color="auto"/>
                    <w:bottom w:val="none" w:sz="0" w:space="0" w:color="auto"/>
                    <w:right w:val="none" w:sz="0" w:space="0" w:color="auto"/>
                  </w:divBdr>
                  <w:divsChild>
                    <w:div w:id="6641946">
                      <w:marLeft w:val="0"/>
                      <w:marRight w:val="0"/>
                      <w:marTop w:val="0"/>
                      <w:marBottom w:val="0"/>
                      <w:divBdr>
                        <w:top w:val="none" w:sz="0" w:space="0" w:color="auto"/>
                        <w:left w:val="none" w:sz="0" w:space="0" w:color="auto"/>
                        <w:bottom w:val="none" w:sz="0" w:space="0" w:color="auto"/>
                        <w:right w:val="none" w:sz="0" w:space="0" w:color="auto"/>
                      </w:divBdr>
                      <w:divsChild>
                        <w:div w:id="1769228897">
                          <w:marLeft w:val="0"/>
                          <w:marRight w:val="0"/>
                          <w:marTop w:val="0"/>
                          <w:marBottom w:val="0"/>
                          <w:divBdr>
                            <w:top w:val="none" w:sz="0" w:space="0" w:color="auto"/>
                            <w:left w:val="none" w:sz="0" w:space="0" w:color="auto"/>
                            <w:bottom w:val="none" w:sz="0" w:space="0" w:color="auto"/>
                            <w:right w:val="none" w:sz="0" w:space="0" w:color="auto"/>
                          </w:divBdr>
                          <w:divsChild>
                            <w:div w:id="746416650">
                              <w:marLeft w:val="0"/>
                              <w:marRight w:val="0"/>
                              <w:marTop w:val="0"/>
                              <w:marBottom w:val="0"/>
                              <w:divBdr>
                                <w:top w:val="none" w:sz="0" w:space="0" w:color="auto"/>
                                <w:left w:val="none" w:sz="0" w:space="0" w:color="auto"/>
                                <w:bottom w:val="none" w:sz="0" w:space="0" w:color="auto"/>
                                <w:right w:val="none" w:sz="0" w:space="0" w:color="auto"/>
                              </w:divBdr>
                            </w:div>
                            <w:div w:id="1385639038">
                              <w:marLeft w:val="0"/>
                              <w:marRight w:val="0"/>
                              <w:marTop w:val="0"/>
                              <w:marBottom w:val="0"/>
                              <w:divBdr>
                                <w:top w:val="none" w:sz="0" w:space="0" w:color="auto"/>
                                <w:left w:val="none" w:sz="0" w:space="0" w:color="auto"/>
                                <w:bottom w:val="none" w:sz="0" w:space="0" w:color="auto"/>
                                <w:right w:val="none" w:sz="0" w:space="0" w:color="auto"/>
                              </w:divBdr>
                              <w:divsChild>
                                <w:div w:id="28530153">
                                  <w:marLeft w:val="0"/>
                                  <w:marRight w:val="0"/>
                                  <w:marTop w:val="0"/>
                                  <w:marBottom w:val="0"/>
                                  <w:divBdr>
                                    <w:top w:val="none" w:sz="0" w:space="0" w:color="auto"/>
                                    <w:left w:val="none" w:sz="0" w:space="0" w:color="auto"/>
                                    <w:bottom w:val="none" w:sz="0" w:space="0" w:color="auto"/>
                                    <w:right w:val="none" w:sz="0" w:space="0" w:color="auto"/>
                                  </w:divBdr>
                                  <w:divsChild>
                                    <w:div w:id="991905715">
                                      <w:marLeft w:val="0"/>
                                      <w:marRight w:val="0"/>
                                      <w:marTop w:val="0"/>
                                      <w:marBottom w:val="0"/>
                                      <w:divBdr>
                                        <w:top w:val="none" w:sz="0" w:space="0" w:color="auto"/>
                                        <w:left w:val="none" w:sz="0" w:space="0" w:color="auto"/>
                                        <w:bottom w:val="none" w:sz="0" w:space="0" w:color="auto"/>
                                        <w:right w:val="none" w:sz="0" w:space="0" w:color="auto"/>
                                      </w:divBdr>
                                    </w:div>
                                    <w:div w:id="2094738185">
                                      <w:marLeft w:val="0"/>
                                      <w:marRight w:val="0"/>
                                      <w:marTop w:val="0"/>
                                      <w:marBottom w:val="0"/>
                                      <w:divBdr>
                                        <w:top w:val="none" w:sz="0" w:space="0" w:color="auto"/>
                                        <w:left w:val="none" w:sz="0" w:space="0" w:color="auto"/>
                                        <w:bottom w:val="none" w:sz="0" w:space="0" w:color="auto"/>
                                        <w:right w:val="none" w:sz="0" w:space="0" w:color="auto"/>
                                      </w:divBdr>
                                      <w:divsChild>
                                        <w:div w:id="754981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113733">
                                  <w:marLeft w:val="0"/>
                                  <w:marRight w:val="0"/>
                                  <w:marTop w:val="0"/>
                                  <w:marBottom w:val="0"/>
                                  <w:divBdr>
                                    <w:top w:val="none" w:sz="0" w:space="0" w:color="auto"/>
                                    <w:left w:val="none" w:sz="0" w:space="0" w:color="auto"/>
                                    <w:bottom w:val="none" w:sz="0" w:space="0" w:color="auto"/>
                                    <w:right w:val="none" w:sz="0" w:space="0" w:color="auto"/>
                                  </w:divBdr>
                                  <w:divsChild>
                                    <w:div w:id="1941914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446192">
                  <w:marLeft w:val="0"/>
                  <w:marRight w:val="0"/>
                  <w:marTop w:val="0"/>
                  <w:marBottom w:val="0"/>
                  <w:divBdr>
                    <w:top w:val="none" w:sz="0" w:space="0" w:color="auto"/>
                    <w:left w:val="none" w:sz="0" w:space="0" w:color="auto"/>
                    <w:bottom w:val="none" w:sz="0" w:space="0" w:color="auto"/>
                    <w:right w:val="none" w:sz="0" w:space="0" w:color="auto"/>
                  </w:divBdr>
                  <w:divsChild>
                    <w:div w:id="1112750154">
                      <w:marLeft w:val="0"/>
                      <w:marRight w:val="0"/>
                      <w:marTop w:val="0"/>
                      <w:marBottom w:val="0"/>
                      <w:divBdr>
                        <w:top w:val="none" w:sz="0" w:space="0" w:color="auto"/>
                        <w:left w:val="none" w:sz="0" w:space="0" w:color="auto"/>
                        <w:bottom w:val="none" w:sz="0" w:space="0" w:color="auto"/>
                        <w:right w:val="none" w:sz="0" w:space="0" w:color="auto"/>
                      </w:divBdr>
                      <w:divsChild>
                        <w:div w:id="59714685">
                          <w:marLeft w:val="0"/>
                          <w:marRight w:val="0"/>
                          <w:marTop w:val="0"/>
                          <w:marBottom w:val="0"/>
                          <w:divBdr>
                            <w:top w:val="none" w:sz="0" w:space="0" w:color="auto"/>
                            <w:left w:val="none" w:sz="0" w:space="0" w:color="auto"/>
                            <w:bottom w:val="none" w:sz="0" w:space="0" w:color="auto"/>
                            <w:right w:val="none" w:sz="0" w:space="0" w:color="auto"/>
                          </w:divBdr>
                          <w:divsChild>
                            <w:div w:id="1285428402">
                              <w:marLeft w:val="0"/>
                              <w:marRight w:val="0"/>
                              <w:marTop w:val="0"/>
                              <w:marBottom w:val="0"/>
                              <w:divBdr>
                                <w:top w:val="none" w:sz="0" w:space="0" w:color="auto"/>
                                <w:left w:val="none" w:sz="0" w:space="0" w:color="auto"/>
                                <w:bottom w:val="none" w:sz="0" w:space="0" w:color="auto"/>
                                <w:right w:val="none" w:sz="0" w:space="0" w:color="auto"/>
                              </w:divBdr>
                            </w:div>
                            <w:div w:id="347828202">
                              <w:marLeft w:val="0"/>
                              <w:marRight w:val="0"/>
                              <w:marTop w:val="0"/>
                              <w:marBottom w:val="0"/>
                              <w:divBdr>
                                <w:top w:val="none" w:sz="0" w:space="0" w:color="auto"/>
                                <w:left w:val="none" w:sz="0" w:space="0" w:color="auto"/>
                                <w:bottom w:val="none" w:sz="0" w:space="0" w:color="auto"/>
                                <w:right w:val="none" w:sz="0" w:space="0" w:color="auto"/>
                              </w:divBdr>
                              <w:divsChild>
                                <w:div w:id="1522166403">
                                  <w:marLeft w:val="0"/>
                                  <w:marRight w:val="0"/>
                                  <w:marTop w:val="0"/>
                                  <w:marBottom w:val="0"/>
                                  <w:divBdr>
                                    <w:top w:val="none" w:sz="0" w:space="0" w:color="auto"/>
                                    <w:left w:val="none" w:sz="0" w:space="0" w:color="auto"/>
                                    <w:bottom w:val="none" w:sz="0" w:space="0" w:color="auto"/>
                                    <w:right w:val="none" w:sz="0" w:space="0" w:color="auto"/>
                                  </w:divBdr>
                                  <w:divsChild>
                                    <w:div w:id="84226423">
                                      <w:marLeft w:val="0"/>
                                      <w:marRight w:val="0"/>
                                      <w:marTop w:val="0"/>
                                      <w:marBottom w:val="0"/>
                                      <w:divBdr>
                                        <w:top w:val="none" w:sz="0" w:space="0" w:color="auto"/>
                                        <w:left w:val="none" w:sz="0" w:space="0" w:color="auto"/>
                                        <w:bottom w:val="none" w:sz="0" w:space="0" w:color="auto"/>
                                        <w:right w:val="none" w:sz="0" w:space="0" w:color="auto"/>
                                      </w:divBdr>
                                    </w:div>
                                    <w:div w:id="1044258247">
                                      <w:marLeft w:val="0"/>
                                      <w:marRight w:val="0"/>
                                      <w:marTop w:val="0"/>
                                      <w:marBottom w:val="0"/>
                                      <w:divBdr>
                                        <w:top w:val="none" w:sz="0" w:space="0" w:color="auto"/>
                                        <w:left w:val="none" w:sz="0" w:space="0" w:color="auto"/>
                                        <w:bottom w:val="none" w:sz="0" w:space="0" w:color="auto"/>
                                        <w:right w:val="none" w:sz="0" w:space="0" w:color="auto"/>
                                      </w:divBdr>
                                      <w:divsChild>
                                        <w:div w:id="124815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839389">
                                  <w:marLeft w:val="0"/>
                                  <w:marRight w:val="0"/>
                                  <w:marTop w:val="0"/>
                                  <w:marBottom w:val="0"/>
                                  <w:divBdr>
                                    <w:top w:val="none" w:sz="0" w:space="0" w:color="auto"/>
                                    <w:left w:val="none" w:sz="0" w:space="0" w:color="auto"/>
                                    <w:bottom w:val="none" w:sz="0" w:space="0" w:color="auto"/>
                                    <w:right w:val="none" w:sz="0" w:space="0" w:color="auto"/>
                                  </w:divBdr>
                                  <w:divsChild>
                                    <w:div w:id="136636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7571675">
                  <w:marLeft w:val="0"/>
                  <w:marRight w:val="0"/>
                  <w:marTop w:val="0"/>
                  <w:marBottom w:val="0"/>
                  <w:divBdr>
                    <w:top w:val="none" w:sz="0" w:space="0" w:color="auto"/>
                    <w:left w:val="none" w:sz="0" w:space="0" w:color="auto"/>
                    <w:bottom w:val="none" w:sz="0" w:space="0" w:color="auto"/>
                    <w:right w:val="none" w:sz="0" w:space="0" w:color="auto"/>
                  </w:divBdr>
                  <w:divsChild>
                    <w:div w:id="23946765">
                      <w:marLeft w:val="0"/>
                      <w:marRight w:val="0"/>
                      <w:marTop w:val="0"/>
                      <w:marBottom w:val="0"/>
                      <w:divBdr>
                        <w:top w:val="none" w:sz="0" w:space="0" w:color="auto"/>
                        <w:left w:val="none" w:sz="0" w:space="0" w:color="auto"/>
                        <w:bottom w:val="none" w:sz="0" w:space="0" w:color="auto"/>
                        <w:right w:val="none" w:sz="0" w:space="0" w:color="auto"/>
                      </w:divBdr>
                      <w:divsChild>
                        <w:div w:id="1631933236">
                          <w:marLeft w:val="0"/>
                          <w:marRight w:val="0"/>
                          <w:marTop w:val="0"/>
                          <w:marBottom w:val="0"/>
                          <w:divBdr>
                            <w:top w:val="none" w:sz="0" w:space="0" w:color="auto"/>
                            <w:left w:val="none" w:sz="0" w:space="0" w:color="auto"/>
                            <w:bottom w:val="none" w:sz="0" w:space="0" w:color="auto"/>
                            <w:right w:val="none" w:sz="0" w:space="0" w:color="auto"/>
                          </w:divBdr>
                          <w:divsChild>
                            <w:div w:id="918170113">
                              <w:marLeft w:val="0"/>
                              <w:marRight w:val="0"/>
                              <w:marTop w:val="0"/>
                              <w:marBottom w:val="0"/>
                              <w:divBdr>
                                <w:top w:val="none" w:sz="0" w:space="0" w:color="auto"/>
                                <w:left w:val="none" w:sz="0" w:space="0" w:color="auto"/>
                                <w:bottom w:val="none" w:sz="0" w:space="0" w:color="auto"/>
                                <w:right w:val="none" w:sz="0" w:space="0" w:color="auto"/>
                              </w:divBdr>
                            </w:div>
                            <w:div w:id="1468082031">
                              <w:marLeft w:val="0"/>
                              <w:marRight w:val="0"/>
                              <w:marTop w:val="0"/>
                              <w:marBottom w:val="0"/>
                              <w:divBdr>
                                <w:top w:val="none" w:sz="0" w:space="0" w:color="auto"/>
                                <w:left w:val="none" w:sz="0" w:space="0" w:color="auto"/>
                                <w:bottom w:val="none" w:sz="0" w:space="0" w:color="auto"/>
                                <w:right w:val="none" w:sz="0" w:space="0" w:color="auto"/>
                              </w:divBdr>
                              <w:divsChild>
                                <w:div w:id="1442842424">
                                  <w:marLeft w:val="0"/>
                                  <w:marRight w:val="0"/>
                                  <w:marTop w:val="0"/>
                                  <w:marBottom w:val="0"/>
                                  <w:divBdr>
                                    <w:top w:val="none" w:sz="0" w:space="0" w:color="auto"/>
                                    <w:left w:val="none" w:sz="0" w:space="0" w:color="auto"/>
                                    <w:bottom w:val="none" w:sz="0" w:space="0" w:color="auto"/>
                                    <w:right w:val="none" w:sz="0" w:space="0" w:color="auto"/>
                                  </w:divBdr>
                                  <w:divsChild>
                                    <w:div w:id="2028559674">
                                      <w:marLeft w:val="0"/>
                                      <w:marRight w:val="0"/>
                                      <w:marTop w:val="0"/>
                                      <w:marBottom w:val="0"/>
                                      <w:divBdr>
                                        <w:top w:val="none" w:sz="0" w:space="0" w:color="auto"/>
                                        <w:left w:val="none" w:sz="0" w:space="0" w:color="auto"/>
                                        <w:bottom w:val="none" w:sz="0" w:space="0" w:color="auto"/>
                                        <w:right w:val="none" w:sz="0" w:space="0" w:color="auto"/>
                                      </w:divBdr>
                                    </w:div>
                                    <w:div w:id="1311716538">
                                      <w:marLeft w:val="0"/>
                                      <w:marRight w:val="0"/>
                                      <w:marTop w:val="0"/>
                                      <w:marBottom w:val="0"/>
                                      <w:divBdr>
                                        <w:top w:val="none" w:sz="0" w:space="0" w:color="auto"/>
                                        <w:left w:val="none" w:sz="0" w:space="0" w:color="auto"/>
                                        <w:bottom w:val="none" w:sz="0" w:space="0" w:color="auto"/>
                                        <w:right w:val="none" w:sz="0" w:space="0" w:color="auto"/>
                                      </w:divBdr>
                                      <w:divsChild>
                                        <w:div w:id="245574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945777">
                                  <w:marLeft w:val="0"/>
                                  <w:marRight w:val="0"/>
                                  <w:marTop w:val="0"/>
                                  <w:marBottom w:val="0"/>
                                  <w:divBdr>
                                    <w:top w:val="none" w:sz="0" w:space="0" w:color="auto"/>
                                    <w:left w:val="none" w:sz="0" w:space="0" w:color="auto"/>
                                    <w:bottom w:val="none" w:sz="0" w:space="0" w:color="auto"/>
                                    <w:right w:val="none" w:sz="0" w:space="0" w:color="auto"/>
                                  </w:divBdr>
                                  <w:divsChild>
                                    <w:div w:id="5049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0837149">
                  <w:marLeft w:val="0"/>
                  <w:marRight w:val="0"/>
                  <w:marTop w:val="0"/>
                  <w:marBottom w:val="0"/>
                  <w:divBdr>
                    <w:top w:val="none" w:sz="0" w:space="0" w:color="auto"/>
                    <w:left w:val="none" w:sz="0" w:space="0" w:color="auto"/>
                    <w:bottom w:val="none" w:sz="0" w:space="0" w:color="auto"/>
                    <w:right w:val="none" w:sz="0" w:space="0" w:color="auto"/>
                  </w:divBdr>
                  <w:divsChild>
                    <w:div w:id="1576085884">
                      <w:marLeft w:val="0"/>
                      <w:marRight w:val="0"/>
                      <w:marTop w:val="0"/>
                      <w:marBottom w:val="0"/>
                      <w:divBdr>
                        <w:top w:val="none" w:sz="0" w:space="0" w:color="auto"/>
                        <w:left w:val="none" w:sz="0" w:space="0" w:color="auto"/>
                        <w:bottom w:val="none" w:sz="0" w:space="0" w:color="auto"/>
                        <w:right w:val="none" w:sz="0" w:space="0" w:color="auto"/>
                      </w:divBdr>
                      <w:divsChild>
                        <w:div w:id="550533211">
                          <w:marLeft w:val="0"/>
                          <w:marRight w:val="0"/>
                          <w:marTop w:val="0"/>
                          <w:marBottom w:val="0"/>
                          <w:divBdr>
                            <w:top w:val="none" w:sz="0" w:space="0" w:color="auto"/>
                            <w:left w:val="none" w:sz="0" w:space="0" w:color="auto"/>
                            <w:bottom w:val="none" w:sz="0" w:space="0" w:color="auto"/>
                            <w:right w:val="none" w:sz="0" w:space="0" w:color="auto"/>
                          </w:divBdr>
                          <w:divsChild>
                            <w:div w:id="710956807">
                              <w:marLeft w:val="0"/>
                              <w:marRight w:val="0"/>
                              <w:marTop w:val="0"/>
                              <w:marBottom w:val="0"/>
                              <w:divBdr>
                                <w:top w:val="none" w:sz="0" w:space="0" w:color="auto"/>
                                <w:left w:val="none" w:sz="0" w:space="0" w:color="auto"/>
                                <w:bottom w:val="none" w:sz="0" w:space="0" w:color="auto"/>
                                <w:right w:val="none" w:sz="0" w:space="0" w:color="auto"/>
                              </w:divBdr>
                            </w:div>
                            <w:div w:id="754977867">
                              <w:marLeft w:val="0"/>
                              <w:marRight w:val="0"/>
                              <w:marTop w:val="0"/>
                              <w:marBottom w:val="0"/>
                              <w:divBdr>
                                <w:top w:val="none" w:sz="0" w:space="0" w:color="auto"/>
                                <w:left w:val="none" w:sz="0" w:space="0" w:color="auto"/>
                                <w:bottom w:val="none" w:sz="0" w:space="0" w:color="auto"/>
                                <w:right w:val="none" w:sz="0" w:space="0" w:color="auto"/>
                              </w:divBdr>
                              <w:divsChild>
                                <w:div w:id="1810857331">
                                  <w:marLeft w:val="0"/>
                                  <w:marRight w:val="0"/>
                                  <w:marTop w:val="0"/>
                                  <w:marBottom w:val="0"/>
                                  <w:divBdr>
                                    <w:top w:val="none" w:sz="0" w:space="0" w:color="auto"/>
                                    <w:left w:val="none" w:sz="0" w:space="0" w:color="auto"/>
                                    <w:bottom w:val="none" w:sz="0" w:space="0" w:color="auto"/>
                                    <w:right w:val="none" w:sz="0" w:space="0" w:color="auto"/>
                                  </w:divBdr>
                                  <w:divsChild>
                                    <w:div w:id="1549953071">
                                      <w:marLeft w:val="0"/>
                                      <w:marRight w:val="0"/>
                                      <w:marTop w:val="0"/>
                                      <w:marBottom w:val="0"/>
                                      <w:divBdr>
                                        <w:top w:val="none" w:sz="0" w:space="0" w:color="auto"/>
                                        <w:left w:val="none" w:sz="0" w:space="0" w:color="auto"/>
                                        <w:bottom w:val="none" w:sz="0" w:space="0" w:color="auto"/>
                                        <w:right w:val="none" w:sz="0" w:space="0" w:color="auto"/>
                                      </w:divBdr>
                                    </w:div>
                                    <w:div w:id="845554303">
                                      <w:marLeft w:val="0"/>
                                      <w:marRight w:val="0"/>
                                      <w:marTop w:val="0"/>
                                      <w:marBottom w:val="0"/>
                                      <w:divBdr>
                                        <w:top w:val="none" w:sz="0" w:space="0" w:color="auto"/>
                                        <w:left w:val="none" w:sz="0" w:space="0" w:color="auto"/>
                                        <w:bottom w:val="none" w:sz="0" w:space="0" w:color="auto"/>
                                        <w:right w:val="none" w:sz="0" w:space="0" w:color="auto"/>
                                      </w:divBdr>
                                      <w:divsChild>
                                        <w:div w:id="1759596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413186">
                                  <w:marLeft w:val="0"/>
                                  <w:marRight w:val="0"/>
                                  <w:marTop w:val="0"/>
                                  <w:marBottom w:val="0"/>
                                  <w:divBdr>
                                    <w:top w:val="none" w:sz="0" w:space="0" w:color="auto"/>
                                    <w:left w:val="none" w:sz="0" w:space="0" w:color="auto"/>
                                    <w:bottom w:val="none" w:sz="0" w:space="0" w:color="auto"/>
                                    <w:right w:val="none" w:sz="0" w:space="0" w:color="auto"/>
                                  </w:divBdr>
                                  <w:divsChild>
                                    <w:div w:id="1591308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5081291">
                  <w:marLeft w:val="0"/>
                  <w:marRight w:val="0"/>
                  <w:marTop w:val="0"/>
                  <w:marBottom w:val="0"/>
                  <w:divBdr>
                    <w:top w:val="none" w:sz="0" w:space="0" w:color="auto"/>
                    <w:left w:val="none" w:sz="0" w:space="0" w:color="auto"/>
                    <w:bottom w:val="none" w:sz="0" w:space="0" w:color="auto"/>
                    <w:right w:val="none" w:sz="0" w:space="0" w:color="auto"/>
                  </w:divBdr>
                  <w:divsChild>
                    <w:div w:id="806430870">
                      <w:marLeft w:val="0"/>
                      <w:marRight w:val="0"/>
                      <w:marTop w:val="0"/>
                      <w:marBottom w:val="0"/>
                      <w:divBdr>
                        <w:top w:val="none" w:sz="0" w:space="0" w:color="auto"/>
                        <w:left w:val="none" w:sz="0" w:space="0" w:color="auto"/>
                        <w:bottom w:val="none" w:sz="0" w:space="0" w:color="auto"/>
                        <w:right w:val="none" w:sz="0" w:space="0" w:color="auto"/>
                      </w:divBdr>
                      <w:divsChild>
                        <w:div w:id="2101946792">
                          <w:marLeft w:val="0"/>
                          <w:marRight w:val="0"/>
                          <w:marTop w:val="0"/>
                          <w:marBottom w:val="0"/>
                          <w:divBdr>
                            <w:top w:val="none" w:sz="0" w:space="0" w:color="auto"/>
                            <w:left w:val="none" w:sz="0" w:space="0" w:color="auto"/>
                            <w:bottom w:val="none" w:sz="0" w:space="0" w:color="auto"/>
                            <w:right w:val="none" w:sz="0" w:space="0" w:color="auto"/>
                          </w:divBdr>
                          <w:divsChild>
                            <w:div w:id="1626350084">
                              <w:marLeft w:val="0"/>
                              <w:marRight w:val="0"/>
                              <w:marTop w:val="0"/>
                              <w:marBottom w:val="0"/>
                              <w:divBdr>
                                <w:top w:val="none" w:sz="0" w:space="0" w:color="auto"/>
                                <w:left w:val="none" w:sz="0" w:space="0" w:color="auto"/>
                                <w:bottom w:val="none" w:sz="0" w:space="0" w:color="auto"/>
                                <w:right w:val="none" w:sz="0" w:space="0" w:color="auto"/>
                              </w:divBdr>
                            </w:div>
                            <w:div w:id="282001451">
                              <w:marLeft w:val="0"/>
                              <w:marRight w:val="0"/>
                              <w:marTop w:val="0"/>
                              <w:marBottom w:val="0"/>
                              <w:divBdr>
                                <w:top w:val="none" w:sz="0" w:space="0" w:color="auto"/>
                                <w:left w:val="none" w:sz="0" w:space="0" w:color="auto"/>
                                <w:bottom w:val="none" w:sz="0" w:space="0" w:color="auto"/>
                                <w:right w:val="none" w:sz="0" w:space="0" w:color="auto"/>
                              </w:divBdr>
                              <w:divsChild>
                                <w:div w:id="1444612959">
                                  <w:marLeft w:val="0"/>
                                  <w:marRight w:val="0"/>
                                  <w:marTop w:val="0"/>
                                  <w:marBottom w:val="0"/>
                                  <w:divBdr>
                                    <w:top w:val="none" w:sz="0" w:space="0" w:color="auto"/>
                                    <w:left w:val="none" w:sz="0" w:space="0" w:color="auto"/>
                                    <w:bottom w:val="none" w:sz="0" w:space="0" w:color="auto"/>
                                    <w:right w:val="none" w:sz="0" w:space="0" w:color="auto"/>
                                  </w:divBdr>
                                  <w:divsChild>
                                    <w:div w:id="305085332">
                                      <w:marLeft w:val="0"/>
                                      <w:marRight w:val="0"/>
                                      <w:marTop w:val="0"/>
                                      <w:marBottom w:val="0"/>
                                      <w:divBdr>
                                        <w:top w:val="none" w:sz="0" w:space="0" w:color="auto"/>
                                        <w:left w:val="none" w:sz="0" w:space="0" w:color="auto"/>
                                        <w:bottom w:val="none" w:sz="0" w:space="0" w:color="auto"/>
                                        <w:right w:val="none" w:sz="0" w:space="0" w:color="auto"/>
                                      </w:divBdr>
                                    </w:div>
                                    <w:div w:id="748235945">
                                      <w:marLeft w:val="0"/>
                                      <w:marRight w:val="0"/>
                                      <w:marTop w:val="0"/>
                                      <w:marBottom w:val="0"/>
                                      <w:divBdr>
                                        <w:top w:val="none" w:sz="0" w:space="0" w:color="auto"/>
                                        <w:left w:val="none" w:sz="0" w:space="0" w:color="auto"/>
                                        <w:bottom w:val="none" w:sz="0" w:space="0" w:color="auto"/>
                                        <w:right w:val="none" w:sz="0" w:space="0" w:color="auto"/>
                                      </w:divBdr>
                                      <w:divsChild>
                                        <w:div w:id="115201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981601">
                                  <w:marLeft w:val="0"/>
                                  <w:marRight w:val="0"/>
                                  <w:marTop w:val="0"/>
                                  <w:marBottom w:val="0"/>
                                  <w:divBdr>
                                    <w:top w:val="none" w:sz="0" w:space="0" w:color="auto"/>
                                    <w:left w:val="none" w:sz="0" w:space="0" w:color="auto"/>
                                    <w:bottom w:val="none" w:sz="0" w:space="0" w:color="auto"/>
                                    <w:right w:val="none" w:sz="0" w:space="0" w:color="auto"/>
                                  </w:divBdr>
                                  <w:divsChild>
                                    <w:div w:id="113869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1088">
                              <w:marLeft w:val="0"/>
                              <w:marRight w:val="0"/>
                              <w:marTop w:val="0"/>
                              <w:marBottom w:val="0"/>
                              <w:divBdr>
                                <w:top w:val="none" w:sz="0" w:space="0" w:color="auto"/>
                                <w:left w:val="none" w:sz="0" w:space="0" w:color="auto"/>
                                <w:bottom w:val="none" w:sz="0" w:space="0" w:color="auto"/>
                                <w:right w:val="none" w:sz="0" w:space="0" w:color="auto"/>
                              </w:divBdr>
                              <w:divsChild>
                                <w:div w:id="1118142350">
                                  <w:marLeft w:val="0"/>
                                  <w:marRight w:val="0"/>
                                  <w:marTop w:val="0"/>
                                  <w:marBottom w:val="0"/>
                                  <w:divBdr>
                                    <w:top w:val="none" w:sz="0" w:space="0" w:color="auto"/>
                                    <w:left w:val="none" w:sz="0" w:space="0" w:color="auto"/>
                                    <w:bottom w:val="none" w:sz="0" w:space="0" w:color="auto"/>
                                    <w:right w:val="none" w:sz="0" w:space="0" w:color="auto"/>
                                  </w:divBdr>
                                  <w:divsChild>
                                    <w:div w:id="2121564025">
                                      <w:marLeft w:val="0"/>
                                      <w:marRight w:val="0"/>
                                      <w:marTop w:val="0"/>
                                      <w:marBottom w:val="0"/>
                                      <w:divBdr>
                                        <w:top w:val="none" w:sz="0" w:space="0" w:color="auto"/>
                                        <w:left w:val="none" w:sz="0" w:space="0" w:color="auto"/>
                                        <w:bottom w:val="none" w:sz="0" w:space="0" w:color="auto"/>
                                        <w:right w:val="none" w:sz="0" w:space="0" w:color="auto"/>
                                      </w:divBdr>
                                    </w:div>
                                    <w:div w:id="707727673">
                                      <w:marLeft w:val="0"/>
                                      <w:marRight w:val="0"/>
                                      <w:marTop w:val="0"/>
                                      <w:marBottom w:val="0"/>
                                      <w:divBdr>
                                        <w:top w:val="none" w:sz="0" w:space="0" w:color="auto"/>
                                        <w:left w:val="none" w:sz="0" w:space="0" w:color="auto"/>
                                        <w:bottom w:val="none" w:sz="0" w:space="0" w:color="auto"/>
                                        <w:right w:val="none" w:sz="0" w:space="0" w:color="auto"/>
                                      </w:divBdr>
                                      <w:divsChild>
                                        <w:div w:id="41633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7355874">
                  <w:marLeft w:val="0"/>
                  <w:marRight w:val="0"/>
                  <w:marTop w:val="0"/>
                  <w:marBottom w:val="0"/>
                  <w:divBdr>
                    <w:top w:val="none" w:sz="0" w:space="0" w:color="auto"/>
                    <w:left w:val="none" w:sz="0" w:space="0" w:color="auto"/>
                    <w:bottom w:val="none" w:sz="0" w:space="0" w:color="auto"/>
                    <w:right w:val="none" w:sz="0" w:space="0" w:color="auto"/>
                  </w:divBdr>
                  <w:divsChild>
                    <w:div w:id="2077513885">
                      <w:marLeft w:val="0"/>
                      <w:marRight w:val="0"/>
                      <w:marTop w:val="0"/>
                      <w:marBottom w:val="0"/>
                      <w:divBdr>
                        <w:top w:val="none" w:sz="0" w:space="0" w:color="auto"/>
                        <w:left w:val="none" w:sz="0" w:space="0" w:color="auto"/>
                        <w:bottom w:val="none" w:sz="0" w:space="0" w:color="auto"/>
                        <w:right w:val="none" w:sz="0" w:space="0" w:color="auto"/>
                      </w:divBdr>
                      <w:divsChild>
                        <w:div w:id="346102349">
                          <w:marLeft w:val="0"/>
                          <w:marRight w:val="0"/>
                          <w:marTop w:val="0"/>
                          <w:marBottom w:val="0"/>
                          <w:divBdr>
                            <w:top w:val="none" w:sz="0" w:space="0" w:color="auto"/>
                            <w:left w:val="none" w:sz="0" w:space="0" w:color="auto"/>
                            <w:bottom w:val="none" w:sz="0" w:space="0" w:color="auto"/>
                            <w:right w:val="none" w:sz="0" w:space="0" w:color="auto"/>
                          </w:divBdr>
                          <w:divsChild>
                            <w:div w:id="477651240">
                              <w:marLeft w:val="0"/>
                              <w:marRight w:val="0"/>
                              <w:marTop w:val="0"/>
                              <w:marBottom w:val="0"/>
                              <w:divBdr>
                                <w:top w:val="none" w:sz="0" w:space="0" w:color="auto"/>
                                <w:left w:val="none" w:sz="0" w:space="0" w:color="auto"/>
                                <w:bottom w:val="none" w:sz="0" w:space="0" w:color="auto"/>
                                <w:right w:val="none" w:sz="0" w:space="0" w:color="auto"/>
                              </w:divBdr>
                            </w:div>
                            <w:div w:id="1402026562">
                              <w:marLeft w:val="0"/>
                              <w:marRight w:val="0"/>
                              <w:marTop w:val="0"/>
                              <w:marBottom w:val="0"/>
                              <w:divBdr>
                                <w:top w:val="none" w:sz="0" w:space="0" w:color="auto"/>
                                <w:left w:val="none" w:sz="0" w:space="0" w:color="auto"/>
                                <w:bottom w:val="none" w:sz="0" w:space="0" w:color="auto"/>
                                <w:right w:val="none" w:sz="0" w:space="0" w:color="auto"/>
                              </w:divBdr>
                              <w:divsChild>
                                <w:div w:id="703211846">
                                  <w:marLeft w:val="0"/>
                                  <w:marRight w:val="0"/>
                                  <w:marTop w:val="0"/>
                                  <w:marBottom w:val="0"/>
                                  <w:divBdr>
                                    <w:top w:val="none" w:sz="0" w:space="0" w:color="auto"/>
                                    <w:left w:val="none" w:sz="0" w:space="0" w:color="auto"/>
                                    <w:bottom w:val="none" w:sz="0" w:space="0" w:color="auto"/>
                                    <w:right w:val="none" w:sz="0" w:space="0" w:color="auto"/>
                                  </w:divBdr>
                                  <w:divsChild>
                                    <w:div w:id="1861358582">
                                      <w:marLeft w:val="0"/>
                                      <w:marRight w:val="0"/>
                                      <w:marTop w:val="0"/>
                                      <w:marBottom w:val="0"/>
                                      <w:divBdr>
                                        <w:top w:val="none" w:sz="0" w:space="0" w:color="auto"/>
                                        <w:left w:val="none" w:sz="0" w:space="0" w:color="auto"/>
                                        <w:bottom w:val="none" w:sz="0" w:space="0" w:color="auto"/>
                                        <w:right w:val="none" w:sz="0" w:space="0" w:color="auto"/>
                                      </w:divBdr>
                                    </w:div>
                                    <w:div w:id="1379355254">
                                      <w:marLeft w:val="0"/>
                                      <w:marRight w:val="0"/>
                                      <w:marTop w:val="0"/>
                                      <w:marBottom w:val="0"/>
                                      <w:divBdr>
                                        <w:top w:val="none" w:sz="0" w:space="0" w:color="auto"/>
                                        <w:left w:val="none" w:sz="0" w:space="0" w:color="auto"/>
                                        <w:bottom w:val="none" w:sz="0" w:space="0" w:color="auto"/>
                                        <w:right w:val="none" w:sz="0" w:space="0" w:color="auto"/>
                                      </w:divBdr>
                                      <w:divsChild>
                                        <w:div w:id="143721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115314">
                                  <w:marLeft w:val="0"/>
                                  <w:marRight w:val="0"/>
                                  <w:marTop w:val="0"/>
                                  <w:marBottom w:val="0"/>
                                  <w:divBdr>
                                    <w:top w:val="none" w:sz="0" w:space="0" w:color="auto"/>
                                    <w:left w:val="none" w:sz="0" w:space="0" w:color="auto"/>
                                    <w:bottom w:val="none" w:sz="0" w:space="0" w:color="auto"/>
                                    <w:right w:val="none" w:sz="0" w:space="0" w:color="auto"/>
                                  </w:divBdr>
                                  <w:divsChild>
                                    <w:div w:id="9221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894936">
                  <w:marLeft w:val="0"/>
                  <w:marRight w:val="0"/>
                  <w:marTop w:val="0"/>
                  <w:marBottom w:val="0"/>
                  <w:divBdr>
                    <w:top w:val="none" w:sz="0" w:space="0" w:color="auto"/>
                    <w:left w:val="none" w:sz="0" w:space="0" w:color="auto"/>
                    <w:bottom w:val="none" w:sz="0" w:space="0" w:color="auto"/>
                    <w:right w:val="none" w:sz="0" w:space="0" w:color="auto"/>
                  </w:divBdr>
                  <w:divsChild>
                    <w:div w:id="784541846">
                      <w:marLeft w:val="0"/>
                      <w:marRight w:val="0"/>
                      <w:marTop w:val="0"/>
                      <w:marBottom w:val="0"/>
                      <w:divBdr>
                        <w:top w:val="none" w:sz="0" w:space="0" w:color="auto"/>
                        <w:left w:val="none" w:sz="0" w:space="0" w:color="auto"/>
                        <w:bottom w:val="none" w:sz="0" w:space="0" w:color="auto"/>
                        <w:right w:val="none" w:sz="0" w:space="0" w:color="auto"/>
                      </w:divBdr>
                      <w:divsChild>
                        <w:div w:id="721293354">
                          <w:marLeft w:val="0"/>
                          <w:marRight w:val="0"/>
                          <w:marTop w:val="0"/>
                          <w:marBottom w:val="0"/>
                          <w:divBdr>
                            <w:top w:val="none" w:sz="0" w:space="0" w:color="auto"/>
                            <w:left w:val="none" w:sz="0" w:space="0" w:color="auto"/>
                            <w:bottom w:val="none" w:sz="0" w:space="0" w:color="auto"/>
                            <w:right w:val="none" w:sz="0" w:space="0" w:color="auto"/>
                          </w:divBdr>
                          <w:divsChild>
                            <w:div w:id="1038238385">
                              <w:marLeft w:val="0"/>
                              <w:marRight w:val="0"/>
                              <w:marTop w:val="0"/>
                              <w:marBottom w:val="0"/>
                              <w:divBdr>
                                <w:top w:val="none" w:sz="0" w:space="0" w:color="auto"/>
                                <w:left w:val="none" w:sz="0" w:space="0" w:color="auto"/>
                                <w:bottom w:val="none" w:sz="0" w:space="0" w:color="auto"/>
                                <w:right w:val="none" w:sz="0" w:space="0" w:color="auto"/>
                              </w:divBdr>
                            </w:div>
                            <w:div w:id="433017339">
                              <w:marLeft w:val="0"/>
                              <w:marRight w:val="0"/>
                              <w:marTop w:val="0"/>
                              <w:marBottom w:val="0"/>
                              <w:divBdr>
                                <w:top w:val="none" w:sz="0" w:space="0" w:color="auto"/>
                                <w:left w:val="none" w:sz="0" w:space="0" w:color="auto"/>
                                <w:bottom w:val="none" w:sz="0" w:space="0" w:color="auto"/>
                                <w:right w:val="none" w:sz="0" w:space="0" w:color="auto"/>
                              </w:divBdr>
                              <w:divsChild>
                                <w:div w:id="1843205134">
                                  <w:marLeft w:val="0"/>
                                  <w:marRight w:val="0"/>
                                  <w:marTop w:val="0"/>
                                  <w:marBottom w:val="0"/>
                                  <w:divBdr>
                                    <w:top w:val="none" w:sz="0" w:space="0" w:color="auto"/>
                                    <w:left w:val="none" w:sz="0" w:space="0" w:color="auto"/>
                                    <w:bottom w:val="none" w:sz="0" w:space="0" w:color="auto"/>
                                    <w:right w:val="none" w:sz="0" w:space="0" w:color="auto"/>
                                  </w:divBdr>
                                  <w:divsChild>
                                    <w:div w:id="609703694">
                                      <w:marLeft w:val="0"/>
                                      <w:marRight w:val="0"/>
                                      <w:marTop w:val="0"/>
                                      <w:marBottom w:val="0"/>
                                      <w:divBdr>
                                        <w:top w:val="none" w:sz="0" w:space="0" w:color="auto"/>
                                        <w:left w:val="none" w:sz="0" w:space="0" w:color="auto"/>
                                        <w:bottom w:val="none" w:sz="0" w:space="0" w:color="auto"/>
                                        <w:right w:val="none" w:sz="0" w:space="0" w:color="auto"/>
                                      </w:divBdr>
                                    </w:div>
                                    <w:div w:id="677078209">
                                      <w:marLeft w:val="0"/>
                                      <w:marRight w:val="0"/>
                                      <w:marTop w:val="0"/>
                                      <w:marBottom w:val="0"/>
                                      <w:divBdr>
                                        <w:top w:val="none" w:sz="0" w:space="0" w:color="auto"/>
                                        <w:left w:val="none" w:sz="0" w:space="0" w:color="auto"/>
                                        <w:bottom w:val="none" w:sz="0" w:space="0" w:color="auto"/>
                                        <w:right w:val="none" w:sz="0" w:space="0" w:color="auto"/>
                                      </w:divBdr>
                                      <w:divsChild>
                                        <w:div w:id="131479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332259">
                                  <w:marLeft w:val="0"/>
                                  <w:marRight w:val="0"/>
                                  <w:marTop w:val="0"/>
                                  <w:marBottom w:val="0"/>
                                  <w:divBdr>
                                    <w:top w:val="none" w:sz="0" w:space="0" w:color="auto"/>
                                    <w:left w:val="none" w:sz="0" w:space="0" w:color="auto"/>
                                    <w:bottom w:val="none" w:sz="0" w:space="0" w:color="auto"/>
                                    <w:right w:val="none" w:sz="0" w:space="0" w:color="auto"/>
                                  </w:divBdr>
                                  <w:divsChild>
                                    <w:div w:id="189746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4631779">
                  <w:marLeft w:val="0"/>
                  <w:marRight w:val="0"/>
                  <w:marTop w:val="0"/>
                  <w:marBottom w:val="0"/>
                  <w:divBdr>
                    <w:top w:val="none" w:sz="0" w:space="0" w:color="auto"/>
                    <w:left w:val="none" w:sz="0" w:space="0" w:color="auto"/>
                    <w:bottom w:val="none" w:sz="0" w:space="0" w:color="auto"/>
                    <w:right w:val="none" w:sz="0" w:space="0" w:color="auto"/>
                  </w:divBdr>
                  <w:divsChild>
                    <w:div w:id="554581669">
                      <w:marLeft w:val="0"/>
                      <w:marRight w:val="0"/>
                      <w:marTop w:val="0"/>
                      <w:marBottom w:val="0"/>
                      <w:divBdr>
                        <w:top w:val="none" w:sz="0" w:space="0" w:color="auto"/>
                        <w:left w:val="none" w:sz="0" w:space="0" w:color="auto"/>
                        <w:bottom w:val="none" w:sz="0" w:space="0" w:color="auto"/>
                        <w:right w:val="none" w:sz="0" w:space="0" w:color="auto"/>
                      </w:divBdr>
                      <w:divsChild>
                        <w:div w:id="1940526072">
                          <w:marLeft w:val="0"/>
                          <w:marRight w:val="0"/>
                          <w:marTop w:val="0"/>
                          <w:marBottom w:val="0"/>
                          <w:divBdr>
                            <w:top w:val="none" w:sz="0" w:space="0" w:color="auto"/>
                            <w:left w:val="none" w:sz="0" w:space="0" w:color="auto"/>
                            <w:bottom w:val="none" w:sz="0" w:space="0" w:color="auto"/>
                            <w:right w:val="none" w:sz="0" w:space="0" w:color="auto"/>
                          </w:divBdr>
                          <w:divsChild>
                            <w:div w:id="1627469074">
                              <w:marLeft w:val="0"/>
                              <w:marRight w:val="0"/>
                              <w:marTop w:val="0"/>
                              <w:marBottom w:val="0"/>
                              <w:divBdr>
                                <w:top w:val="none" w:sz="0" w:space="0" w:color="auto"/>
                                <w:left w:val="none" w:sz="0" w:space="0" w:color="auto"/>
                                <w:bottom w:val="none" w:sz="0" w:space="0" w:color="auto"/>
                                <w:right w:val="none" w:sz="0" w:space="0" w:color="auto"/>
                              </w:divBdr>
                            </w:div>
                            <w:div w:id="2027755588">
                              <w:marLeft w:val="0"/>
                              <w:marRight w:val="0"/>
                              <w:marTop w:val="0"/>
                              <w:marBottom w:val="0"/>
                              <w:divBdr>
                                <w:top w:val="none" w:sz="0" w:space="0" w:color="auto"/>
                                <w:left w:val="none" w:sz="0" w:space="0" w:color="auto"/>
                                <w:bottom w:val="none" w:sz="0" w:space="0" w:color="auto"/>
                                <w:right w:val="none" w:sz="0" w:space="0" w:color="auto"/>
                              </w:divBdr>
                              <w:divsChild>
                                <w:div w:id="135683142">
                                  <w:marLeft w:val="0"/>
                                  <w:marRight w:val="0"/>
                                  <w:marTop w:val="0"/>
                                  <w:marBottom w:val="0"/>
                                  <w:divBdr>
                                    <w:top w:val="none" w:sz="0" w:space="0" w:color="auto"/>
                                    <w:left w:val="none" w:sz="0" w:space="0" w:color="auto"/>
                                    <w:bottom w:val="none" w:sz="0" w:space="0" w:color="auto"/>
                                    <w:right w:val="none" w:sz="0" w:space="0" w:color="auto"/>
                                  </w:divBdr>
                                  <w:divsChild>
                                    <w:div w:id="2078821074">
                                      <w:marLeft w:val="0"/>
                                      <w:marRight w:val="0"/>
                                      <w:marTop w:val="0"/>
                                      <w:marBottom w:val="0"/>
                                      <w:divBdr>
                                        <w:top w:val="none" w:sz="0" w:space="0" w:color="auto"/>
                                        <w:left w:val="none" w:sz="0" w:space="0" w:color="auto"/>
                                        <w:bottom w:val="none" w:sz="0" w:space="0" w:color="auto"/>
                                        <w:right w:val="none" w:sz="0" w:space="0" w:color="auto"/>
                                      </w:divBdr>
                                    </w:div>
                                    <w:div w:id="601841524">
                                      <w:marLeft w:val="0"/>
                                      <w:marRight w:val="0"/>
                                      <w:marTop w:val="0"/>
                                      <w:marBottom w:val="0"/>
                                      <w:divBdr>
                                        <w:top w:val="none" w:sz="0" w:space="0" w:color="auto"/>
                                        <w:left w:val="none" w:sz="0" w:space="0" w:color="auto"/>
                                        <w:bottom w:val="none" w:sz="0" w:space="0" w:color="auto"/>
                                        <w:right w:val="none" w:sz="0" w:space="0" w:color="auto"/>
                                      </w:divBdr>
                                      <w:divsChild>
                                        <w:div w:id="209862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763568">
                                  <w:marLeft w:val="0"/>
                                  <w:marRight w:val="0"/>
                                  <w:marTop w:val="0"/>
                                  <w:marBottom w:val="0"/>
                                  <w:divBdr>
                                    <w:top w:val="none" w:sz="0" w:space="0" w:color="auto"/>
                                    <w:left w:val="none" w:sz="0" w:space="0" w:color="auto"/>
                                    <w:bottom w:val="none" w:sz="0" w:space="0" w:color="auto"/>
                                    <w:right w:val="none" w:sz="0" w:space="0" w:color="auto"/>
                                  </w:divBdr>
                                  <w:divsChild>
                                    <w:div w:id="175584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7149830">
                  <w:marLeft w:val="0"/>
                  <w:marRight w:val="0"/>
                  <w:marTop w:val="0"/>
                  <w:marBottom w:val="0"/>
                  <w:divBdr>
                    <w:top w:val="none" w:sz="0" w:space="0" w:color="auto"/>
                    <w:left w:val="none" w:sz="0" w:space="0" w:color="auto"/>
                    <w:bottom w:val="none" w:sz="0" w:space="0" w:color="auto"/>
                    <w:right w:val="none" w:sz="0" w:space="0" w:color="auto"/>
                  </w:divBdr>
                  <w:divsChild>
                    <w:div w:id="1416318004">
                      <w:marLeft w:val="0"/>
                      <w:marRight w:val="0"/>
                      <w:marTop w:val="0"/>
                      <w:marBottom w:val="0"/>
                      <w:divBdr>
                        <w:top w:val="none" w:sz="0" w:space="0" w:color="auto"/>
                        <w:left w:val="none" w:sz="0" w:space="0" w:color="auto"/>
                        <w:bottom w:val="none" w:sz="0" w:space="0" w:color="auto"/>
                        <w:right w:val="none" w:sz="0" w:space="0" w:color="auto"/>
                      </w:divBdr>
                      <w:divsChild>
                        <w:div w:id="492334703">
                          <w:marLeft w:val="0"/>
                          <w:marRight w:val="0"/>
                          <w:marTop w:val="0"/>
                          <w:marBottom w:val="0"/>
                          <w:divBdr>
                            <w:top w:val="none" w:sz="0" w:space="0" w:color="auto"/>
                            <w:left w:val="none" w:sz="0" w:space="0" w:color="auto"/>
                            <w:bottom w:val="none" w:sz="0" w:space="0" w:color="auto"/>
                            <w:right w:val="none" w:sz="0" w:space="0" w:color="auto"/>
                          </w:divBdr>
                          <w:divsChild>
                            <w:div w:id="1109545093">
                              <w:marLeft w:val="0"/>
                              <w:marRight w:val="0"/>
                              <w:marTop w:val="0"/>
                              <w:marBottom w:val="0"/>
                              <w:divBdr>
                                <w:top w:val="none" w:sz="0" w:space="0" w:color="auto"/>
                                <w:left w:val="none" w:sz="0" w:space="0" w:color="auto"/>
                                <w:bottom w:val="none" w:sz="0" w:space="0" w:color="auto"/>
                                <w:right w:val="none" w:sz="0" w:space="0" w:color="auto"/>
                              </w:divBdr>
                            </w:div>
                            <w:div w:id="1042709217">
                              <w:marLeft w:val="0"/>
                              <w:marRight w:val="0"/>
                              <w:marTop w:val="0"/>
                              <w:marBottom w:val="0"/>
                              <w:divBdr>
                                <w:top w:val="none" w:sz="0" w:space="0" w:color="auto"/>
                                <w:left w:val="none" w:sz="0" w:space="0" w:color="auto"/>
                                <w:bottom w:val="none" w:sz="0" w:space="0" w:color="auto"/>
                                <w:right w:val="none" w:sz="0" w:space="0" w:color="auto"/>
                              </w:divBdr>
                              <w:divsChild>
                                <w:div w:id="1557157982">
                                  <w:marLeft w:val="0"/>
                                  <w:marRight w:val="0"/>
                                  <w:marTop w:val="0"/>
                                  <w:marBottom w:val="0"/>
                                  <w:divBdr>
                                    <w:top w:val="none" w:sz="0" w:space="0" w:color="auto"/>
                                    <w:left w:val="none" w:sz="0" w:space="0" w:color="auto"/>
                                    <w:bottom w:val="none" w:sz="0" w:space="0" w:color="auto"/>
                                    <w:right w:val="none" w:sz="0" w:space="0" w:color="auto"/>
                                  </w:divBdr>
                                  <w:divsChild>
                                    <w:div w:id="546990695">
                                      <w:marLeft w:val="0"/>
                                      <w:marRight w:val="0"/>
                                      <w:marTop w:val="0"/>
                                      <w:marBottom w:val="0"/>
                                      <w:divBdr>
                                        <w:top w:val="none" w:sz="0" w:space="0" w:color="auto"/>
                                        <w:left w:val="none" w:sz="0" w:space="0" w:color="auto"/>
                                        <w:bottom w:val="none" w:sz="0" w:space="0" w:color="auto"/>
                                        <w:right w:val="none" w:sz="0" w:space="0" w:color="auto"/>
                                      </w:divBdr>
                                    </w:div>
                                    <w:div w:id="1835949422">
                                      <w:marLeft w:val="0"/>
                                      <w:marRight w:val="0"/>
                                      <w:marTop w:val="0"/>
                                      <w:marBottom w:val="0"/>
                                      <w:divBdr>
                                        <w:top w:val="none" w:sz="0" w:space="0" w:color="auto"/>
                                        <w:left w:val="none" w:sz="0" w:space="0" w:color="auto"/>
                                        <w:bottom w:val="none" w:sz="0" w:space="0" w:color="auto"/>
                                        <w:right w:val="none" w:sz="0" w:space="0" w:color="auto"/>
                                      </w:divBdr>
                                      <w:divsChild>
                                        <w:div w:id="264849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46850">
                                  <w:marLeft w:val="0"/>
                                  <w:marRight w:val="0"/>
                                  <w:marTop w:val="0"/>
                                  <w:marBottom w:val="0"/>
                                  <w:divBdr>
                                    <w:top w:val="none" w:sz="0" w:space="0" w:color="auto"/>
                                    <w:left w:val="none" w:sz="0" w:space="0" w:color="auto"/>
                                    <w:bottom w:val="none" w:sz="0" w:space="0" w:color="auto"/>
                                    <w:right w:val="none" w:sz="0" w:space="0" w:color="auto"/>
                                  </w:divBdr>
                                  <w:divsChild>
                                    <w:div w:id="69404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23703">
                              <w:marLeft w:val="0"/>
                              <w:marRight w:val="0"/>
                              <w:marTop w:val="0"/>
                              <w:marBottom w:val="0"/>
                              <w:divBdr>
                                <w:top w:val="none" w:sz="0" w:space="0" w:color="auto"/>
                                <w:left w:val="none" w:sz="0" w:space="0" w:color="auto"/>
                                <w:bottom w:val="none" w:sz="0" w:space="0" w:color="auto"/>
                                <w:right w:val="none" w:sz="0" w:space="0" w:color="auto"/>
                              </w:divBdr>
                              <w:divsChild>
                                <w:div w:id="2108649330">
                                  <w:marLeft w:val="0"/>
                                  <w:marRight w:val="0"/>
                                  <w:marTop w:val="0"/>
                                  <w:marBottom w:val="0"/>
                                  <w:divBdr>
                                    <w:top w:val="none" w:sz="0" w:space="0" w:color="auto"/>
                                    <w:left w:val="none" w:sz="0" w:space="0" w:color="auto"/>
                                    <w:bottom w:val="none" w:sz="0" w:space="0" w:color="auto"/>
                                    <w:right w:val="none" w:sz="0" w:space="0" w:color="auto"/>
                                  </w:divBdr>
                                  <w:divsChild>
                                    <w:div w:id="605231631">
                                      <w:marLeft w:val="0"/>
                                      <w:marRight w:val="0"/>
                                      <w:marTop w:val="0"/>
                                      <w:marBottom w:val="0"/>
                                      <w:divBdr>
                                        <w:top w:val="none" w:sz="0" w:space="0" w:color="auto"/>
                                        <w:left w:val="none" w:sz="0" w:space="0" w:color="auto"/>
                                        <w:bottom w:val="none" w:sz="0" w:space="0" w:color="auto"/>
                                        <w:right w:val="none" w:sz="0" w:space="0" w:color="auto"/>
                                      </w:divBdr>
                                    </w:div>
                                    <w:div w:id="573974794">
                                      <w:marLeft w:val="0"/>
                                      <w:marRight w:val="0"/>
                                      <w:marTop w:val="0"/>
                                      <w:marBottom w:val="0"/>
                                      <w:divBdr>
                                        <w:top w:val="none" w:sz="0" w:space="0" w:color="auto"/>
                                        <w:left w:val="none" w:sz="0" w:space="0" w:color="auto"/>
                                        <w:bottom w:val="none" w:sz="0" w:space="0" w:color="auto"/>
                                        <w:right w:val="none" w:sz="0" w:space="0" w:color="auto"/>
                                      </w:divBdr>
                                      <w:divsChild>
                                        <w:div w:id="138360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2100722">
              <w:marLeft w:val="0"/>
              <w:marRight w:val="0"/>
              <w:marTop w:val="0"/>
              <w:marBottom w:val="0"/>
              <w:divBdr>
                <w:top w:val="none" w:sz="0" w:space="0" w:color="auto"/>
                <w:left w:val="none" w:sz="0" w:space="0" w:color="auto"/>
                <w:bottom w:val="none" w:sz="0" w:space="0" w:color="auto"/>
                <w:right w:val="none" w:sz="0" w:space="0" w:color="auto"/>
              </w:divBdr>
              <w:divsChild>
                <w:div w:id="2572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Kennisnet">
  <a:themeElements>
    <a:clrScheme name="Kennisnet">
      <a:dk1>
        <a:srgbClr val="333333"/>
      </a:dk1>
      <a:lt1>
        <a:srgbClr val="FFFFFF"/>
      </a:lt1>
      <a:dk2>
        <a:srgbClr val="2E3192"/>
      </a:dk2>
      <a:lt2>
        <a:srgbClr val="7567AD"/>
      </a:lt2>
      <a:accent1>
        <a:srgbClr val="2E3192"/>
      </a:accent1>
      <a:accent2>
        <a:srgbClr val="00AEEF"/>
      </a:accent2>
      <a:accent3>
        <a:srgbClr val="E6E6E6"/>
      </a:accent3>
      <a:accent4>
        <a:srgbClr val="72BE44"/>
      </a:accent4>
      <a:accent5>
        <a:srgbClr val="FF7021"/>
      </a:accent5>
      <a:accent6>
        <a:srgbClr val="FFCB4E"/>
      </a:accent6>
      <a:hlink>
        <a:srgbClr val="0000FF"/>
      </a:hlink>
      <a:folHlink>
        <a:srgbClr val="800080"/>
      </a:folHlink>
    </a:clrScheme>
    <a:fontScheme name="Kennisnet">
      <a:majorFont>
        <a:latin typeface="Arial"/>
        <a:ea typeface=""/>
        <a:cs typeface=""/>
      </a:majorFont>
      <a:minorFont>
        <a:latin typeface="Arial"/>
        <a:ea typeface=""/>
        <a:cs typeface=""/>
      </a:minorFont>
    </a:fontScheme>
    <a:fmtScheme name="Kennisne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D93645-BB88-4E3C-A840-968808E75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288</Words>
  <Characters>1766</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Stichting Kennisnet</Company>
  <LinksUpToDate>false</LinksUpToDate>
  <CharactersWithSpaces>2050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Le Grand</dc:creator>
  <cp:lastModifiedBy>Linda Le Grand</cp:lastModifiedBy>
  <cp:revision>2</cp:revision>
  <cp:lastPrinted>2012-06-25T08:46:00Z</cp:lastPrinted>
  <dcterms:created xsi:type="dcterms:W3CDTF">2014-03-31T15:57:00Z</dcterms:created>
  <dcterms:modified xsi:type="dcterms:W3CDTF">2014-03-31T15:57:00Z</dcterms:modified>
</cp:coreProperties>
</file>