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13C72" w14:textId="77777777" w:rsidR="000D0AE1" w:rsidRDefault="000D0A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:rsidRPr="000D0AE1" w14:paraId="3EA2677A" w14:textId="77777777" w:rsidTr="000D0AE1">
        <w:tc>
          <w:tcPr>
            <w:tcW w:w="3402" w:type="dxa"/>
            <w:vAlign w:val="center"/>
          </w:tcPr>
          <w:p w14:paraId="47CBF37A" w14:textId="77777777" w:rsidR="000D0AE1" w:rsidRDefault="000D0AE1" w:rsidP="000D0AE1">
            <w:pPr>
              <w:jc w:val="center"/>
              <w:rPr>
                <w:sz w:val="44"/>
                <w:szCs w:val="44"/>
              </w:rPr>
            </w:pPr>
          </w:p>
          <w:p w14:paraId="6CD0CA37" w14:textId="5C1431CD" w:rsidR="00296C0D" w:rsidRDefault="000D0AE1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v</w:t>
            </w:r>
            <w:r w:rsidR="00000000" w:rsidRPr="000D0AE1">
              <w:rPr>
                <w:sz w:val="44"/>
                <w:szCs w:val="44"/>
              </w:rPr>
              <w:t>oertuig</w:t>
            </w:r>
            <w:proofErr w:type="spellEnd"/>
          </w:p>
          <w:p w14:paraId="1082ADA4" w14:textId="77777777" w:rsidR="000D0AE1" w:rsidRPr="000D0AE1" w:rsidRDefault="000D0AE1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04C1D9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snel</w:t>
            </w:r>
          </w:p>
        </w:tc>
        <w:tc>
          <w:tcPr>
            <w:tcW w:w="3402" w:type="dxa"/>
            <w:vAlign w:val="center"/>
          </w:tcPr>
          <w:p w14:paraId="0317AF08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groot</w:t>
            </w:r>
          </w:p>
        </w:tc>
      </w:tr>
      <w:tr w:rsidR="00296C0D" w:rsidRPr="000D0AE1" w14:paraId="3FF0DD3A" w14:textId="77777777" w:rsidTr="000D0AE1">
        <w:tc>
          <w:tcPr>
            <w:tcW w:w="3402" w:type="dxa"/>
            <w:vAlign w:val="center"/>
          </w:tcPr>
          <w:p w14:paraId="377DC529" w14:textId="361EA089" w:rsidR="00296C0D" w:rsidRDefault="000D0AE1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br/>
            </w:r>
            <w:proofErr w:type="spellStart"/>
            <w:r>
              <w:rPr>
                <w:sz w:val="44"/>
                <w:szCs w:val="44"/>
              </w:rPr>
              <w:t>m</w:t>
            </w:r>
            <w:r w:rsidR="00000000" w:rsidRPr="000D0AE1">
              <w:rPr>
                <w:sz w:val="44"/>
                <w:szCs w:val="44"/>
              </w:rPr>
              <w:t>etaal</w:t>
            </w:r>
            <w:proofErr w:type="spellEnd"/>
          </w:p>
          <w:p w14:paraId="7768838E" w14:textId="77777777" w:rsidR="000D0AE1" w:rsidRPr="000D0AE1" w:rsidRDefault="000D0AE1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F8BCD1A" w14:textId="19492CE4" w:rsidR="00296C0D" w:rsidRPr="000D0AE1" w:rsidRDefault="00834FC5" w:rsidP="000D0AE1">
            <w:pPr>
              <w:jc w:val="center"/>
              <w:rPr>
                <w:sz w:val="44"/>
                <w:szCs w:val="44"/>
              </w:rPr>
            </w:pPr>
            <w:r w:rsidRPr="00834FC5">
              <w:rPr>
                <w:sz w:val="44"/>
                <w:szCs w:val="44"/>
              </w:rPr>
              <w:drawing>
                <wp:inline distT="0" distB="0" distL="0" distR="0" wp14:anchorId="274BD895" wp14:editId="10851705">
                  <wp:extent cx="1301112" cy="1176965"/>
                  <wp:effectExtent l="0" t="0" r="0" b="4445"/>
                  <wp:docPr id="1019370878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937087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051" cy="121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31485BA7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vleugels</w:t>
            </w:r>
          </w:p>
        </w:tc>
      </w:tr>
      <w:tr w:rsidR="00296C0D" w:rsidRPr="000D0AE1" w14:paraId="5457DFCB" w14:textId="77777777" w:rsidTr="000D0AE1">
        <w:tc>
          <w:tcPr>
            <w:tcW w:w="3402" w:type="dxa"/>
            <w:vAlign w:val="center"/>
          </w:tcPr>
          <w:p w14:paraId="62AB7C11" w14:textId="77777777" w:rsidR="000D0AE1" w:rsidRDefault="000D0AE1" w:rsidP="000D0AE1">
            <w:pPr>
              <w:jc w:val="center"/>
              <w:rPr>
                <w:sz w:val="44"/>
                <w:szCs w:val="44"/>
              </w:rPr>
            </w:pPr>
          </w:p>
          <w:p w14:paraId="0C274100" w14:textId="631E4321" w:rsidR="00296C0D" w:rsidRDefault="000D0AE1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l</w:t>
            </w:r>
            <w:r w:rsidR="00000000" w:rsidRPr="000D0AE1">
              <w:rPr>
                <w:sz w:val="44"/>
                <w:szCs w:val="44"/>
              </w:rPr>
              <w:t>ucht</w:t>
            </w:r>
            <w:proofErr w:type="spellEnd"/>
          </w:p>
          <w:p w14:paraId="1663BF75" w14:textId="77777777" w:rsidR="000D0AE1" w:rsidRPr="000D0AE1" w:rsidRDefault="000D0AE1" w:rsidP="000D0AE1">
            <w:pPr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BB4A6A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opstijgen</w:t>
            </w:r>
          </w:p>
        </w:tc>
        <w:tc>
          <w:tcPr>
            <w:tcW w:w="3402" w:type="dxa"/>
            <w:vAlign w:val="center"/>
          </w:tcPr>
          <w:p w14:paraId="2C6907AA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cockpit</w:t>
            </w:r>
          </w:p>
        </w:tc>
      </w:tr>
    </w:tbl>
    <w:p w14:paraId="4A31632F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:rsidRPr="000D0AE1" w14:paraId="258F933B" w14:textId="77777777" w:rsidTr="000D0AE1">
        <w:tc>
          <w:tcPr>
            <w:tcW w:w="3402" w:type="dxa"/>
            <w:vAlign w:val="center"/>
          </w:tcPr>
          <w:p w14:paraId="220D0564" w14:textId="77777777" w:rsidR="003E0569" w:rsidRDefault="003E0569" w:rsidP="003E0569">
            <w:pPr>
              <w:rPr>
                <w:sz w:val="44"/>
                <w:szCs w:val="44"/>
              </w:rPr>
            </w:pPr>
          </w:p>
          <w:p w14:paraId="7E34B00A" w14:textId="40B5B823" w:rsidR="00296C0D" w:rsidRDefault="003E0569" w:rsidP="003E0569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ier</w:t>
            </w:r>
            <w:proofErr w:type="spellEnd"/>
          </w:p>
          <w:p w14:paraId="63B6E640" w14:textId="68948D18" w:rsidR="003E0569" w:rsidRPr="000D0AE1" w:rsidRDefault="003E0569" w:rsidP="003E0569">
            <w:pPr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AAC1FD4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langzaam</w:t>
            </w:r>
          </w:p>
        </w:tc>
        <w:tc>
          <w:tcPr>
            <w:tcW w:w="3402" w:type="dxa"/>
            <w:vAlign w:val="center"/>
          </w:tcPr>
          <w:p w14:paraId="384E0E8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poten</w:t>
            </w:r>
          </w:p>
        </w:tc>
      </w:tr>
      <w:tr w:rsidR="00296C0D" w:rsidRPr="000D0AE1" w14:paraId="61E17C5B" w14:textId="77777777" w:rsidTr="000D0AE1">
        <w:tc>
          <w:tcPr>
            <w:tcW w:w="3402" w:type="dxa"/>
            <w:vAlign w:val="center"/>
          </w:tcPr>
          <w:p w14:paraId="12D30D50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6753FAAB" w14:textId="5EF2C9F5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k</w:t>
            </w:r>
            <w:r w:rsidR="00000000" w:rsidRPr="000D0AE1">
              <w:rPr>
                <w:sz w:val="44"/>
                <w:szCs w:val="44"/>
              </w:rPr>
              <w:t>ruipt</w:t>
            </w:r>
            <w:proofErr w:type="spellEnd"/>
          </w:p>
          <w:p w14:paraId="100FF788" w14:textId="45B27FA4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4F97DF9E" w14:textId="1C660D2D" w:rsidR="00296C0D" w:rsidRPr="000D0AE1" w:rsidRDefault="00834FC5" w:rsidP="000D0AE1">
            <w:pPr>
              <w:jc w:val="center"/>
              <w:rPr>
                <w:sz w:val="44"/>
                <w:szCs w:val="44"/>
              </w:rPr>
            </w:pPr>
            <w:r w:rsidRPr="00834FC5">
              <w:rPr>
                <w:sz w:val="44"/>
                <w:szCs w:val="44"/>
              </w:rPr>
              <w:drawing>
                <wp:inline distT="0" distB="0" distL="0" distR="0" wp14:anchorId="12143F0F" wp14:editId="07738D5E">
                  <wp:extent cx="1128395" cy="1262728"/>
                  <wp:effectExtent l="0" t="0" r="0" b="0"/>
                  <wp:docPr id="33353412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5341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095" cy="1292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106A879E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reptiel</w:t>
            </w:r>
          </w:p>
        </w:tc>
      </w:tr>
      <w:tr w:rsidR="00296C0D" w:rsidRPr="000D0AE1" w14:paraId="59FD95C0" w14:textId="77777777" w:rsidTr="000D0AE1">
        <w:tc>
          <w:tcPr>
            <w:tcW w:w="3402" w:type="dxa"/>
            <w:vAlign w:val="center"/>
          </w:tcPr>
          <w:p w14:paraId="56CB871C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508954E1" w14:textId="1E395B9A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</w:t>
            </w:r>
            <w:r w:rsidR="00000000" w:rsidRPr="000D0AE1">
              <w:rPr>
                <w:sz w:val="44"/>
                <w:szCs w:val="44"/>
              </w:rPr>
              <w:t>ater</w:t>
            </w:r>
          </w:p>
          <w:p w14:paraId="226CA599" w14:textId="590B2C37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3D199FB2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schild</w:t>
            </w:r>
          </w:p>
        </w:tc>
        <w:tc>
          <w:tcPr>
            <w:tcW w:w="3402" w:type="dxa"/>
            <w:vAlign w:val="center"/>
          </w:tcPr>
          <w:p w14:paraId="1B10439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kop</w:t>
            </w:r>
          </w:p>
        </w:tc>
      </w:tr>
    </w:tbl>
    <w:p w14:paraId="7066D2CB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:rsidRPr="000D0AE1" w14:paraId="7B072387" w14:textId="77777777" w:rsidTr="003E0569">
        <w:tc>
          <w:tcPr>
            <w:tcW w:w="3402" w:type="dxa"/>
            <w:vAlign w:val="center"/>
          </w:tcPr>
          <w:p w14:paraId="3955C64A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41D49CC4" w14:textId="0DB48B4D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n</w:t>
            </w:r>
            <w:r w:rsidR="00000000" w:rsidRPr="000D0AE1">
              <w:rPr>
                <w:sz w:val="44"/>
                <w:szCs w:val="44"/>
              </w:rPr>
              <w:t>atuur</w:t>
            </w:r>
            <w:proofErr w:type="spellEnd"/>
          </w:p>
          <w:p w14:paraId="33B1B31A" w14:textId="77777777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4330C1F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hoog</w:t>
            </w:r>
          </w:p>
        </w:tc>
        <w:tc>
          <w:tcPr>
            <w:tcW w:w="3402" w:type="dxa"/>
            <w:vAlign w:val="center"/>
          </w:tcPr>
          <w:p w14:paraId="408CF7B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bruin</w:t>
            </w:r>
          </w:p>
        </w:tc>
      </w:tr>
      <w:tr w:rsidR="00296C0D" w:rsidRPr="000D0AE1" w14:paraId="06780033" w14:textId="77777777" w:rsidTr="003E0569">
        <w:tc>
          <w:tcPr>
            <w:tcW w:w="3402" w:type="dxa"/>
            <w:vAlign w:val="center"/>
          </w:tcPr>
          <w:p w14:paraId="126E6BF8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353504EB" w14:textId="506E2186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g</w:t>
            </w:r>
            <w:r w:rsidR="00000000" w:rsidRPr="000D0AE1">
              <w:rPr>
                <w:sz w:val="44"/>
                <w:szCs w:val="44"/>
              </w:rPr>
              <w:t>roen</w:t>
            </w:r>
            <w:proofErr w:type="spellEnd"/>
          </w:p>
          <w:p w14:paraId="5BEAF744" w14:textId="2AA4E192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01CC40B" w14:textId="6259CCAF" w:rsidR="00296C0D" w:rsidRPr="000D0AE1" w:rsidRDefault="00834FC5" w:rsidP="000D0AE1">
            <w:pPr>
              <w:jc w:val="center"/>
              <w:rPr>
                <w:sz w:val="44"/>
                <w:szCs w:val="44"/>
              </w:rPr>
            </w:pPr>
            <w:r w:rsidRPr="00834FC5">
              <w:rPr>
                <w:sz w:val="44"/>
                <w:szCs w:val="44"/>
              </w:rPr>
              <w:drawing>
                <wp:inline distT="0" distB="0" distL="0" distR="0" wp14:anchorId="2A0E399B" wp14:editId="4158FC95">
                  <wp:extent cx="1133475" cy="1343810"/>
                  <wp:effectExtent l="0" t="0" r="0" b="8890"/>
                  <wp:docPr id="1664872816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87281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898" cy="1366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A99B9C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stam</w:t>
            </w:r>
          </w:p>
        </w:tc>
      </w:tr>
      <w:tr w:rsidR="00296C0D" w:rsidRPr="000D0AE1" w14:paraId="36BB3FBB" w14:textId="77777777" w:rsidTr="003E0569">
        <w:tc>
          <w:tcPr>
            <w:tcW w:w="3402" w:type="dxa"/>
            <w:vAlign w:val="center"/>
          </w:tcPr>
          <w:p w14:paraId="5C0534A8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5304714" w14:textId="6DE9B75B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b</w:t>
            </w:r>
            <w:r w:rsidR="00000000" w:rsidRPr="000D0AE1">
              <w:rPr>
                <w:sz w:val="44"/>
                <w:szCs w:val="44"/>
              </w:rPr>
              <w:t>laderen</w:t>
            </w:r>
            <w:proofErr w:type="spellEnd"/>
          </w:p>
          <w:p w14:paraId="44AC6B42" w14:textId="32149E2F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59BAECD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takken</w:t>
            </w:r>
          </w:p>
        </w:tc>
        <w:tc>
          <w:tcPr>
            <w:tcW w:w="3402" w:type="dxa"/>
            <w:vAlign w:val="center"/>
          </w:tcPr>
          <w:p w14:paraId="608DB08F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wortels</w:t>
            </w:r>
          </w:p>
        </w:tc>
      </w:tr>
    </w:tbl>
    <w:p w14:paraId="4888C459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354AA72C" w14:textId="77777777" w:rsidTr="003E0569">
        <w:tc>
          <w:tcPr>
            <w:tcW w:w="3402" w:type="dxa"/>
            <w:vAlign w:val="center"/>
          </w:tcPr>
          <w:p w14:paraId="478F3929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D724C8A" w14:textId="78016EF0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v</w:t>
            </w:r>
            <w:r w:rsidR="00000000" w:rsidRPr="000D0AE1">
              <w:rPr>
                <w:sz w:val="44"/>
                <w:szCs w:val="44"/>
              </w:rPr>
              <w:t>oertuig</w:t>
            </w:r>
            <w:proofErr w:type="spellEnd"/>
          </w:p>
          <w:p w14:paraId="41E154E3" w14:textId="3A2C10D9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C825809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snel</w:t>
            </w:r>
          </w:p>
        </w:tc>
        <w:tc>
          <w:tcPr>
            <w:tcW w:w="3402" w:type="dxa"/>
            <w:vAlign w:val="center"/>
          </w:tcPr>
          <w:p w14:paraId="2F784DBA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wielen</w:t>
            </w:r>
          </w:p>
        </w:tc>
      </w:tr>
      <w:tr w:rsidR="00296C0D" w14:paraId="277A0413" w14:textId="77777777" w:rsidTr="003E0569">
        <w:tc>
          <w:tcPr>
            <w:tcW w:w="3402" w:type="dxa"/>
            <w:vAlign w:val="center"/>
          </w:tcPr>
          <w:p w14:paraId="378B169D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245A327" w14:textId="39BC57EE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</w:t>
            </w:r>
            <w:r w:rsidR="00000000" w:rsidRPr="000D0AE1">
              <w:rPr>
                <w:sz w:val="44"/>
                <w:szCs w:val="44"/>
              </w:rPr>
              <w:t>amen</w:t>
            </w:r>
          </w:p>
          <w:p w14:paraId="0BFC0B38" w14:textId="5C90BC0D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F471AB7" w14:textId="35F04090" w:rsidR="00296C0D" w:rsidRPr="000D0AE1" w:rsidRDefault="00834FC5" w:rsidP="000D0AE1">
            <w:pPr>
              <w:jc w:val="center"/>
              <w:rPr>
                <w:sz w:val="44"/>
                <w:szCs w:val="44"/>
              </w:rPr>
            </w:pPr>
            <w:r w:rsidRPr="00834FC5">
              <w:rPr>
                <w:sz w:val="44"/>
                <w:szCs w:val="44"/>
              </w:rPr>
              <w:drawing>
                <wp:inline distT="0" distB="0" distL="0" distR="0" wp14:anchorId="5CE99294" wp14:editId="07A90F6F">
                  <wp:extent cx="2023110" cy="1319530"/>
                  <wp:effectExtent l="0" t="0" r="0" b="0"/>
                  <wp:docPr id="37763758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63758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5D8C13C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deuren</w:t>
            </w:r>
          </w:p>
        </w:tc>
      </w:tr>
      <w:tr w:rsidR="00296C0D" w14:paraId="6F9FEAC8" w14:textId="77777777" w:rsidTr="003E0569">
        <w:tc>
          <w:tcPr>
            <w:tcW w:w="3402" w:type="dxa"/>
            <w:vAlign w:val="center"/>
          </w:tcPr>
          <w:p w14:paraId="137664C8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8CE29F9" w14:textId="2C72E803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</w:t>
            </w:r>
            <w:r w:rsidR="00000000" w:rsidRPr="000D0AE1">
              <w:rPr>
                <w:sz w:val="44"/>
                <w:szCs w:val="44"/>
              </w:rPr>
              <w:t>otor</w:t>
            </w:r>
          </w:p>
          <w:p w14:paraId="0EFB0840" w14:textId="6DEF6158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4F782D55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sturen</w:t>
            </w:r>
          </w:p>
        </w:tc>
        <w:tc>
          <w:tcPr>
            <w:tcW w:w="3402" w:type="dxa"/>
            <w:vAlign w:val="center"/>
          </w:tcPr>
          <w:p w14:paraId="506FE48E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rijden</w:t>
            </w:r>
          </w:p>
        </w:tc>
      </w:tr>
    </w:tbl>
    <w:p w14:paraId="64FEFAA2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010B1A34" w14:textId="77777777" w:rsidTr="003E0569">
        <w:tc>
          <w:tcPr>
            <w:tcW w:w="3402" w:type="dxa"/>
            <w:vAlign w:val="center"/>
          </w:tcPr>
          <w:p w14:paraId="172786A2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43267187" w14:textId="5895F50E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ier</w:t>
            </w:r>
            <w:proofErr w:type="spellEnd"/>
          </w:p>
          <w:p w14:paraId="24E1FBFC" w14:textId="6A09DB1B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C8CB1F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licht</w:t>
            </w:r>
          </w:p>
        </w:tc>
        <w:tc>
          <w:tcPr>
            <w:tcW w:w="3402" w:type="dxa"/>
            <w:vAlign w:val="center"/>
          </w:tcPr>
          <w:p w14:paraId="0C93114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klein</w:t>
            </w:r>
          </w:p>
        </w:tc>
      </w:tr>
      <w:tr w:rsidR="00296C0D" w14:paraId="292EB394" w14:textId="77777777" w:rsidTr="003E0569">
        <w:tc>
          <w:tcPr>
            <w:tcW w:w="3402" w:type="dxa"/>
            <w:vAlign w:val="center"/>
          </w:tcPr>
          <w:p w14:paraId="4CCAF6F8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7C3F2665" w14:textId="37480FD6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v</w:t>
            </w:r>
            <w:r w:rsidR="00000000" w:rsidRPr="000D0AE1">
              <w:rPr>
                <w:sz w:val="44"/>
                <w:szCs w:val="44"/>
              </w:rPr>
              <w:t>eren</w:t>
            </w:r>
            <w:proofErr w:type="spellEnd"/>
          </w:p>
          <w:p w14:paraId="21F8F9F6" w14:textId="6264B6F0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79A0744" w14:textId="61278D57" w:rsidR="00296C0D" w:rsidRPr="000D0AE1" w:rsidRDefault="00834FC5" w:rsidP="000D0AE1">
            <w:pPr>
              <w:jc w:val="center"/>
              <w:rPr>
                <w:sz w:val="44"/>
                <w:szCs w:val="44"/>
              </w:rPr>
            </w:pPr>
            <w:r w:rsidRPr="00834FC5">
              <w:rPr>
                <w:sz w:val="44"/>
                <w:szCs w:val="44"/>
              </w:rPr>
              <w:drawing>
                <wp:inline distT="0" distB="0" distL="0" distR="0" wp14:anchorId="4566364B" wp14:editId="7B1B5B51">
                  <wp:extent cx="1565910" cy="1279859"/>
                  <wp:effectExtent l="0" t="0" r="0" b="0"/>
                  <wp:docPr id="1369347670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3476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927" cy="1296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1B15AA3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snavel</w:t>
            </w:r>
          </w:p>
        </w:tc>
      </w:tr>
      <w:tr w:rsidR="00296C0D" w14:paraId="2706A6D7" w14:textId="77777777" w:rsidTr="003E0569">
        <w:tc>
          <w:tcPr>
            <w:tcW w:w="3402" w:type="dxa"/>
            <w:vAlign w:val="center"/>
          </w:tcPr>
          <w:p w14:paraId="16033CC8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AF16DA7" w14:textId="72677B81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</w:t>
            </w:r>
            <w:r w:rsidR="00000000" w:rsidRPr="000D0AE1">
              <w:rPr>
                <w:sz w:val="44"/>
                <w:szCs w:val="44"/>
              </w:rPr>
              <w:t>est</w:t>
            </w:r>
          </w:p>
          <w:p w14:paraId="7FABFAD2" w14:textId="21716382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3C2442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vliegen</w:t>
            </w:r>
          </w:p>
        </w:tc>
        <w:tc>
          <w:tcPr>
            <w:tcW w:w="3402" w:type="dxa"/>
            <w:vAlign w:val="center"/>
          </w:tcPr>
          <w:p w14:paraId="4EBC409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zingen</w:t>
            </w:r>
          </w:p>
        </w:tc>
      </w:tr>
    </w:tbl>
    <w:p w14:paraId="453B529B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14D24197" w14:textId="77777777" w:rsidTr="003E0569">
        <w:tc>
          <w:tcPr>
            <w:tcW w:w="3402" w:type="dxa"/>
            <w:vAlign w:val="center"/>
          </w:tcPr>
          <w:p w14:paraId="3D55F622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37235F7D" w14:textId="2FAAE50A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s</w:t>
            </w:r>
            <w:r w:rsidR="00000000" w:rsidRPr="000D0AE1">
              <w:rPr>
                <w:sz w:val="44"/>
                <w:szCs w:val="44"/>
              </w:rPr>
              <w:t>tructuur</w:t>
            </w:r>
            <w:proofErr w:type="spellEnd"/>
          </w:p>
          <w:p w14:paraId="0FDCEF9C" w14:textId="06F9EF17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9E0EB58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vierkant</w:t>
            </w:r>
          </w:p>
        </w:tc>
        <w:tc>
          <w:tcPr>
            <w:tcW w:w="3402" w:type="dxa"/>
            <w:vAlign w:val="center"/>
          </w:tcPr>
          <w:p w14:paraId="34B1673C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muren</w:t>
            </w:r>
          </w:p>
        </w:tc>
      </w:tr>
      <w:tr w:rsidR="00296C0D" w14:paraId="49E0839B" w14:textId="77777777" w:rsidTr="003E0569">
        <w:tc>
          <w:tcPr>
            <w:tcW w:w="3402" w:type="dxa"/>
            <w:vAlign w:val="center"/>
          </w:tcPr>
          <w:p w14:paraId="450E490C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E580522" w14:textId="3513EF07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ak</w:t>
            </w:r>
          </w:p>
          <w:p w14:paraId="612AFAB2" w14:textId="25D059B5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48E06B63" w14:textId="2E1E0FAE" w:rsidR="00296C0D" w:rsidRPr="000D0AE1" w:rsidRDefault="00834FC5" w:rsidP="000D0AE1">
            <w:pPr>
              <w:jc w:val="center"/>
              <w:rPr>
                <w:sz w:val="44"/>
                <w:szCs w:val="44"/>
              </w:rPr>
            </w:pPr>
            <w:r w:rsidRPr="00834FC5">
              <w:rPr>
                <w:sz w:val="44"/>
                <w:szCs w:val="44"/>
              </w:rPr>
              <w:drawing>
                <wp:inline distT="0" distB="0" distL="0" distR="0" wp14:anchorId="524C56C2" wp14:editId="27E4F6A1">
                  <wp:extent cx="1123950" cy="1291704"/>
                  <wp:effectExtent l="0" t="0" r="0" b="3810"/>
                  <wp:docPr id="1326266552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626655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914" cy="1312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64847DF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ramen</w:t>
            </w:r>
          </w:p>
        </w:tc>
      </w:tr>
      <w:tr w:rsidR="00296C0D" w14:paraId="0116A3C5" w14:textId="77777777" w:rsidTr="003E0569">
        <w:tc>
          <w:tcPr>
            <w:tcW w:w="3402" w:type="dxa"/>
            <w:vAlign w:val="center"/>
          </w:tcPr>
          <w:p w14:paraId="5923DE4F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6FF4D29D" w14:textId="31A855D5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eur</w:t>
            </w:r>
            <w:proofErr w:type="spellEnd"/>
          </w:p>
          <w:p w14:paraId="4525B138" w14:textId="50153876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20C780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kamers</w:t>
            </w:r>
          </w:p>
        </w:tc>
        <w:tc>
          <w:tcPr>
            <w:tcW w:w="3402" w:type="dxa"/>
            <w:vAlign w:val="center"/>
          </w:tcPr>
          <w:p w14:paraId="43647CD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wonen</w:t>
            </w:r>
          </w:p>
        </w:tc>
      </w:tr>
    </w:tbl>
    <w:p w14:paraId="5C95779C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6AD65616" w14:textId="77777777" w:rsidTr="003E0569">
        <w:tc>
          <w:tcPr>
            <w:tcW w:w="3402" w:type="dxa"/>
            <w:vAlign w:val="center"/>
          </w:tcPr>
          <w:p w14:paraId="49E7F90A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6E4B1C23" w14:textId="616C408A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ier</w:t>
            </w:r>
            <w:proofErr w:type="spellEnd"/>
          </w:p>
          <w:p w14:paraId="6D1A7A9B" w14:textId="21F18780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BDE76EF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glad</w:t>
            </w:r>
          </w:p>
        </w:tc>
        <w:tc>
          <w:tcPr>
            <w:tcW w:w="3402" w:type="dxa"/>
            <w:vAlign w:val="center"/>
          </w:tcPr>
          <w:p w14:paraId="1085749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koud</w:t>
            </w:r>
          </w:p>
        </w:tc>
      </w:tr>
      <w:tr w:rsidR="00296C0D" w14:paraId="6A1CB15A" w14:textId="77777777" w:rsidTr="003E0569">
        <w:tc>
          <w:tcPr>
            <w:tcW w:w="3402" w:type="dxa"/>
            <w:vAlign w:val="center"/>
          </w:tcPr>
          <w:p w14:paraId="21B0C790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6B109CBC" w14:textId="7310EB84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</w:t>
            </w:r>
            <w:r w:rsidR="00000000" w:rsidRPr="000D0AE1">
              <w:rPr>
                <w:sz w:val="44"/>
                <w:szCs w:val="44"/>
              </w:rPr>
              <w:t>ater</w:t>
            </w:r>
          </w:p>
          <w:p w14:paraId="3BB181A7" w14:textId="6349CFAB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3C7C0A8" w14:textId="7CCE2AC0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0C4B112C" wp14:editId="3A0A4148">
                  <wp:extent cx="1689735" cy="1265445"/>
                  <wp:effectExtent l="0" t="0" r="5715" b="0"/>
                  <wp:docPr id="1004356876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3568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587" cy="1275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136B078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vinnen</w:t>
            </w:r>
          </w:p>
        </w:tc>
      </w:tr>
      <w:tr w:rsidR="00296C0D" w14:paraId="323FB06E" w14:textId="77777777" w:rsidTr="003E0569">
        <w:tc>
          <w:tcPr>
            <w:tcW w:w="3402" w:type="dxa"/>
            <w:vAlign w:val="center"/>
          </w:tcPr>
          <w:p w14:paraId="7E6CCF34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1F3259B" w14:textId="7DBDE359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s</w:t>
            </w:r>
            <w:r w:rsidR="00000000" w:rsidRPr="000D0AE1">
              <w:rPr>
                <w:sz w:val="44"/>
                <w:szCs w:val="44"/>
              </w:rPr>
              <w:t>chubben</w:t>
            </w:r>
            <w:proofErr w:type="spellEnd"/>
          </w:p>
          <w:p w14:paraId="69CCA7A7" w14:textId="15E49D22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B48A95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kieuwen</w:t>
            </w:r>
          </w:p>
        </w:tc>
        <w:tc>
          <w:tcPr>
            <w:tcW w:w="3402" w:type="dxa"/>
            <w:vAlign w:val="center"/>
          </w:tcPr>
          <w:p w14:paraId="5D94D86D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zwemmen</w:t>
            </w:r>
          </w:p>
        </w:tc>
      </w:tr>
    </w:tbl>
    <w:p w14:paraId="506035D7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:rsidRPr="000D0AE1" w14:paraId="4F4F9477" w14:textId="77777777" w:rsidTr="003E0569">
        <w:tc>
          <w:tcPr>
            <w:tcW w:w="3402" w:type="dxa"/>
            <w:vAlign w:val="center"/>
          </w:tcPr>
          <w:p w14:paraId="22C0628E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766AFB21" w14:textId="21E29826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v</w:t>
            </w:r>
            <w:r w:rsidR="00000000" w:rsidRPr="000D0AE1">
              <w:rPr>
                <w:sz w:val="44"/>
                <w:szCs w:val="44"/>
              </w:rPr>
              <w:t>oertuig</w:t>
            </w:r>
            <w:proofErr w:type="spellEnd"/>
          </w:p>
          <w:p w14:paraId="15FE56B2" w14:textId="78C7C43D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950991E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licht</w:t>
            </w:r>
          </w:p>
        </w:tc>
        <w:tc>
          <w:tcPr>
            <w:tcW w:w="3402" w:type="dxa"/>
            <w:vAlign w:val="center"/>
          </w:tcPr>
          <w:p w14:paraId="040F056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wielen</w:t>
            </w:r>
          </w:p>
        </w:tc>
      </w:tr>
      <w:tr w:rsidR="00296C0D" w:rsidRPr="000D0AE1" w14:paraId="07756F7E" w14:textId="77777777" w:rsidTr="003E0569">
        <w:tc>
          <w:tcPr>
            <w:tcW w:w="3402" w:type="dxa"/>
            <w:vAlign w:val="center"/>
          </w:tcPr>
          <w:p w14:paraId="73E4B7E4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76A6B02" w14:textId="7A335917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</w:t>
            </w:r>
            <w:r w:rsidR="00000000" w:rsidRPr="000D0AE1">
              <w:rPr>
                <w:sz w:val="44"/>
                <w:szCs w:val="44"/>
              </w:rPr>
              <w:t>rappers</w:t>
            </w:r>
          </w:p>
          <w:p w14:paraId="3AFF74B8" w14:textId="4991A7F1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52D885D" w14:textId="330A7370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32FB6209" wp14:editId="5F3308E6">
                  <wp:extent cx="1724024" cy="1263727"/>
                  <wp:effectExtent l="0" t="0" r="0" b="0"/>
                  <wp:docPr id="658464825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464825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996" cy="1284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6ED54999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zadel</w:t>
            </w:r>
          </w:p>
        </w:tc>
      </w:tr>
      <w:tr w:rsidR="00296C0D" w:rsidRPr="000D0AE1" w14:paraId="6DAD2FC3" w14:textId="77777777" w:rsidTr="003E0569">
        <w:tc>
          <w:tcPr>
            <w:tcW w:w="3402" w:type="dxa"/>
            <w:vAlign w:val="center"/>
          </w:tcPr>
          <w:p w14:paraId="5DC89815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75D73120" w14:textId="36975506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s</w:t>
            </w:r>
            <w:r w:rsidR="00000000" w:rsidRPr="000D0AE1">
              <w:rPr>
                <w:sz w:val="44"/>
                <w:szCs w:val="44"/>
              </w:rPr>
              <w:t>tuur</w:t>
            </w:r>
            <w:proofErr w:type="spellEnd"/>
          </w:p>
          <w:p w14:paraId="3F42E075" w14:textId="286FA2E3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3A9BE6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bel</w:t>
            </w:r>
          </w:p>
        </w:tc>
        <w:tc>
          <w:tcPr>
            <w:tcW w:w="3402" w:type="dxa"/>
            <w:vAlign w:val="center"/>
          </w:tcPr>
          <w:p w14:paraId="21F9227F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ketting</w:t>
            </w:r>
          </w:p>
        </w:tc>
      </w:tr>
    </w:tbl>
    <w:p w14:paraId="280E2C93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46E3C9E7" w14:textId="77777777" w:rsidTr="003E0569">
        <w:tc>
          <w:tcPr>
            <w:tcW w:w="3402" w:type="dxa"/>
            <w:vAlign w:val="center"/>
          </w:tcPr>
          <w:p w14:paraId="098EF8E7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F8ACFE4" w14:textId="11D7E7B1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l</w:t>
            </w:r>
            <w:r w:rsidR="00000000" w:rsidRPr="000D0AE1">
              <w:rPr>
                <w:sz w:val="44"/>
                <w:szCs w:val="44"/>
              </w:rPr>
              <w:t>evend</w:t>
            </w:r>
            <w:proofErr w:type="spellEnd"/>
          </w:p>
          <w:p w14:paraId="42D0CA0F" w14:textId="4E435E8C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EE4864D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beweegt</w:t>
            </w:r>
          </w:p>
        </w:tc>
        <w:tc>
          <w:tcPr>
            <w:tcW w:w="3402" w:type="dxa"/>
            <w:vAlign w:val="center"/>
          </w:tcPr>
          <w:p w14:paraId="0001248C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hoofd</w:t>
            </w:r>
          </w:p>
        </w:tc>
      </w:tr>
      <w:tr w:rsidR="00296C0D" w14:paraId="778E0EF2" w14:textId="77777777" w:rsidTr="003E0569">
        <w:tc>
          <w:tcPr>
            <w:tcW w:w="3402" w:type="dxa"/>
            <w:vAlign w:val="center"/>
          </w:tcPr>
          <w:p w14:paraId="1A209D0B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6B1DF203" w14:textId="0DC739C3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a</w:t>
            </w:r>
            <w:r w:rsidR="00000000" w:rsidRPr="000D0AE1">
              <w:rPr>
                <w:sz w:val="44"/>
                <w:szCs w:val="44"/>
              </w:rPr>
              <w:t>rmen</w:t>
            </w:r>
            <w:proofErr w:type="spellEnd"/>
          </w:p>
          <w:p w14:paraId="2BC581DB" w14:textId="4CEF79CD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3137537" w14:textId="69EB6617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06B86C08" wp14:editId="0CE5A537">
                  <wp:extent cx="495300" cy="1197429"/>
                  <wp:effectExtent l="0" t="0" r="0" b="3175"/>
                  <wp:docPr id="841166146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66146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032" cy="1223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C84A3D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benen</w:t>
            </w:r>
          </w:p>
        </w:tc>
      </w:tr>
      <w:tr w:rsidR="00296C0D" w14:paraId="37CC12D1" w14:textId="77777777" w:rsidTr="003E0569">
        <w:tc>
          <w:tcPr>
            <w:tcW w:w="3402" w:type="dxa"/>
            <w:vAlign w:val="center"/>
          </w:tcPr>
          <w:p w14:paraId="4DB8CEFA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0C01846" w14:textId="20A2C92D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o</w:t>
            </w:r>
            <w:r w:rsidR="00000000" w:rsidRPr="000D0AE1">
              <w:rPr>
                <w:sz w:val="44"/>
                <w:szCs w:val="44"/>
              </w:rPr>
              <w:t>gen</w:t>
            </w:r>
            <w:proofErr w:type="spellEnd"/>
          </w:p>
          <w:p w14:paraId="1FE061B0" w14:textId="7035743A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E10558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praten</w:t>
            </w:r>
          </w:p>
        </w:tc>
        <w:tc>
          <w:tcPr>
            <w:tcW w:w="3402" w:type="dxa"/>
            <w:vAlign w:val="center"/>
          </w:tcPr>
          <w:p w14:paraId="53AD3B62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denken</w:t>
            </w:r>
          </w:p>
        </w:tc>
      </w:tr>
    </w:tbl>
    <w:p w14:paraId="2AFAAB34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:rsidRPr="000D0AE1" w14:paraId="6A0DF0AF" w14:textId="77777777" w:rsidTr="003E0569">
        <w:tc>
          <w:tcPr>
            <w:tcW w:w="3402" w:type="dxa"/>
            <w:vAlign w:val="center"/>
          </w:tcPr>
          <w:p w14:paraId="1C87482D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7342DFB" w14:textId="1587B0A8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ier</w:t>
            </w:r>
            <w:proofErr w:type="spellEnd"/>
          </w:p>
          <w:p w14:paraId="6D86A41C" w14:textId="200C8CEE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152A52E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klein</w:t>
            </w:r>
          </w:p>
        </w:tc>
        <w:tc>
          <w:tcPr>
            <w:tcW w:w="3402" w:type="dxa"/>
            <w:vAlign w:val="center"/>
          </w:tcPr>
          <w:p w14:paraId="3A97BBD7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zacht</w:t>
            </w:r>
          </w:p>
        </w:tc>
      </w:tr>
      <w:tr w:rsidR="00296C0D" w:rsidRPr="000D0AE1" w14:paraId="010DE333" w14:textId="77777777" w:rsidTr="003E0569">
        <w:tc>
          <w:tcPr>
            <w:tcW w:w="3402" w:type="dxa"/>
            <w:vAlign w:val="center"/>
          </w:tcPr>
          <w:p w14:paraId="5419D189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49BEE796" w14:textId="1687083F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p</w:t>
            </w:r>
            <w:r w:rsidR="00000000" w:rsidRPr="000D0AE1">
              <w:rPr>
                <w:sz w:val="44"/>
                <w:szCs w:val="44"/>
              </w:rPr>
              <w:t>oten</w:t>
            </w:r>
            <w:proofErr w:type="spellEnd"/>
          </w:p>
          <w:p w14:paraId="33D751A7" w14:textId="0CE8A54A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664329B" w14:textId="2FC7BF1F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1CFBDD9C" wp14:editId="4A7E2066">
                  <wp:extent cx="1033462" cy="1210311"/>
                  <wp:effectExtent l="0" t="0" r="0" b="8890"/>
                  <wp:docPr id="1346879608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87960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323" cy="1227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CF65454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staart</w:t>
            </w:r>
          </w:p>
        </w:tc>
      </w:tr>
      <w:tr w:rsidR="00296C0D" w:rsidRPr="000D0AE1" w14:paraId="6EC1FEAD" w14:textId="77777777" w:rsidTr="003E0569">
        <w:tc>
          <w:tcPr>
            <w:tcW w:w="3402" w:type="dxa"/>
            <w:vAlign w:val="center"/>
          </w:tcPr>
          <w:p w14:paraId="746A03BE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41B93E45" w14:textId="6A6952BD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s</w:t>
            </w:r>
            <w:r w:rsidR="00000000" w:rsidRPr="000D0AE1">
              <w:rPr>
                <w:sz w:val="44"/>
                <w:szCs w:val="44"/>
              </w:rPr>
              <w:t>norharen</w:t>
            </w:r>
            <w:proofErr w:type="spellEnd"/>
          </w:p>
          <w:p w14:paraId="0CD1D659" w14:textId="7D8863CF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918DE5C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miauw</w:t>
            </w:r>
          </w:p>
        </w:tc>
        <w:tc>
          <w:tcPr>
            <w:tcW w:w="3402" w:type="dxa"/>
            <w:vAlign w:val="center"/>
          </w:tcPr>
          <w:p w14:paraId="7A17667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krabt</w:t>
            </w:r>
          </w:p>
        </w:tc>
      </w:tr>
    </w:tbl>
    <w:p w14:paraId="235415FB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:rsidRPr="000D0AE1" w14:paraId="7047DC28" w14:textId="77777777" w:rsidTr="003E0569">
        <w:tc>
          <w:tcPr>
            <w:tcW w:w="3402" w:type="dxa"/>
            <w:vAlign w:val="center"/>
          </w:tcPr>
          <w:p w14:paraId="1E19390E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0C1E5D9" w14:textId="1D7818B4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ier</w:t>
            </w:r>
            <w:proofErr w:type="spellEnd"/>
          </w:p>
          <w:p w14:paraId="6BDBFDA5" w14:textId="202DF4E8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19E9D5F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poten</w:t>
            </w:r>
          </w:p>
        </w:tc>
        <w:tc>
          <w:tcPr>
            <w:tcW w:w="3402" w:type="dxa"/>
            <w:vAlign w:val="center"/>
          </w:tcPr>
          <w:p w14:paraId="6D083E38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staart</w:t>
            </w:r>
          </w:p>
        </w:tc>
      </w:tr>
      <w:tr w:rsidR="00296C0D" w:rsidRPr="000D0AE1" w14:paraId="6ADA523D" w14:textId="77777777" w:rsidTr="003E0569">
        <w:tc>
          <w:tcPr>
            <w:tcW w:w="3402" w:type="dxa"/>
            <w:vAlign w:val="center"/>
          </w:tcPr>
          <w:p w14:paraId="77C9077B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0FA6260A" w14:textId="1133A98C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o</w:t>
            </w:r>
            <w:r w:rsidR="00000000" w:rsidRPr="000D0AE1">
              <w:rPr>
                <w:sz w:val="44"/>
                <w:szCs w:val="44"/>
              </w:rPr>
              <w:t>ren</w:t>
            </w:r>
            <w:proofErr w:type="spellEnd"/>
          </w:p>
          <w:p w14:paraId="0FD5E771" w14:textId="116C0358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1C1C85BD" w14:textId="2ECD06E1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0A8DB76A" wp14:editId="480FC018">
                  <wp:extent cx="923925" cy="1239552"/>
                  <wp:effectExtent l="0" t="0" r="0" b="0"/>
                  <wp:docPr id="204288614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886149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366" cy="1258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0D43532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snuit</w:t>
            </w:r>
          </w:p>
        </w:tc>
      </w:tr>
      <w:tr w:rsidR="00296C0D" w:rsidRPr="000D0AE1" w14:paraId="384F7A84" w14:textId="77777777" w:rsidTr="003E0569">
        <w:tc>
          <w:tcPr>
            <w:tcW w:w="3402" w:type="dxa"/>
            <w:vAlign w:val="center"/>
          </w:tcPr>
          <w:p w14:paraId="4C71535B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8A466CA" w14:textId="34788527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b</w:t>
            </w:r>
            <w:r w:rsidR="00000000" w:rsidRPr="000D0AE1">
              <w:rPr>
                <w:sz w:val="44"/>
                <w:szCs w:val="44"/>
              </w:rPr>
              <w:t>laft</w:t>
            </w:r>
            <w:proofErr w:type="spellEnd"/>
          </w:p>
          <w:p w14:paraId="5491E226" w14:textId="7630E295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B9DAC89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speelt</w:t>
            </w:r>
          </w:p>
        </w:tc>
        <w:tc>
          <w:tcPr>
            <w:tcW w:w="3402" w:type="dxa"/>
            <w:vAlign w:val="center"/>
          </w:tcPr>
          <w:p w14:paraId="6AF0F0B7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trouw</w:t>
            </w:r>
          </w:p>
        </w:tc>
      </w:tr>
    </w:tbl>
    <w:p w14:paraId="5C1BF24B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748C310C" w14:textId="77777777" w:rsidTr="003E0569">
        <w:tc>
          <w:tcPr>
            <w:tcW w:w="3402" w:type="dxa"/>
            <w:vAlign w:val="center"/>
          </w:tcPr>
          <w:p w14:paraId="340DA5FF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F8DEFF8" w14:textId="31EC513F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</w:t>
            </w:r>
            <w:r w:rsidR="00000000" w:rsidRPr="000D0AE1">
              <w:rPr>
                <w:sz w:val="44"/>
                <w:szCs w:val="44"/>
              </w:rPr>
              <w:t>bject</w:t>
            </w:r>
          </w:p>
          <w:p w14:paraId="372B0701" w14:textId="77777777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8B8907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rechthoek</w:t>
            </w:r>
          </w:p>
        </w:tc>
        <w:tc>
          <w:tcPr>
            <w:tcW w:w="3402" w:type="dxa"/>
            <w:vAlign w:val="center"/>
          </w:tcPr>
          <w:p w14:paraId="2B8A528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papier</w:t>
            </w:r>
          </w:p>
        </w:tc>
      </w:tr>
      <w:tr w:rsidR="00296C0D" w14:paraId="3D303EEB" w14:textId="77777777" w:rsidTr="003E0569">
        <w:tc>
          <w:tcPr>
            <w:tcW w:w="3402" w:type="dxa"/>
            <w:vAlign w:val="center"/>
          </w:tcPr>
          <w:p w14:paraId="1CECBE7F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3EDF8FDE" w14:textId="57998EA4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k</w:t>
            </w:r>
            <w:r w:rsidR="00000000" w:rsidRPr="000D0AE1">
              <w:rPr>
                <w:sz w:val="44"/>
                <w:szCs w:val="44"/>
              </w:rPr>
              <w:t>aft</w:t>
            </w:r>
            <w:proofErr w:type="spellEnd"/>
          </w:p>
          <w:p w14:paraId="414281CF" w14:textId="77777777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F7AC422" w14:textId="6BC3D71F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5320AAC5" wp14:editId="720FFE41">
                  <wp:extent cx="909637" cy="1221820"/>
                  <wp:effectExtent l="0" t="0" r="5080" b="0"/>
                  <wp:docPr id="1443267957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26795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979" cy="1238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13C30F57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bladzijden</w:t>
            </w:r>
          </w:p>
        </w:tc>
      </w:tr>
      <w:tr w:rsidR="00296C0D" w14:paraId="1D8D75C7" w14:textId="77777777" w:rsidTr="003E0569">
        <w:tc>
          <w:tcPr>
            <w:tcW w:w="3402" w:type="dxa"/>
            <w:vAlign w:val="center"/>
          </w:tcPr>
          <w:p w14:paraId="6CD66738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0BD1430" w14:textId="2085CC4D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</w:t>
            </w:r>
            <w:r w:rsidR="00000000" w:rsidRPr="000D0AE1">
              <w:rPr>
                <w:sz w:val="44"/>
                <w:szCs w:val="44"/>
              </w:rPr>
              <w:t>etters</w:t>
            </w:r>
          </w:p>
          <w:p w14:paraId="7EEA8DB1" w14:textId="77777777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74AB4B8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lezen</w:t>
            </w:r>
          </w:p>
        </w:tc>
        <w:tc>
          <w:tcPr>
            <w:tcW w:w="3402" w:type="dxa"/>
            <w:vAlign w:val="center"/>
          </w:tcPr>
          <w:p w14:paraId="58039C3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verhaal</w:t>
            </w:r>
          </w:p>
        </w:tc>
      </w:tr>
    </w:tbl>
    <w:p w14:paraId="56EC0DD0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2FEE2D37" w14:textId="77777777" w:rsidTr="003E0569">
        <w:tc>
          <w:tcPr>
            <w:tcW w:w="3402" w:type="dxa"/>
            <w:vAlign w:val="center"/>
          </w:tcPr>
          <w:p w14:paraId="10EE1F17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50B8C171" w14:textId="03A43F1D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v</w:t>
            </w:r>
            <w:r w:rsidR="00000000" w:rsidRPr="000D0AE1">
              <w:rPr>
                <w:sz w:val="44"/>
                <w:szCs w:val="44"/>
              </w:rPr>
              <w:t>oertuig</w:t>
            </w:r>
            <w:proofErr w:type="spellEnd"/>
          </w:p>
          <w:p w14:paraId="38DAB915" w14:textId="47FB5B65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39FB304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lang</w:t>
            </w:r>
          </w:p>
        </w:tc>
        <w:tc>
          <w:tcPr>
            <w:tcW w:w="3402" w:type="dxa"/>
            <w:vAlign w:val="center"/>
          </w:tcPr>
          <w:p w14:paraId="7477B88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metaal</w:t>
            </w:r>
          </w:p>
        </w:tc>
      </w:tr>
      <w:tr w:rsidR="00296C0D" w14:paraId="6916EF84" w14:textId="77777777" w:rsidTr="003E0569">
        <w:tc>
          <w:tcPr>
            <w:tcW w:w="3402" w:type="dxa"/>
            <w:vAlign w:val="center"/>
          </w:tcPr>
          <w:p w14:paraId="0F80F81F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51F2B397" w14:textId="15151392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w</w:t>
            </w:r>
            <w:r w:rsidR="00000000" w:rsidRPr="000D0AE1">
              <w:rPr>
                <w:sz w:val="44"/>
                <w:szCs w:val="44"/>
              </w:rPr>
              <w:t>ielen</w:t>
            </w:r>
            <w:proofErr w:type="spellEnd"/>
          </w:p>
          <w:p w14:paraId="5F4976AA" w14:textId="1A2B7054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05A2FE0" w14:textId="0E675CA0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2E590FB6" wp14:editId="29BC8BB1">
                  <wp:extent cx="1981214" cy="1076333"/>
                  <wp:effectExtent l="0" t="0" r="0" b="9525"/>
                  <wp:docPr id="492413285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41328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14" cy="1076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3EEB6F3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spoor</w:t>
            </w:r>
          </w:p>
        </w:tc>
      </w:tr>
      <w:tr w:rsidR="00296C0D" w14:paraId="3E8DECA3" w14:textId="77777777" w:rsidTr="003E0569">
        <w:tc>
          <w:tcPr>
            <w:tcW w:w="3402" w:type="dxa"/>
            <w:vAlign w:val="center"/>
          </w:tcPr>
          <w:p w14:paraId="704B0409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64090EB" w14:textId="62B6E310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</w:t>
            </w:r>
            <w:r w:rsidR="00000000" w:rsidRPr="000D0AE1">
              <w:rPr>
                <w:sz w:val="44"/>
                <w:szCs w:val="44"/>
              </w:rPr>
              <w:t>agons</w:t>
            </w:r>
          </w:p>
          <w:p w14:paraId="2FEF86ED" w14:textId="61BB7A2D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1318022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station</w:t>
            </w:r>
          </w:p>
        </w:tc>
        <w:tc>
          <w:tcPr>
            <w:tcW w:w="3402" w:type="dxa"/>
            <w:vAlign w:val="center"/>
          </w:tcPr>
          <w:p w14:paraId="1B1638CE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rijden</w:t>
            </w:r>
          </w:p>
        </w:tc>
      </w:tr>
    </w:tbl>
    <w:p w14:paraId="65BBECB9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55959B09" w14:textId="77777777" w:rsidTr="003E0569">
        <w:tc>
          <w:tcPr>
            <w:tcW w:w="3402" w:type="dxa"/>
            <w:vAlign w:val="center"/>
          </w:tcPr>
          <w:p w14:paraId="19583DE6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3745C93" w14:textId="69060FD8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l</w:t>
            </w:r>
            <w:r w:rsidR="00000000" w:rsidRPr="000D0AE1">
              <w:rPr>
                <w:sz w:val="44"/>
                <w:szCs w:val="44"/>
              </w:rPr>
              <w:t>icht</w:t>
            </w:r>
            <w:proofErr w:type="spellEnd"/>
          </w:p>
          <w:p w14:paraId="7575684B" w14:textId="1D31C4D1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342F057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rond</w:t>
            </w:r>
          </w:p>
        </w:tc>
        <w:tc>
          <w:tcPr>
            <w:tcW w:w="3402" w:type="dxa"/>
            <w:vAlign w:val="center"/>
          </w:tcPr>
          <w:p w14:paraId="0AF0DE87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geel</w:t>
            </w:r>
          </w:p>
        </w:tc>
      </w:tr>
      <w:tr w:rsidR="00296C0D" w14:paraId="39FD4362" w14:textId="77777777" w:rsidTr="003E0569">
        <w:tc>
          <w:tcPr>
            <w:tcW w:w="3402" w:type="dxa"/>
            <w:vAlign w:val="center"/>
          </w:tcPr>
          <w:p w14:paraId="0DD47B30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66835765" w14:textId="236F4EAD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w</w:t>
            </w:r>
            <w:r w:rsidR="00000000" w:rsidRPr="000D0AE1">
              <w:rPr>
                <w:sz w:val="44"/>
                <w:szCs w:val="44"/>
              </w:rPr>
              <w:t>arm</w:t>
            </w:r>
          </w:p>
          <w:p w14:paraId="676998BC" w14:textId="694B6E54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91556C9" w14:textId="573CAD7C" w:rsidR="00296C0D" w:rsidRPr="000D0AE1" w:rsidRDefault="0005710D" w:rsidP="000D0AE1">
            <w:pPr>
              <w:jc w:val="center"/>
              <w:rPr>
                <w:sz w:val="44"/>
                <w:szCs w:val="44"/>
              </w:rPr>
            </w:pPr>
            <w:r w:rsidRPr="0005710D">
              <w:rPr>
                <w:sz w:val="44"/>
                <w:szCs w:val="44"/>
              </w:rPr>
              <w:drawing>
                <wp:inline distT="0" distB="0" distL="0" distR="0" wp14:anchorId="4DD85719" wp14:editId="49C3A318">
                  <wp:extent cx="1128712" cy="1249254"/>
                  <wp:effectExtent l="0" t="0" r="0" b="8255"/>
                  <wp:docPr id="1805405445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5405445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915" cy="1269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2AF4BD7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hemel</w:t>
            </w:r>
          </w:p>
        </w:tc>
      </w:tr>
      <w:tr w:rsidR="00296C0D" w14:paraId="7B3C7C7A" w14:textId="77777777" w:rsidTr="003E0569">
        <w:tc>
          <w:tcPr>
            <w:tcW w:w="3402" w:type="dxa"/>
            <w:vAlign w:val="center"/>
          </w:tcPr>
          <w:p w14:paraId="668616ED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5AE45B73" w14:textId="71BE707D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s</w:t>
            </w:r>
            <w:r w:rsidR="00000000" w:rsidRPr="000D0AE1">
              <w:rPr>
                <w:sz w:val="44"/>
                <w:szCs w:val="44"/>
              </w:rPr>
              <w:t>traalt</w:t>
            </w:r>
            <w:proofErr w:type="spellEnd"/>
          </w:p>
          <w:p w14:paraId="440EDCFE" w14:textId="2B869EC8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0940E6AD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dag</w:t>
            </w:r>
          </w:p>
        </w:tc>
        <w:tc>
          <w:tcPr>
            <w:tcW w:w="3402" w:type="dxa"/>
            <w:vAlign w:val="center"/>
          </w:tcPr>
          <w:p w14:paraId="19DE2BA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energie</w:t>
            </w:r>
          </w:p>
        </w:tc>
      </w:tr>
    </w:tbl>
    <w:p w14:paraId="5A804EFA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21A94912" w14:textId="77777777" w:rsidTr="003E0569">
        <w:tc>
          <w:tcPr>
            <w:tcW w:w="3402" w:type="dxa"/>
            <w:vAlign w:val="center"/>
          </w:tcPr>
          <w:p w14:paraId="51712CD5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345A0F55" w14:textId="18022B97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</w:t>
            </w:r>
            <w:r w:rsidR="00000000" w:rsidRPr="000D0AE1">
              <w:rPr>
                <w:sz w:val="44"/>
                <w:szCs w:val="44"/>
              </w:rPr>
              <w:t>bject</w:t>
            </w:r>
          </w:p>
          <w:p w14:paraId="0762B400" w14:textId="289AB07B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0A01C0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plat</w:t>
            </w:r>
          </w:p>
        </w:tc>
        <w:tc>
          <w:tcPr>
            <w:tcW w:w="3402" w:type="dxa"/>
            <w:vAlign w:val="center"/>
          </w:tcPr>
          <w:p w14:paraId="4960CD1A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rechthoek</w:t>
            </w:r>
          </w:p>
        </w:tc>
      </w:tr>
      <w:tr w:rsidR="00296C0D" w14:paraId="037FF3D3" w14:textId="77777777" w:rsidTr="003E0569">
        <w:tc>
          <w:tcPr>
            <w:tcW w:w="3402" w:type="dxa"/>
            <w:vAlign w:val="center"/>
          </w:tcPr>
          <w:p w14:paraId="75865523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7927BBC9" w14:textId="2685F93B" w:rsidR="00296C0D" w:rsidRDefault="003E0569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  <w:r w:rsidR="00000000" w:rsidRPr="000D0AE1">
              <w:rPr>
                <w:sz w:val="44"/>
                <w:szCs w:val="44"/>
              </w:rPr>
              <w:t>cherm</w:t>
            </w:r>
          </w:p>
          <w:p w14:paraId="7664FD38" w14:textId="7DD1D286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1B534AB4" w14:textId="1689812B" w:rsidR="00296C0D" w:rsidRPr="000D0AE1" w:rsidRDefault="0063364A" w:rsidP="000D0AE1">
            <w:pPr>
              <w:jc w:val="center"/>
              <w:rPr>
                <w:sz w:val="44"/>
                <w:szCs w:val="44"/>
              </w:rPr>
            </w:pPr>
            <w:r w:rsidRPr="0063364A">
              <w:rPr>
                <w:sz w:val="44"/>
                <w:szCs w:val="44"/>
              </w:rPr>
              <w:drawing>
                <wp:inline distT="0" distB="0" distL="0" distR="0" wp14:anchorId="342D1282" wp14:editId="2A91C543">
                  <wp:extent cx="1533525" cy="1270635"/>
                  <wp:effectExtent l="0" t="0" r="0" b="5715"/>
                  <wp:docPr id="1824626430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462643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557" cy="1282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65658A85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toetsen</w:t>
            </w:r>
          </w:p>
        </w:tc>
      </w:tr>
      <w:tr w:rsidR="00296C0D" w14:paraId="630517F4" w14:textId="77777777" w:rsidTr="003E0569">
        <w:tc>
          <w:tcPr>
            <w:tcW w:w="3402" w:type="dxa"/>
            <w:vAlign w:val="center"/>
          </w:tcPr>
          <w:p w14:paraId="0541007C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311B4DAD" w14:textId="0AB6DDE0" w:rsidR="00296C0D" w:rsidRDefault="003E0569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k</w:t>
            </w:r>
            <w:r w:rsidR="00000000" w:rsidRPr="000D0AE1">
              <w:rPr>
                <w:sz w:val="44"/>
                <w:szCs w:val="44"/>
              </w:rPr>
              <w:t>lik</w:t>
            </w:r>
            <w:proofErr w:type="spellEnd"/>
          </w:p>
          <w:p w14:paraId="5EB9A185" w14:textId="3D7D26A9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12764A2E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typen</w:t>
            </w:r>
          </w:p>
        </w:tc>
        <w:tc>
          <w:tcPr>
            <w:tcW w:w="3402" w:type="dxa"/>
            <w:vAlign w:val="center"/>
          </w:tcPr>
          <w:p w14:paraId="5F087889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computer</w:t>
            </w:r>
          </w:p>
        </w:tc>
      </w:tr>
    </w:tbl>
    <w:p w14:paraId="5574D2F7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7E18537A" w14:textId="77777777" w:rsidTr="003E0569">
        <w:tc>
          <w:tcPr>
            <w:tcW w:w="3402" w:type="dxa"/>
            <w:vAlign w:val="center"/>
          </w:tcPr>
          <w:p w14:paraId="3DFC5400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1603E359" w14:textId="2A98C0CF" w:rsidR="00296C0D" w:rsidRDefault="00834FC5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</w:t>
            </w:r>
            <w:r w:rsidR="00000000" w:rsidRPr="000D0AE1">
              <w:rPr>
                <w:sz w:val="44"/>
                <w:szCs w:val="44"/>
              </w:rPr>
              <w:t>bject</w:t>
            </w:r>
          </w:p>
          <w:p w14:paraId="7DCE3A13" w14:textId="264EF43B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B96DDC4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plat</w:t>
            </w:r>
          </w:p>
        </w:tc>
        <w:tc>
          <w:tcPr>
            <w:tcW w:w="3402" w:type="dxa"/>
            <w:vAlign w:val="center"/>
          </w:tcPr>
          <w:p w14:paraId="15C69394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hout</w:t>
            </w:r>
          </w:p>
        </w:tc>
      </w:tr>
      <w:tr w:rsidR="00296C0D" w14:paraId="30366CD1" w14:textId="77777777" w:rsidTr="003E0569">
        <w:tc>
          <w:tcPr>
            <w:tcW w:w="3402" w:type="dxa"/>
            <w:vAlign w:val="center"/>
          </w:tcPr>
          <w:p w14:paraId="767526B1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5D9BDDCC" w14:textId="73F5493E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v</w:t>
            </w:r>
            <w:r w:rsidR="00000000" w:rsidRPr="000D0AE1">
              <w:rPr>
                <w:sz w:val="44"/>
                <w:szCs w:val="44"/>
              </w:rPr>
              <w:t>ierkant</w:t>
            </w:r>
            <w:proofErr w:type="spellEnd"/>
          </w:p>
          <w:p w14:paraId="064770CD" w14:textId="142F524E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DBF1726" w14:textId="69168483" w:rsidR="00296C0D" w:rsidRPr="000D0AE1" w:rsidRDefault="0063364A" w:rsidP="000D0AE1">
            <w:pPr>
              <w:jc w:val="center"/>
              <w:rPr>
                <w:sz w:val="44"/>
                <w:szCs w:val="44"/>
              </w:rPr>
            </w:pPr>
            <w:r w:rsidRPr="0063364A">
              <w:rPr>
                <w:sz w:val="44"/>
                <w:szCs w:val="44"/>
              </w:rPr>
              <w:drawing>
                <wp:inline distT="0" distB="0" distL="0" distR="0" wp14:anchorId="1FE68F5A" wp14:editId="31C333EA">
                  <wp:extent cx="1346835" cy="1279620"/>
                  <wp:effectExtent l="0" t="0" r="5715" b="0"/>
                  <wp:docPr id="2080315328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0315328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505" cy="129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6E8133A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poten</w:t>
            </w:r>
          </w:p>
        </w:tc>
      </w:tr>
      <w:tr w:rsidR="00296C0D" w14:paraId="2B82D7D5" w14:textId="77777777" w:rsidTr="003E0569">
        <w:tc>
          <w:tcPr>
            <w:tcW w:w="3402" w:type="dxa"/>
            <w:vAlign w:val="center"/>
          </w:tcPr>
          <w:p w14:paraId="2CB6C9A6" w14:textId="77777777" w:rsidR="003E0569" w:rsidRDefault="003E0569" w:rsidP="000D0AE1">
            <w:pPr>
              <w:jc w:val="center"/>
              <w:rPr>
                <w:sz w:val="44"/>
                <w:szCs w:val="44"/>
              </w:rPr>
            </w:pPr>
          </w:p>
          <w:p w14:paraId="28C356C8" w14:textId="7A69C055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s</w:t>
            </w:r>
            <w:r w:rsidR="003E0569">
              <w:rPr>
                <w:sz w:val="44"/>
                <w:szCs w:val="44"/>
              </w:rPr>
              <w:t>tabi</w:t>
            </w:r>
            <w:r>
              <w:rPr>
                <w:sz w:val="44"/>
                <w:szCs w:val="44"/>
              </w:rPr>
              <w:t>e</w:t>
            </w:r>
            <w:r w:rsidR="003E0569">
              <w:rPr>
                <w:sz w:val="44"/>
                <w:szCs w:val="44"/>
              </w:rPr>
              <w:t>l</w:t>
            </w:r>
            <w:proofErr w:type="spellEnd"/>
          </w:p>
          <w:p w14:paraId="32F9521D" w14:textId="075A4286" w:rsidR="003E0569" w:rsidRPr="000D0AE1" w:rsidRDefault="003E0569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1CFE14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eten</w:t>
            </w:r>
          </w:p>
        </w:tc>
        <w:tc>
          <w:tcPr>
            <w:tcW w:w="3402" w:type="dxa"/>
            <w:vAlign w:val="center"/>
          </w:tcPr>
          <w:p w14:paraId="3F012F5D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meubel</w:t>
            </w:r>
          </w:p>
        </w:tc>
      </w:tr>
    </w:tbl>
    <w:p w14:paraId="559EC013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3AB6FB31" w14:textId="77777777" w:rsidTr="00834FC5">
        <w:tc>
          <w:tcPr>
            <w:tcW w:w="3402" w:type="dxa"/>
            <w:vAlign w:val="center"/>
          </w:tcPr>
          <w:p w14:paraId="331D38F3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664B5053" w14:textId="71F14531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d</w:t>
            </w:r>
            <w:r w:rsidR="00000000" w:rsidRPr="000D0AE1">
              <w:rPr>
                <w:sz w:val="44"/>
                <w:szCs w:val="44"/>
              </w:rPr>
              <w:t>ier</w:t>
            </w:r>
            <w:proofErr w:type="spellEnd"/>
          </w:p>
          <w:p w14:paraId="463B6D7F" w14:textId="46046ED8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0E47DBF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groot</w:t>
            </w:r>
          </w:p>
        </w:tc>
        <w:tc>
          <w:tcPr>
            <w:tcW w:w="3402" w:type="dxa"/>
            <w:vAlign w:val="center"/>
          </w:tcPr>
          <w:p w14:paraId="08B8F5B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poten</w:t>
            </w:r>
          </w:p>
        </w:tc>
      </w:tr>
      <w:tr w:rsidR="00296C0D" w14:paraId="4290C7BE" w14:textId="77777777" w:rsidTr="00834FC5">
        <w:tc>
          <w:tcPr>
            <w:tcW w:w="3402" w:type="dxa"/>
            <w:vAlign w:val="center"/>
          </w:tcPr>
          <w:p w14:paraId="45EDF860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56D61487" w14:textId="37D3765E" w:rsidR="00296C0D" w:rsidRDefault="00834FC5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</w:t>
            </w:r>
            <w:r w:rsidR="00000000" w:rsidRPr="000D0AE1">
              <w:rPr>
                <w:sz w:val="44"/>
                <w:szCs w:val="44"/>
              </w:rPr>
              <w:t>ras</w:t>
            </w:r>
          </w:p>
          <w:p w14:paraId="18CF69DC" w14:textId="031E8C03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81CD557" w14:textId="05A17D11" w:rsidR="00296C0D" w:rsidRPr="000D0AE1" w:rsidRDefault="0063364A" w:rsidP="000D0AE1">
            <w:pPr>
              <w:jc w:val="center"/>
              <w:rPr>
                <w:sz w:val="44"/>
                <w:szCs w:val="44"/>
              </w:rPr>
            </w:pPr>
            <w:r w:rsidRPr="0063364A">
              <w:rPr>
                <w:sz w:val="44"/>
                <w:szCs w:val="44"/>
              </w:rPr>
              <w:drawing>
                <wp:inline distT="0" distB="0" distL="0" distR="0" wp14:anchorId="1F479C4A" wp14:editId="6A5F8343">
                  <wp:extent cx="1723072" cy="1270941"/>
                  <wp:effectExtent l="0" t="0" r="0" b="5715"/>
                  <wp:docPr id="157625015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250159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368" cy="1284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35316231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boerderij</w:t>
            </w:r>
          </w:p>
        </w:tc>
      </w:tr>
      <w:tr w:rsidR="00296C0D" w14:paraId="084DCC68" w14:textId="77777777" w:rsidTr="00834FC5">
        <w:tc>
          <w:tcPr>
            <w:tcW w:w="3402" w:type="dxa"/>
            <w:vAlign w:val="center"/>
          </w:tcPr>
          <w:p w14:paraId="1F607399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64C2BC79" w14:textId="70EBFC2B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h</w:t>
            </w:r>
            <w:r w:rsidR="00000000" w:rsidRPr="000D0AE1">
              <w:rPr>
                <w:sz w:val="44"/>
                <w:szCs w:val="44"/>
              </w:rPr>
              <w:t>oorns</w:t>
            </w:r>
            <w:proofErr w:type="spellEnd"/>
          </w:p>
          <w:p w14:paraId="474BAAFA" w14:textId="555E57F0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3CEB025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loeit</w:t>
            </w:r>
          </w:p>
        </w:tc>
        <w:tc>
          <w:tcPr>
            <w:tcW w:w="3402" w:type="dxa"/>
            <w:vAlign w:val="center"/>
          </w:tcPr>
          <w:p w14:paraId="1EC50B4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melk</w:t>
            </w:r>
          </w:p>
        </w:tc>
      </w:tr>
    </w:tbl>
    <w:p w14:paraId="2BA754B3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5E219B08" w14:textId="77777777" w:rsidTr="00834FC5">
        <w:tc>
          <w:tcPr>
            <w:tcW w:w="3402" w:type="dxa"/>
            <w:vAlign w:val="center"/>
          </w:tcPr>
          <w:p w14:paraId="05BD58F4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36F74D8B" w14:textId="1E5CE086" w:rsidR="00296C0D" w:rsidRDefault="007F6AF7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g</w:t>
            </w:r>
            <w:r w:rsidR="00000000" w:rsidRPr="000D0AE1">
              <w:rPr>
                <w:sz w:val="44"/>
                <w:szCs w:val="44"/>
              </w:rPr>
              <w:t>ebouw</w:t>
            </w:r>
            <w:proofErr w:type="spellEnd"/>
          </w:p>
          <w:p w14:paraId="4D69233B" w14:textId="2967949F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5795DD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mensen</w:t>
            </w:r>
          </w:p>
        </w:tc>
        <w:tc>
          <w:tcPr>
            <w:tcW w:w="3402" w:type="dxa"/>
            <w:vAlign w:val="center"/>
          </w:tcPr>
          <w:p w14:paraId="2C128914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leren</w:t>
            </w:r>
          </w:p>
        </w:tc>
      </w:tr>
      <w:tr w:rsidR="00296C0D" w14:paraId="4980C19D" w14:textId="77777777" w:rsidTr="00834FC5">
        <w:tc>
          <w:tcPr>
            <w:tcW w:w="3402" w:type="dxa"/>
            <w:vAlign w:val="center"/>
          </w:tcPr>
          <w:p w14:paraId="3FD95AC3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393F855A" w14:textId="3B4C25C4" w:rsidR="00296C0D" w:rsidRDefault="007F6AF7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k</w:t>
            </w:r>
            <w:r w:rsidR="00000000" w:rsidRPr="000D0AE1">
              <w:rPr>
                <w:sz w:val="44"/>
                <w:szCs w:val="44"/>
              </w:rPr>
              <w:t>las</w:t>
            </w:r>
            <w:proofErr w:type="spellEnd"/>
          </w:p>
          <w:p w14:paraId="4A4568C8" w14:textId="4C0A3D2A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63D1A98E" w14:textId="57B1DBF7" w:rsidR="00296C0D" w:rsidRPr="000D0AE1" w:rsidRDefault="0063364A" w:rsidP="000D0AE1">
            <w:pPr>
              <w:jc w:val="center"/>
              <w:rPr>
                <w:sz w:val="44"/>
                <w:szCs w:val="44"/>
              </w:rPr>
            </w:pPr>
            <w:r w:rsidRPr="0063364A">
              <w:rPr>
                <w:sz w:val="44"/>
                <w:szCs w:val="44"/>
              </w:rPr>
              <w:drawing>
                <wp:inline distT="0" distB="0" distL="0" distR="0" wp14:anchorId="5D5065AD" wp14:editId="2F26ADDF">
                  <wp:extent cx="1637347" cy="1282743"/>
                  <wp:effectExtent l="0" t="0" r="1270" b="0"/>
                  <wp:docPr id="203685168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6851689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740" cy="1297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7D6291D0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tafels</w:t>
            </w:r>
          </w:p>
        </w:tc>
      </w:tr>
      <w:tr w:rsidR="00296C0D" w14:paraId="5AB68DD7" w14:textId="77777777" w:rsidTr="00834FC5">
        <w:tc>
          <w:tcPr>
            <w:tcW w:w="3402" w:type="dxa"/>
            <w:vAlign w:val="center"/>
          </w:tcPr>
          <w:p w14:paraId="743E3B06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3D8754B0" w14:textId="2FCEE556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 w:rsidRPr="000D0AE1">
              <w:rPr>
                <w:sz w:val="44"/>
                <w:szCs w:val="44"/>
              </w:rPr>
              <w:t>J</w:t>
            </w:r>
            <w:r w:rsidR="00000000" w:rsidRPr="000D0AE1">
              <w:rPr>
                <w:sz w:val="44"/>
                <w:szCs w:val="44"/>
              </w:rPr>
              <w:t>uf</w:t>
            </w:r>
            <w:proofErr w:type="spellEnd"/>
          </w:p>
          <w:p w14:paraId="6B9070FC" w14:textId="107BB0E7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1F4B624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boeken</w:t>
            </w:r>
          </w:p>
        </w:tc>
        <w:tc>
          <w:tcPr>
            <w:tcW w:w="3402" w:type="dxa"/>
            <w:vAlign w:val="center"/>
          </w:tcPr>
          <w:p w14:paraId="2A069CB5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onderwijs</w:t>
            </w:r>
          </w:p>
        </w:tc>
      </w:tr>
    </w:tbl>
    <w:p w14:paraId="286C52E3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296C0D" w14:paraId="78BE0961" w14:textId="77777777" w:rsidTr="000D0AE1">
        <w:tc>
          <w:tcPr>
            <w:tcW w:w="2880" w:type="dxa"/>
            <w:vAlign w:val="center"/>
          </w:tcPr>
          <w:p w14:paraId="66F7E473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2F4926C4" w14:textId="3CC7358A" w:rsidR="00296C0D" w:rsidRDefault="00834FC5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</w:t>
            </w:r>
            <w:r w:rsidR="00000000" w:rsidRPr="000D0AE1">
              <w:rPr>
                <w:sz w:val="44"/>
                <w:szCs w:val="44"/>
              </w:rPr>
              <w:t>bject</w:t>
            </w:r>
          </w:p>
          <w:p w14:paraId="5EB4A9E0" w14:textId="2F40E0AC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880" w:type="dxa"/>
            <w:vAlign w:val="center"/>
          </w:tcPr>
          <w:p w14:paraId="53E5E74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klein</w:t>
            </w:r>
          </w:p>
        </w:tc>
        <w:tc>
          <w:tcPr>
            <w:tcW w:w="2880" w:type="dxa"/>
            <w:vAlign w:val="center"/>
          </w:tcPr>
          <w:p w14:paraId="35E6F7D2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rechthoek</w:t>
            </w:r>
          </w:p>
        </w:tc>
      </w:tr>
      <w:tr w:rsidR="00296C0D" w14:paraId="2BFB3D31" w14:textId="77777777" w:rsidTr="000D0AE1">
        <w:tc>
          <w:tcPr>
            <w:tcW w:w="2880" w:type="dxa"/>
            <w:vAlign w:val="center"/>
          </w:tcPr>
          <w:p w14:paraId="656535B7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58BB2280" w14:textId="53E455E0" w:rsidR="00296C0D" w:rsidRDefault="00834FC5" w:rsidP="000D0AE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  <w:r w:rsidR="00000000" w:rsidRPr="000D0AE1">
              <w:rPr>
                <w:sz w:val="44"/>
                <w:szCs w:val="44"/>
              </w:rPr>
              <w:t>cherm</w:t>
            </w:r>
          </w:p>
          <w:p w14:paraId="2D7AC321" w14:textId="4F03F1EF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880" w:type="dxa"/>
            <w:vAlign w:val="center"/>
          </w:tcPr>
          <w:p w14:paraId="599C8A40" w14:textId="2687C70A" w:rsidR="00296C0D" w:rsidRPr="000D0AE1" w:rsidRDefault="0063364A" w:rsidP="000D0AE1">
            <w:pPr>
              <w:jc w:val="center"/>
              <w:rPr>
                <w:sz w:val="44"/>
                <w:szCs w:val="44"/>
              </w:rPr>
            </w:pPr>
            <w:r w:rsidRPr="0063364A">
              <w:rPr>
                <w:sz w:val="44"/>
                <w:szCs w:val="44"/>
              </w:rPr>
              <w:drawing>
                <wp:inline distT="0" distB="0" distL="0" distR="0" wp14:anchorId="41EB87D9" wp14:editId="5D479D50">
                  <wp:extent cx="923925" cy="1224861"/>
                  <wp:effectExtent l="0" t="0" r="0" b="0"/>
                  <wp:docPr id="1926265215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265215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310" cy="124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vAlign w:val="center"/>
          </w:tcPr>
          <w:p w14:paraId="65709B1B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geluid</w:t>
            </w:r>
          </w:p>
        </w:tc>
      </w:tr>
      <w:tr w:rsidR="00296C0D" w14:paraId="05F8FC71" w14:textId="77777777" w:rsidTr="000D0AE1">
        <w:tc>
          <w:tcPr>
            <w:tcW w:w="2880" w:type="dxa"/>
            <w:vAlign w:val="center"/>
          </w:tcPr>
          <w:p w14:paraId="53150231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69C5E025" w14:textId="1B882591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b</w:t>
            </w:r>
            <w:r w:rsidR="00000000" w:rsidRPr="000D0AE1">
              <w:rPr>
                <w:sz w:val="44"/>
                <w:szCs w:val="44"/>
              </w:rPr>
              <w:t>ellen</w:t>
            </w:r>
            <w:proofErr w:type="spellEnd"/>
          </w:p>
          <w:p w14:paraId="6067473B" w14:textId="76CA89CA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880" w:type="dxa"/>
            <w:vAlign w:val="center"/>
          </w:tcPr>
          <w:p w14:paraId="752498BE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app</w:t>
            </w:r>
          </w:p>
        </w:tc>
        <w:tc>
          <w:tcPr>
            <w:tcW w:w="2880" w:type="dxa"/>
            <w:vAlign w:val="center"/>
          </w:tcPr>
          <w:p w14:paraId="1804A9F6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mobiel</w:t>
            </w:r>
          </w:p>
        </w:tc>
      </w:tr>
    </w:tbl>
    <w:p w14:paraId="3BF925C3" w14:textId="77777777" w:rsidR="00296C0D" w:rsidRDefault="0000000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96C0D" w14:paraId="0D592DBE" w14:textId="77777777" w:rsidTr="00834FC5">
        <w:tc>
          <w:tcPr>
            <w:tcW w:w="3402" w:type="dxa"/>
            <w:vAlign w:val="center"/>
          </w:tcPr>
          <w:p w14:paraId="43C62338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234575C0" w14:textId="0FDB61C7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v</w:t>
            </w:r>
            <w:r w:rsidR="00000000" w:rsidRPr="000D0AE1">
              <w:rPr>
                <w:sz w:val="44"/>
                <w:szCs w:val="44"/>
              </w:rPr>
              <w:t>oedsel</w:t>
            </w:r>
            <w:proofErr w:type="spellEnd"/>
          </w:p>
          <w:p w14:paraId="602A71D8" w14:textId="415DBA70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575E5AA9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geel</w:t>
            </w:r>
          </w:p>
        </w:tc>
        <w:tc>
          <w:tcPr>
            <w:tcW w:w="3402" w:type="dxa"/>
            <w:vAlign w:val="center"/>
          </w:tcPr>
          <w:p w14:paraId="59C8F483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rond</w:t>
            </w:r>
          </w:p>
        </w:tc>
      </w:tr>
      <w:tr w:rsidR="00296C0D" w14:paraId="487CE90E" w14:textId="77777777" w:rsidTr="00834FC5">
        <w:tc>
          <w:tcPr>
            <w:tcW w:w="3402" w:type="dxa"/>
            <w:vAlign w:val="center"/>
          </w:tcPr>
          <w:p w14:paraId="336AE921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1E9DAACB" w14:textId="120E930D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z</w:t>
            </w:r>
            <w:r w:rsidR="00000000" w:rsidRPr="000D0AE1">
              <w:rPr>
                <w:sz w:val="44"/>
                <w:szCs w:val="44"/>
              </w:rPr>
              <w:t>acht</w:t>
            </w:r>
            <w:proofErr w:type="spellEnd"/>
          </w:p>
          <w:p w14:paraId="313C97EF" w14:textId="2341EE97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7C9D715B" w14:textId="4E12B5EB" w:rsidR="00296C0D" w:rsidRPr="000D0AE1" w:rsidRDefault="0063364A" w:rsidP="000D0AE1">
            <w:pPr>
              <w:jc w:val="center"/>
              <w:rPr>
                <w:sz w:val="44"/>
                <w:szCs w:val="44"/>
              </w:rPr>
            </w:pPr>
            <w:r w:rsidRPr="0063364A">
              <w:rPr>
                <w:sz w:val="44"/>
                <w:szCs w:val="44"/>
              </w:rPr>
              <w:drawing>
                <wp:inline distT="0" distB="0" distL="0" distR="0" wp14:anchorId="3ED9DBA7" wp14:editId="496A9CD3">
                  <wp:extent cx="1689735" cy="1263854"/>
                  <wp:effectExtent l="0" t="0" r="5715" b="0"/>
                  <wp:docPr id="1105622352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5622352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307" cy="1275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3F129F7A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snijden</w:t>
            </w:r>
          </w:p>
        </w:tc>
      </w:tr>
      <w:tr w:rsidR="00296C0D" w14:paraId="78CD833A" w14:textId="77777777" w:rsidTr="00834FC5">
        <w:tc>
          <w:tcPr>
            <w:tcW w:w="3402" w:type="dxa"/>
            <w:vAlign w:val="center"/>
          </w:tcPr>
          <w:p w14:paraId="35852BAD" w14:textId="77777777" w:rsidR="00834FC5" w:rsidRDefault="00834FC5" w:rsidP="000D0AE1">
            <w:pPr>
              <w:jc w:val="center"/>
              <w:rPr>
                <w:sz w:val="44"/>
                <w:szCs w:val="44"/>
              </w:rPr>
            </w:pPr>
          </w:p>
          <w:p w14:paraId="5BF34540" w14:textId="3BD78E9C" w:rsidR="00296C0D" w:rsidRDefault="00834FC5" w:rsidP="000D0AE1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m</w:t>
            </w:r>
            <w:r w:rsidR="00000000" w:rsidRPr="000D0AE1">
              <w:rPr>
                <w:sz w:val="44"/>
                <w:szCs w:val="44"/>
              </w:rPr>
              <w:t>elk</w:t>
            </w:r>
            <w:proofErr w:type="spellEnd"/>
          </w:p>
          <w:p w14:paraId="7B05A0D7" w14:textId="277E5B66" w:rsidR="00834FC5" w:rsidRPr="000D0AE1" w:rsidRDefault="00834FC5" w:rsidP="000D0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vAlign w:val="center"/>
          </w:tcPr>
          <w:p w14:paraId="21F84162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gaten</w:t>
            </w:r>
          </w:p>
        </w:tc>
        <w:tc>
          <w:tcPr>
            <w:tcW w:w="3402" w:type="dxa"/>
            <w:vAlign w:val="center"/>
          </w:tcPr>
          <w:p w14:paraId="4BF10805" w14:textId="77777777" w:rsidR="00296C0D" w:rsidRPr="000D0AE1" w:rsidRDefault="00000000" w:rsidP="000D0AE1">
            <w:pPr>
              <w:jc w:val="center"/>
              <w:rPr>
                <w:sz w:val="44"/>
                <w:szCs w:val="44"/>
              </w:rPr>
            </w:pPr>
            <w:r w:rsidRPr="000D0AE1">
              <w:rPr>
                <w:sz w:val="44"/>
                <w:szCs w:val="44"/>
              </w:rPr>
              <w:t>eten</w:t>
            </w:r>
          </w:p>
        </w:tc>
      </w:tr>
    </w:tbl>
    <w:p w14:paraId="7F3038FC" w14:textId="7455ACAA" w:rsidR="00296C0D" w:rsidRDefault="00296C0D" w:rsidP="000D0AE1">
      <w:pPr>
        <w:jc w:val="center"/>
      </w:pPr>
    </w:p>
    <w:sectPr w:rsidR="00296C0D" w:rsidSect="000D0A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53194224">
    <w:abstractNumId w:val="8"/>
  </w:num>
  <w:num w:numId="2" w16cid:durableId="383019124">
    <w:abstractNumId w:val="6"/>
  </w:num>
  <w:num w:numId="3" w16cid:durableId="566837928">
    <w:abstractNumId w:val="5"/>
  </w:num>
  <w:num w:numId="4" w16cid:durableId="1662267593">
    <w:abstractNumId w:val="4"/>
  </w:num>
  <w:num w:numId="5" w16cid:durableId="1972979380">
    <w:abstractNumId w:val="7"/>
  </w:num>
  <w:num w:numId="6" w16cid:durableId="1476801145">
    <w:abstractNumId w:val="3"/>
  </w:num>
  <w:num w:numId="7" w16cid:durableId="1245264747">
    <w:abstractNumId w:val="2"/>
  </w:num>
  <w:num w:numId="8" w16cid:durableId="167990864">
    <w:abstractNumId w:val="1"/>
  </w:num>
  <w:num w:numId="9" w16cid:durableId="24445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710D"/>
    <w:rsid w:val="0006063C"/>
    <w:rsid w:val="000D0AE1"/>
    <w:rsid w:val="0015074B"/>
    <w:rsid w:val="0029639D"/>
    <w:rsid w:val="00296C0D"/>
    <w:rsid w:val="00326F90"/>
    <w:rsid w:val="003E0569"/>
    <w:rsid w:val="0063364A"/>
    <w:rsid w:val="007F6AF7"/>
    <w:rsid w:val="00834FC5"/>
    <w:rsid w:val="00844211"/>
    <w:rsid w:val="00AA1D8D"/>
    <w:rsid w:val="00B47730"/>
    <w:rsid w:val="00C375DB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C0B571"/>
  <w14:defaultImageDpi w14:val="300"/>
  <w15:docId w15:val="{D9433293-78B1-4D9A-978B-D76AD289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203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Jacco van Waardhuizen</cp:lastModifiedBy>
  <cp:revision>3</cp:revision>
  <dcterms:created xsi:type="dcterms:W3CDTF">2025-11-11T18:56:00Z</dcterms:created>
  <dcterms:modified xsi:type="dcterms:W3CDTF">2025-11-11T19:00:00Z</dcterms:modified>
  <cp:category/>
</cp:coreProperties>
</file>