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8E993" w14:textId="1CE95C8D" w:rsidR="003D6A58" w:rsidRDefault="00000000">
      <w:pPr>
        <w:pStyle w:val="Titel"/>
      </w:pPr>
      <w:proofErr w:type="spellStart"/>
      <w:r>
        <w:t>Werkblad</w:t>
      </w:r>
      <w:proofErr w:type="spellEnd"/>
      <w:r>
        <w:t xml:space="preserve">: </w:t>
      </w:r>
      <w:proofErr w:type="spellStart"/>
      <w:r>
        <w:t>Bereken</w:t>
      </w:r>
      <w:proofErr w:type="spellEnd"/>
      <w:r>
        <w:t xml:space="preserve"> </w:t>
      </w:r>
      <w:proofErr w:type="spellStart"/>
      <w:r>
        <w:t>jouw</w:t>
      </w:r>
      <w:proofErr w:type="spellEnd"/>
      <w:r w:rsidR="0029586A">
        <w:t xml:space="preserve"> </w:t>
      </w:r>
      <w:proofErr w:type="spellStart"/>
      <w:r>
        <w:t>energiebehoefte</w:t>
      </w:r>
      <w:proofErr w:type="spellEnd"/>
    </w:p>
    <w:p w14:paraId="74457B26" w14:textId="77777777" w:rsidR="003D6A58" w:rsidRDefault="00000000">
      <w:r>
        <w:t>Werkblad: Bereken jouw energiebehoefte</w:t>
      </w:r>
    </w:p>
    <w:p w14:paraId="28925D56" w14:textId="3C689B1E" w:rsidR="003D6A58" w:rsidRDefault="00000000">
      <w:r>
        <w:t xml:space="preserve">Stap 1: </w:t>
      </w:r>
      <w:proofErr w:type="spellStart"/>
      <w:r>
        <w:t>Persoonlijke</w:t>
      </w:r>
      <w:proofErr w:type="spellEnd"/>
      <w:r>
        <w:t xml:space="preserve"> </w:t>
      </w:r>
      <w:proofErr w:type="spellStart"/>
      <w:r>
        <w:t>gegevens</w:t>
      </w:r>
      <w:proofErr w:type="spellEnd"/>
      <w:r>
        <w:br/>
      </w:r>
      <w:proofErr w:type="spellStart"/>
      <w:r>
        <w:t>Vul</w:t>
      </w:r>
      <w:proofErr w:type="spellEnd"/>
      <w:r>
        <w:t xml:space="preserve"> je </w:t>
      </w:r>
      <w:proofErr w:type="spellStart"/>
      <w:r>
        <w:t>gegevens</w:t>
      </w:r>
      <w:proofErr w:type="spellEnd"/>
      <w:r>
        <w:t xml:space="preserve"> in:</w:t>
      </w:r>
      <w:r>
        <w:br/>
        <w:t xml:space="preserve">- </w:t>
      </w:r>
      <w:proofErr w:type="spellStart"/>
      <w:r>
        <w:t>Leeftijd</w:t>
      </w:r>
      <w:proofErr w:type="spellEnd"/>
      <w:r>
        <w:t xml:space="preserve">: _______ </w:t>
      </w:r>
      <w:proofErr w:type="spellStart"/>
      <w:r>
        <w:t>jaar</w:t>
      </w:r>
      <w:proofErr w:type="spellEnd"/>
      <w:r>
        <w:br/>
        <w:t xml:space="preserve">- </w:t>
      </w:r>
      <w:proofErr w:type="spellStart"/>
      <w:r>
        <w:t>Geslacht</w:t>
      </w:r>
      <w:proofErr w:type="spellEnd"/>
      <w:r>
        <w:t xml:space="preserve">: ☐ </w:t>
      </w:r>
      <w:proofErr w:type="gramStart"/>
      <w:r>
        <w:t>Man  ☐</w:t>
      </w:r>
      <w:proofErr w:type="gramEnd"/>
      <w:r>
        <w:t xml:space="preserve"> Vrouw</w:t>
      </w:r>
      <w:r>
        <w:br/>
        <w:t xml:space="preserve">- </w:t>
      </w:r>
      <w:proofErr w:type="spellStart"/>
      <w:r>
        <w:t>Lengte</w:t>
      </w:r>
      <w:proofErr w:type="spellEnd"/>
      <w:r>
        <w:t>: _______ cm</w:t>
      </w:r>
      <w:r>
        <w:br/>
        <w:t xml:space="preserve">- </w:t>
      </w:r>
      <w:proofErr w:type="spellStart"/>
      <w:r>
        <w:t>Gewicht</w:t>
      </w:r>
      <w:proofErr w:type="spellEnd"/>
      <w:r>
        <w:t>: _______ kg</w:t>
      </w:r>
      <w:r>
        <w:br/>
        <w:t xml:space="preserve">- </w:t>
      </w:r>
      <w:proofErr w:type="spellStart"/>
      <w:r>
        <w:t>Activiteitenniveau</w:t>
      </w:r>
      <w:proofErr w:type="spellEnd"/>
      <w:r>
        <w:t xml:space="preserve"> (</w:t>
      </w:r>
      <w:proofErr w:type="spellStart"/>
      <w:r>
        <w:t>kies</w:t>
      </w:r>
      <w:proofErr w:type="spellEnd"/>
      <w:r>
        <w:t xml:space="preserve"> 1):</w:t>
      </w:r>
      <w:r>
        <w:br/>
        <w:t xml:space="preserve">  </w:t>
      </w:r>
      <w:r w:rsidR="0029586A">
        <w:tab/>
      </w:r>
      <w:r>
        <w:t xml:space="preserve">☐ </w:t>
      </w:r>
      <w:proofErr w:type="spellStart"/>
      <w:r>
        <w:t>Zittend</w:t>
      </w:r>
      <w:proofErr w:type="spellEnd"/>
      <w:r>
        <w:t xml:space="preserve"> (</w:t>
      </w:r>
      <w:proofErr w:type="spellStart"/>
      <w:r>
        <w:t>weinig</w:t>
      </w:r>
      <w:proofErr w:type="spellEnd"/>
      <w:r>
        <w:t xml:space="preserve"> </w:t>
      </w:r>
      <w:proofErr w:type="spellStart"/>
      <w:r>
        <w:t>actief</w:t>
      </w:r>
      <w:proofErr w:type="spellEnd"/>
      <w:r>
        <w:t>)</w:t>
      </w:r>
      <w:r>
        <w:br/>
        <w:t xml:space="preserve">  </w:t>
      </w:r>
      <w:r w:rsidR="0029586A">
        <w:tab/>
      </w:r>
      <w:r>
        <w:t xml:space="preserve">☐ Licht </w:t>
      </w:r>
      <w:proofErr w:type="spellStart"/>
      <w:r>
        <w:t>actief</w:t>
      </w:r>
      <w:proofErr w:type="spellEnd"/>
      <w:r>
        <w:t xml:space="preserve"> (</w:t>
      </w:r>
      <w:proofErr w:type="spellStart"/>
      <w:r>
        <w:t>dagelijks</w:t>
      </w:r>
      <w:proofErr w:type="spellEnd"/>
      <w:r>
        <w:t xml:space="preserve"> </w:t>
      </w:r>
      <w:proofErr w:type="spellStart"/>
      <w:r>
        <w:t>lichte</w:t>
      </w:r>
      <w:proofErr w:type="spellEnd"/>
      <w:r>
        <w:t xml:space="preserve"> </w:t>
      </w:r>
      <w:proofErr w:type="spellStart"/>
      <w:r>
        <w:t>beweging</w:t>
      </w:r>
      <w:proofErr w:type="spellEnd"/>
      <w:r>
        <w:t xml:space="preserve">, </w:t>
      </w:r>
      <w:proofErr w:type="spellStart"/>
      <w:r>
        <w:t>weinig</w:t>
      </w:r>
      <w:proofErr w:type="spellEnd"/>
      <w:r>
        <w:t xml:space="preserve"> sport)</w:t>
      </w:r>
      <w:r>
        <w:br/>
        <w:t xml:space="preserve">  </w:t>
      </w:r>
      <w:r w:rsidR="0029586A">
        <w:tab/>
      </w:r>
      <w:r>
        <w:t xml:space="preserve">☐ </w:t>
      </w:r>
      <w:proofErr w:type="spellStart"/>
      <w:r>
        <w:t>Gemiddeld</w:t>
      </w:r>
      <w:proofErr w:type="spellEnd"/>
      <w:r>
        <w:t xml:space="preserve"> </w:t>
      </w:r>
      <w:proofErr w:type="spellStart"/>
      <w:r>
        <w:t>actief</w:t>
      </w:r>
      <w:proofErr w:type="spellEnd"/>
      <w:r>
        <w:t xml:space="preserve"> (</w:t>
      </w:r>
      <w:proofErr w:type="spellStart"/>
      <w:r>
        <w:t>regelmatig</w:t>
      </w:r>
      <w:proofErr w:type="spellEnd"/>
      <w:r>
        <w:t xml:space="preserve"> sport)</w:t>
      </w:r>
      <w:r>
        <w:br/>
        <w:t xml:space="preserve"> </w:t>
      </w:r>
      <w:r w:rsidR="0029586A">
        <w:tab/>
      </w:r>
      <w:r>
        <w:t xml:space="preserve"> ☐ Zeer actief (dagelijks intensief sporten)</w:t>
      </w:r>
    </w:p>
    <w:p w14:paraId="12E9605E" w14:textId="77777777" w:rsidR="0029586A" w:rsidRDefault="0029586A"/>
    <w:p w14:paraId="3361EA55" w14:textId="77777777" w:rsidR="0029586A" w:rsidRDefault="0029586A"/>
    <w:p w14:paraId="752735DC" w14:textId="77777777" w:rsidR="0029586A" w:rsidRDefault="0029586A"/>
    <w:p w14:paraId="46BD8F87" w14:textId="77777777" w:rsidR="0029586A" w:rsidRDefault="0029586A"/>
    <w:p w14:paraId="0C798773" w14:textId="77777777" w:rsidR="0029586A" w:rsidRDefault="0029586A"/>
    <w:p w14:paraId="267D3F25" w14:textId="77777777" w:rsidR="0029586A" w:rsidRDefault="0029586A"/>
    <w:p w14:paraId="5A7B9C66" w14:textId="77777777" w:rsidR="0029586A" w:rsidRDefault="0029586A"/>
    <w:p w14:paraId="54F75E7B" w14:textId="77777777" w:rsidR="0029586A" w:rsidRDefault="0029586A"/>
    <w:p w14:paraId="133A1771" w14:textId="77777777" w:rsidR="0029586A" w:rsidRDefault="0029586A"/>
    <w:p w14:paraId="7EFDFBEB" w14:textId="77777777" w:rsidR="0029586A" w:rsidRDefault="0029586A"/>
    <w:p w14:paraId="215E9D95" w14:textId="77777777" w:rsidR="0029586A" w:rsidRDefault="0029586A"/>
    <w:p w14:paraId="5B618D3C" w14:textId="77777777" w:rsidR="0029586A" w:rsidRDefault="0029586A"/>
    <w:p w14:paraId="2BF35DBF" w14:textId="77777777" w:rsidR="0029586A" w:rsidRDefault="0029586A"/>
    <w:p w14:paraId="2D10F3D6" w14:textId="77777777" w:rsidR="0029586A" w:rsidRDefault="0029586A"/>
    <w:p w14:paraId="569C605A" w14:textId="77777777" w:rsidR="0029586A" w:rsidRDefault="0029586A"/>
    <w:p w14:paraId="745C868E" w14:textId="77777777" w:rsidR="0029586A" w:rsidRDefault="0029586A"/>
    <w:p w14:paraId="121381BD" w14:textId="482952DB" w:rsidR="003D6A58" w:rsidRDefault="00000000">
      <w:proofErr w:type="spellStart"/>
      <w:r>
        <w:lastRenderedPageBreak/>
        <w:t>Optie</w:t>
      </w:r>
      <w:proofErr w:type="spellEnd"/>
      <w:r>
        <w:t xml:space="preserve"> 1 – </w:t>
      </w:r>
      <w:proofErr w:type="spellStart"/>
      <w:r>
        <w:t>Basisversie</w:t>
      </w:r>
      <w:proofErr w:type="spellEnd"/>
      <w:r>
        <w:t xml:space="preserve"> (</w:t>
      </w:r>
      <w:proofErr w:type="spellStart"/>
      <w:r>
        <w:t>voor</w:t>
      </w:r>
      <w:proofErr w:type="spellEnd"/>
      <w:r>
        <w:t xml:space="preserve"> mavo / snelle berekening)</w:t>
      </w:r>
    </w:p>
    <w:p w14:paraId="1164ECCE" w14:textId="77777777" w:rsidR="003D6A58" w:rsidRDefault="00000000">
      <w:r>
        <w:t>Stap 2: Basisstofwisseling (BMR) inschatten</w:t>
      </w:r>
      <w:r>
        <w:br/>
        <w:t>Gebruik de tabel:</w:t>
      </w:r>
    </w:p>
    <w:p w14:paraId="67DD56B4" w14:textId="3943EACF" w:rsidR="003D6A58" w:rsidRDefault="00000000">
      <w:proofErr w:type="spellStart"/>
      <w:r>
        <w:t>Geslacht</w:t>
      </w:r>
      <w:proofErr w:type="spellEnd"/>
      <w:r w:rsidR="0029586A">
        <w:tab/>
      </w:r>
      <w:r>
        <w:t xml:space="preserve">| </w:t>
      </w:r>
      <w:proofErr w:type="spellStart"/>
      <w:r>
        <w:t>Gewicht</w:t>
      </w:r>
      <w:proofErr w:type="spellEnd"/>
      <w:r w:rsidR="0029586A">
        <w:tab/>
      </w:r>
      <w:r>
        <w:t xml:space="preserve">| BMR (kcal per </w:t>
      </w:r>
      <w:proofErr w:type="spellStart"/>
      <w:r>
        <w:t>dag</w:t>
      </w:r>
      <w:proofErr w:type="spellEnd"/>
      <w:r>
        <w:t>)</w:t>
      </w:r>
      <w:r>
        <w:br/>
      </w:r>
      <w:r>
        <w:br/>
        <w:t>Man</w:t>
      </w:r>
      <w:r w:rsidR="0029586A">
        <w:tab/>
      </w:r>
      <w:r w:rsidR="0029586A">
        <w:tab/>
      </w:r>
      <w:r>
        <w:t xml:space="preserve">| 50 kg   </w:t>
      </w:r>
      <w:r w:rsidR="0029586A">
        <w:tab/>
      </w:r>
      <w:r>
        <w:t>| 1300</w:t>
      </w:r>
      <w:r>
        <w:br/>
        <w:t xml:space="preserve">Man </w:t>
      </w:r>
      <w:r w:rsidR="0029586A">
        <w:tab/>
      </w:r>
      <w:r w:rsidR="0029586A">
        <w:tab/>
      </w:r>
      <w:r>
        <w:t xml:space="preserve">| 60 kg   </w:t>
      </w:r>
      <w:r w:rsidR="0029586A">
        <w:tab/>
      </w:r>
      <w:r>
        <w:t>| 1450</w:t>
      </w:r>
      <w:r>
        <w:br/>
        <w:t xml:space="preserve">Man     </w:t>
      </w:r>
      <w:r w:rsidR="0029586A">
        <w:tab/>
      </w:r>
      <w:r w:rsidR="0029586A">
        <w:tab/>
      </w:r>
      <w:r>
        <w:t xml:space="preserve">| 70 kg   </w:t>
      </w:r>
      <w:r w:rsidR="0029586A">
        <w:tab/>
      </w:r>
      <w:r>
        <w:t>| 1600</w:t>
      </w:r>
      <w:r>
        <w:br/>
        <w:t xml:space="preserve">Man     </w:t>
      </w:r>
      <w:r w:rsidR="0029586A">
        <w:tab/>
      </w:r>
      <w:r w:rsidR="0029586A">
        <w:tab/>
      </w:r>
      <w:r>
        <w:t xml:space="preserve">| 80 kg   </w:t>
      </w:r>
      <w:r w:rsidR="0029586A">
        <w:tab/>
      </w:r>
      <w:r>
        <w:t>| 1750</w:t>
      </w:r>
      <w:r>
        <w:br/>
        <w:t xml:space="preserve">Vrouw </w:t>
      </w:r>
      <w:r w:rsidR="0029586A">
        <w:tab/>
      </w:r>
      <w:r w:rsidR="0029586A">
        <w:tab/>
      </w:r>
      <w:r>
        <w:t xml:space="preserve">| 50 kg   </w:t>
      </w:r>
      <w:r w:rsidR="0029586A">
        <w:tab/>
      </w:r>
      <w:r>
        <w:t>| 1200</w:t>
      </w:r>
      <w:r>
        <w:br/>
        <w:t>Vrou</w:t>
      </w:r>
      <w:r w:rsidR="0029586A">
        <w:t>w</w:t>
      </w:r>
      <w:r>
        <w:t xml:space="preserve"> </w:t>
      </w:r>
      <w:r w:rsidR="0029586A">
        <w:tab/>
      </w:r>
      <w:r w:rsidR="0029586A">
        <w:tab/>
      </w:r>
      <w:r>
        <w:t xml:space="preserve">| 60 kg   </w:t>
      </w:r>
      <w:r w:rsidR="0029586A">
        <w:tab/>
      </w:r>
      <w:r>
        <w:t>| 1350</w:t>
      </w:r>
      <w:r>
        <w:br/>
        <w:t>Vrouw</w:t>
      </w:r>
      <w:r w:rsidR="0029586A">
        <w:tab/>
      </w:r>
      <w:r w:rsidR="0029586A">
        <w:tab/>
      </w:r>
      <w:r>
        <w:t xml:space="preserve">| 70 kg   </w:t>
      </w:r>
      <w:r w:rsidR="0029586A">
        <w:tab/>
      </w:r>
      <w:r>
        <w:t>| 1500</w:t>
      </w:r>
    </w:p>
    <w:p w14:paraId="31541640" w14:textId="77777777" w:rsidR="003D6A58" w:rsidRDefault="00000000">
      <w:r>
        <w:t>👉 Mijn geschatte BMR: _______ kcal</w:t>
      </w:r>
    </w:p>
    <w:p w14:paraId="2F2FC0FF" w14:textId="77777777" w:rsidR="0029586A" w:rsidRDefault="0029586A"/>
    <w:p w14:paraId="01E66D72" w14:textId="1CA2DE1D" w:rsidR="003D6A58" w:rsidRDefault="00000000">
      <w:r>
        <w:t xml:space="preserve">Stap 3: </w:t>
      </w:r>
      <w:proofErr w:type="spellStart"/>
      <w:r>
        <w:t>Vermenigvuldig</w:t>
      </w:r>
      <w:proofErr w:type="spellEnd"/>
      <w:r>
        <w:t xml:space="preserve"> met </w:t>
      </w:r>
      <w:proofErr w:type="spellStart"/>
      <w:r>
        <w:t>activiteitenniveau</w:t>
      </w:r>
      <w:proofErr w:type="spellEnd"/>
    </w:p>
    <w:p w14:paraId="000159E0" w14:textId="7D10688A" w:rsidR="003D6A58" w:rsidRDefault="00000000">
      <w:proofErr w:type="spellStart"/>
      <w:r>
        <w:t>Activiteitenniveau</w:t>
      </w:r>
      <w:proofErr w:type="spellEnd"/>
      <w:r w:rsidR="0029586A">
        <w:tab/>
      </w:r>
      <w:r>
        <w:t>| Factor</w:t>
      </w:r>
      <w:r>
        <w:br/>
      </w:r>
      <w:r>
        <w:br/>
      </w:r>
      <w:proofErr w:type="spellStart"/>
      <w:r>
        <w:t>Zittend</w:t>
      </w:r>
      <w:proofErr w:type="spellEnd"/>
      <w:r>
        <w:t xml:space="preserve">                  </w:t>
      </w:r>
      <w:r w:rsidR="0029586A">
        <w:tab/>
      </w:r>
      <w:r>
        <w:t>| 1.2</w:t>
      </w:r>
      <w:r>
        <w:br/>
        <w:t xml:space="preserve">Licht </w:t>
      </w:r>
      <w:proofErr w:type="spellStart"/>
      <w:r>
        <w:t>actief</w:t>
      </w:r>
      <w:proofErr w:type="spellEnd"/>
      <w:r>
        <w:t xml:space="preserve">             </w:t>
      </w:r>
      <w:r w:rsidR="0029586A">
        <w:tab/>
      </w:r>
      <w:r>
        <w:t>| 1.4</w:t>
      </w:r>
      <w:r>
        <w:br/>
      </w:r>
      <w:proofErr w:type="spellStart"/>
      <w:r>
        <w:t>Gemiddeld</w:t>
      </w:r>
      <w:proofErr w:type="spellEnd"/>
      <w:r>
        <w:t xml:space="preserve"> </w:t>
      </w:r>
      <w:proofErr w:type="spellStart"/>
      <w:r>
        <w:t>actief</w:t>
      </w:r>
      <w:proofErr w:type="spellEnd"/>
      <w:r>
        <w:t xml:space="preserve">         </w:t>
      </w:r>
      <w:r w:rsidR="0029586A">
        <w:tab/>
      </w:r>
      <w:r>
        <w:t>| 1.6</w:t>
      </w:r>
      <w:r>
        <w:br/>
        <w:t xml:space="preserve">Zeer </w:t>
      </w:r>
      <w:proofErr w:type="spellStart"/>
      <w:r>
        <w:t>actief</w:t>
      </w:r>
      <w:proofErr w:type="spellEnd"/>
      <w:r>
        <w:t xml:space="preserve">              </w:t>
      </w:r>
      <w:r w:rsidR="0029586A">
        <w:tab/>
      </w:r>
      <w:r>
        <w:t>| 1.8</w:t>
      </w:r>
    </w:p>
    <w:p w14:paraId="4EE1A757" w14:textId="77777777" w:rsidR="003D6A58" w:rsidRDefault="00000000">
      <w:r>
        <w:t>👉 Mijn factor: _______</w:t>
      </w:r>
      <w:r>
        <w:br/>
        <w:t>Totale energiebehoefte = BMR × Activiteitsfactor</w:t>
      </w:r>
      <w:r>
        <w:br/>
        <w:t>🧮 Berekening: _______ kcal per dag</w:t>
      </w:r>
    </w:p>
    <w:p w14:paraId="63ACF0D9" w14:textId="77777777" w:rsidR="0029586A" w:rsidRDefault="0029586A"/>
    <w:p w14:paraId="3873F84D" w14:textId="77777777" w:rsidR="0029586A" w:rsidRDefault="0029586A"/>
    <w:p w14:paraId="09EE371A" w14:textId="77777777" w:rsidR="0029586A" w:rsidRDefault="0029586A"/>
    <w:p w14:paraId="1A7CD5A2" w14:textId="77777777" w:rsidR="0029586A" w:rsidRDefault="0029586A"/>
    <w:p w14:paraId="56E2606D" w14:textId="77777777" w:rsidR="0029586A" w:rsidRDefault="0029586A"/>
    <w:p w14:paraId="42C7C7EE" w14:textId="77777777" w:rsidR="0029586A" w:rsidRDefault="0029586A"/>
    <w:p w14:paraId="1214314F" w14:textId="77777777" w:rsidR="0029586A" w:rsidRDefault="0029586A"/>
    <w:p w14:paraId="1EF3425D" w14:textId="77777777" w:rsidR="0029586A" w:rsidRDefault="0029586A"/>
    <w:p w14:paraId="41DD9196" w14:textId="560BD4E5" w:rsidR="003D6A58" w:rsidRDefault="00000000">
      <w:proofErr w:type="spellStart"/>
      <w:r>
        <w:lastRenderedPageBreak/>
        <w:t>Optie</w:t>
      </w:r>
      <w:proofErr w:type="spellEnd"/>
      <w:r>
        <w:t xml:space="preserve"> 2 – </w:t>
      </w:r>
      <w:proofErr w:type="spellStart"/>
      <w:r>
        <w:t>Uitgebreide</w:t>
      </w:r>
      <w:proofErr w:type="spellEnd"/>
      <w:r>
        <w:t xml:space="preserve"> </w:t>
      </w:r>
      <w:proofErr w:type="spellStart"/>
      <w:r>
        <w:t>versie</w:t>
      </w:r>
      <w:proofErr w:type="spellEnd"/>
      <w:r>
        <w:t xml:space="preserve"> (voor havo/vwo)</w:t>
      </w:r>
    </w:p>
    <w:p w14:paraId="6C270081" w14:textId="77777777" w:rsidR="003D6A58" w:rsidRDefault="00000000">
      <w:r>
        <w:t>Stap 2: Bereken je BMR met de Mifflin-St Jeor-formule</w:t>
      </w:r>
      <w:r>
        <w:br/>
        <w:t>Let op: gebruik je gewicht in kg, lengte in cm, leeftijd in jaren.</w:t>
      </w:r>
    </w:p>
    <w:p w14:paraId="2F4B4CFA" w14:textId="77777777" w:rsidR="003D6A58" w:rsidRDefault="00000000">
      <w:r>
        <w:t>Man:</w:t>
      </w:r>
      <w:r>
        <w:br/>
        <w:t xml:space="preserve">  BMR = 10 × gewicht + 6.25 × lengte – 5 × leeftijd + 5</w:t>
      </w:r>
      <w:r>
        <w:br/>
        <w:t>Vrouw:</w:t>
      </w:r>
      <w:r>
        <w:br/>
        <w:t xml:space="preserve">  BMR = 10 × gewicht + 6.25 × lengte – 5 × leeftijd – 161</w:t>
      </w:r>
    </w:p>
    <w:p w14:paraId="76D4CCE3" w14:textId="77777777" w:rsidR="003D6A58" w:rsidRDefault="00000000">
      <w:r>
        <w:t>👉 Mijn BMR = __________________ kcal</w:t>
      </w:r>
    </w:p>
    <w:p w14:paraId="7FCE3729" w14:textId="77777777" w:rsidR="0029586A" w:rsidRDefault="00000000">
      <w:r>
        <w:t xml:space="preserve">Stap 3: Vermenigvuldig met je activiteitsfactor </w:t>
      </w:r>
    </w:p>
    <w:p w14:paraId="3C77F334" w14:textId="77777777" w:rsidR="0029586A" w:rsidRDefault="0029586A" w:rsidP="0029586A">
      <w:proofErr w:type="spellStart"/>
      <w:r>
        <w:t>Activiteitenniveau</w:t>
      </w:r>
      <w:proofErr w:type="spellEnd"/>
      <w:r>
        <w:tab/>
        <w:t>| Factor</w:t>
      </w:r>
      <w:r>
        <w:br/>
      </w:r>
      <w:r>
        <w:br/>
      </w:r>
      <w:proofErr w:type="spellStart"/>
      <w:r>
        <w:t>Zittend</w:t>
      </w:r>
      <w:proofErr w:type="spellEnd"/>
      <w:r>
        <w:t xml:space="preserve">                  </w:t>
      </w:r>
      <w:r>
        <w:tab/>
        <w:t>| 1.2</w:t>
      </w:r>
      <w:r>
        <w:br/>
        <w:t xml:space="preserve">Licht </w:t>
      </w:r>
      <w:proofErr w:type="spellStart"/>
      <w:r>
        <w:t>actief</w:t>
      </w:r>
      <w:proofErr w:type="spellEnd"/>
      <w:r>
        <w:t xml:space="preserve">             </w:t>
      </w:r>
      <w:r>
        <w:tab/>
        <w:t>| 1.4</w:t>
      </w:r>
      <w:r>
        <w:br/>
      </w:r>
      <w:proofErr w:type="spellStart"/>
      <w:r>
        <w:t>Gemiddeld</w:t>
      </w:r>
      <w:proofErr w:type="spellEnd"/>
      <w:r>
        <w:t xml:space="preserve"> </w:t>
      </w:r>
      <w:proofErr w:type="spellStart"/>
      <w:r>
        <w:t>actief</w:t>
      </w:r>
      <w:proofErr w:type="spellEnd"/>
      <w:r>
        <w:t xml:space="preserve">         </w:t>
      </w:r>
      <w:r>
        <w:tab/>
        <w:t>| 1.6</w:t>
      </w:r>
      <w:r>
        <w:br/>
        <w:t xml:space="preserve">Zeer </w:t>
      </w:r>
      <w:proofErr w:type="spellStart"/>
      <w:r>
        <w:t>actief</w:t>
      </w:r>
      <w:proofErr w:type="spellEnd"/>
      <w:r>
        <w:t xml:space="preserve">              </w:t>
      </w:r>
      <w:r>
        <w:tab/>
        <w:t>| 1.8</w:t>
      </w:r>
    </w:p>
    <w:p w14:paraId="67D39E97" w14:textId="77777777" w:rsidR="0029586A" w:rsidRDefault="0029586A"/>
    <w:p w14:paraId="5CC517E6" w14:textId="25271815" w:rsidR="003D6A58" w:rsidRDefault="00000000">
      <w:r>
        <w:t xml:space="preserve">👉 </w:t>
      </w:r>
      <w:proofErr w:type="spellStart"/>
      <w:r>
        <w:t>Totale</w:t>
      </w:r>
      <w:proofErr w:type="spellEnd"/>
      <w:r>
        <w:t xml:space="preserve"> </w:t>
      </w:r>
      <w:proofErr w:type="spellStart"/>
      <w:r>
        <w:t>energiebehoefte</w:t>
      </w:r>
      <w:proofErr w:type="spellEnd"/>
      <w:r>
        <w:t xml:space="preserve"> = __________ kcal per dag</w:t>
      </w:r>
    </w:p>
    <w:p w14:paraId="55958DA0" w14:textId="77777777" w:rsidR="0029586A" w:rsidRDefault="0029586A"/>
    <w:p w14:paraId="3E0A2A29" w14:textId="77777777" w:rsidR="0029586A" w:rsidRDefault="0029586A"/>
    <w:p w14:paraId="4F97FFC7" w14:textId="77777777" w:rsidR="0029586A" w:rsidRDefault="0029586A"/>
    <w:p w14:paraId="4888FC6F" w14:textId="77777777" w:rsidR="0029586A" w:rsidRDefault="0029586A"/>
    <w:p w14:paraId="6E524A5C" w14:textId="77777777" w:rsidR="0029586A" w:rsidRDefault="0029586A"/>
    <w:p w14:paraId="00140BFC" w14:textId="77777777" w:rsidR="0029586A" w:rsidRDefault="0029586A"/>
    <w:p w14:paraId="0902CBB6" w14:textId="77777777" w:rsidR="0029586A" w:rsidRDefault="0029586A"/>
    <w:p w14:paraId="028C6FEB" w14:textId="77777777" w:rsidR="0029586A" w:rsidRDefault="0029586A"/>
    <w:p w14:paraId="15347A48" w14:textId="77777777" w:rsidR="0029586A" w:rsidRDefault="0029586A"/>
    <w:p w14:paraId="587E9729" w14:textId="77777777" w:rsidR="0029586A" w:rsidRDefault="0029586A"/>
    <w:p w14:paraId="6068A783" w14:textId="77777777" w:rsidR="0029586A" w:rsidRDefault="0029586A"/>
    <w:p w14:paraId="5BC6A066" w14:textId="77777777" w:rsidR="0029586A" w:rsidRDefault="0029586A"/>
    <w:p w14:paraId="3910689E" w14:textId="77777777" w:rsidR="0029586A" w:rsidRDefault="0029586A"/>
    <w:p w14:paraId="63B303FD" w14:textId="35D9BE3C" w:rsidR="0029586A" w:rsidRDefault="0029586A">
      <w:r>
        <w:lastRenderedPageBreak/>
        <w:t xml:space="preserve">Bij </w:t>
      </w:r>
      <w:proofErr w:type="spellStart"/>
      <w:r>
        <w:t>optie</w:t>
      </w:r>
      <w:proofErr w:type="spellEnd"/>
      <w:r>
        <w:t xml:space="preserve"> 1 </w:t>
      </w:r>
      <w:proofErr w:type="spellStart"/>
      <w:r>
        <w:t>en</w:t>
      </w:r>
      <w:proofErr w:type="spellEnd"/>
      <w:r>
        <w:t xml:space="preserve"> 2:</w:t>
      </w:r>
    </w:p>
    <w:p w14:paraId="1032C0ED" w14:textId="458A3F81" w:rsidR="003D6A58" w:rsidRDefault="00000000">
      <w:proofErr w:type="spellStart"/>
      <w:r>
        <w:t>Reflectievragen</w:t>
      </w:r>
      <w:proofErr w:type="spellEnd"/>
      <w:r>
        <w:t xml:space="preserve"> (</w:t>
      </w:r>
      <w:proofErr w:type="spellStart"/>
      <w:r>
        <w:t>klassikaal</w:t>
      </w:r>
      <w:proofErr w:type="spellEnd"/>
      <w:r>
        <w:t xml:space="preserve"> of </w:t>
      </w:r>
      <w:proofErr w:type="spellStart"/>
      <w:r>
        <w:t>schriftelijk</w:t>
      </w:r>
      <w:proofErr w:type="spellEnd"/>
      <w:r>
        <w:t>)</w:t>
      </w:r>
      <w:r>
        <w:br/>
        <w:t>1. Wat valt je op aan je energiebehoefte?</w:t>
      </w:r>
      <w:r>
        <w:br/>
        <w:t>2. Denk je dat je op dit moment te veel, te weinig of precies genoeg eet?</w:t>
      </w:r>
      <w:r>
        <w:br/>
        <w:t>3. Welke factoren zouden jouw energiebehoefte kunnen veranderen in de toekomst?</w:t>
      </w:r>
    </w:p>
    <w:sectPr w:rsidR="003D6A58" w:rsidSect="002958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50072394">
    <w:abstractNumId w:val="8"/>
  </w:num>
  <w:num w:numId="2" w16cid:durableId="2138722338">
    <w:abstractNumId w:val="6"/>
  </w:num>
  <w:num w:numId="3" w16cid:durableId="1346595066">
    <w:abstractNumId w:val="5"/>
  </w:num>
  <w:num w:numId="4" w16cid:durableId="157382999">
    <w:abstractNumId w:val="4"/>
  </w:num>
  <w:num w:numId="5" w16cid:durableId="663821448">
    <w:abstractNumId w:val="7"/>
  </w:num>
  <w:num w:numId="6" w16cid:durableId="1182014352">
    <w:abstractNumId w:val="3"/>
  </w:num>
  <w:num w:numId="7" w16cid:durableId="2113551963">
    <w:abstractNumId w:val="2"/>
  </w:num>
  <w:num w:numId="8" w16cid:durableId="1166554829">
    <w:abstractNumId w:val="1"/>
  </w:num>
  <w:num w:numId="9" w16cid:durableId="1625161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1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586A"/>
    <w:rsid w:val="0029639D"/>
    <w:rsid w:val="00326F90"/>
    <w:rsid w:val="003D6A58"/>
    <w:rsid w:val="00AA1D8D"/>
    <w:rsid w:val="00B47730"/>
    <w:rsid w:val="00CB0664"/>
    <w:rsid w:val="00F072E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C65922"/>
  <w14:defaultImageDpi w14:val="300"/>
  <w15:docId w15:val="{ED77FB24-9A99-6E45-BCEA-31CE4C6B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693F"/>
  </w:style>
  <w:style w:type="paragraph" w:styleId="Kop1">
    <w:name w:val="heading 1"/>
    <w:basedOn w:val="Standaard"/>
    <w:next w:val="Standaard"/>
    <w:link w:val="Kop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18BF"/>
  </w:style>
  <w:style w:type="paragraph" w:styleId="Voettekst">
    <w:name w:val="footer"/>
    <w:basedOn w:val="Standaard"/>
    <w:link w:val="Voet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18BF"/>
  </w:style>
  <w:style w:type="paragraph" w:styleId="Geenafstand">
    <w:name w:val="No Spacing"/>
    <w:uiPriority w:val="1"/>
    <w:qFormat/>
    <w:rsid w:val="00FC693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FC693F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99"/>
    <w:unhideWhenUsed/>
    <w:rsid w:val="00AA1D8D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AA1D8D"/>
  </w:style>
  <w:style w:type="paragraph" w:styleId="Plattetekst2">
    <w:name w:val="Body Text 2"/>
    <w:basedOn w:val="Standaard"/>
    <w:link w:val="Plattetekst2Char"/>
    <w:uiPriority w:val="99"/>
    <w:unhideWhenUsed/>
    <w:rsid w:val="00AA1D8D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AA1D8D"/>
  </w:style>
  <w:style w:type="paragraph" w:styleId="Plattetekst3">
    <w:name w:val="Body Text 3"/>
    <w:basedOn w:val="Standaard"/>
    <w:link w:val="Platteteks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AA1D8D"/>
    <w:rPr>
      <w:sz w:val="16"/>
      <w:szCs w:val="16"/>
    </w:rPr>
  </w:style>
  <w:style w:type="paragraph" w:styleId="Lijst">
    <w:name w:val="List"/>
    <w:basedOn w:val="Standaard"/>
    <w:uiPriority w:val="99"/>
    <w:unhideWhenUsed/>
    <w:rsid w:val="00AA1D8D"/>
    <w:pPr>
      <w:ind w:left="360" w:hanging="360"/>
      <w:contextualSpacing/>
    </w:pPr>
  </w:style>
  <w:style w:type="paragraph" w:styleId="Lijst2">
    <w:name w:val="List 2"/>
    <w:basedOn w:val="Standaard"/>
    <w:uiPriority w:val="99"/>
    <w:unhideWhenUsed/>
    <w:rsid w:val="00326F90"/>
    <w:pPr>
      <w:ind w:left="720" w:hanging="360"/>
      <w:contextualSpacing/>
    </w:pPr>
  </w:style>
  <w:style w:type="paragraph" w:styleId="Lijst3">
    <w:name w:val="List 3"/>
    <w:basedOn w:val="Standaard"/>
    <w:uiPriority w:val="99"/>
    <w:unhideWhenUsed/>
    <w:rsid w:val="00326F90"/>
    <w:pPr>
      <w:ind w:left="1080" w:hanging="360"/>
      <w:contextualSpacing/>
    </w:pPr>
  </w:style>
  <w:style w:type="paragraph" w:styleId="Lijstopsomteken">
    <w:name w:val="List Bullet"/>
    <w:basedOn w:val="Standaard"/>
    <w:uiPriority w:val="99"/>
    <w:unhideWhenUsed/>
    <w:rsid w:val="00326F90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unhideWhenUsed/>
    <w:rsid w:val="00326F90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unhideWhenUsed/>
    <w:rsid w:val="00326F90"/>
    <w:pPr>
      <w:numPr>
        <w:numId w:val="3"/>
      </w:numPr>
      <w:contextualSpacing/>
    </w:pPr>
  </w:style>
  <w:style w:type="paragraph" w:styleId="Lijstnummering">
    <w:name w:val="List Number"/>
    <w:basedOn w:val="Standaard"/>
    <w:uiPriority w:val="99"/>
    <w:unhideWhenUsed/>
    <w:rsid w:val="00326F90"/>
    <w:pPr>
      <w:numPr>
        <w:numId w:val="5"/>
      </w:numPr>
      <w:contextualSpacing/>
    </w:pPr>
  </w:style>
  <w:style w:type="paragraph" w:styleId="Lijstnummering2">
    <w:name w:val="List Number 2"/>
    <w:basedOn w:val="Standaard"/>
    <w:uiPriority w:val="99"/>
    <w:unhideWhenUsed/>
    <w:rsid w:val="0029639D"/>
    <w:pPr>
      <w:numPr>
        <w:numId w:val="6"/>
      </w:numPr>
      <w:contextualSpacing/>
    </w:pPr>
  </w:style>
  <w:style w:type="paragraph" w:styleId="Lijstnummering3">
    <w:name w:val="List Number 3"/>
    <w:basedOn w:val="Standaard"/>
    <w:uiPriority w:val="99"/>
    <w:unhideWhenUsed/>
    <w:rsid w:val="0029639D"/>
    <w:pPr>
      <w:numPr>
        <w:numId w:val="7"/>
      </w:numPr>
      <w:contextualSpacing/>
    </w:pPr>
  </w:style>
  <w:style w:type="paragraph" w:styleId="Lijstvoortzetting">
    <w:name w:val="List Continue"/>
    <w:basedOn w:val="Standaard"/>
    <w:uiPriority w:val="99"/>
    <w:unhideWhenUsed/>
    <w:rsid w:val="0029639D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unhideWhenUsed/>
    <w:rsid w:val="0029639D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unhideWhenUsed/>
    <w:rsid w:val="0029639D"/>
    <w:pPr>
      <w:spacing w:after="120"/>
      <w:ind w:left="1080"/>
      <w:contextualSpacing/>
    </w:pPr>
  </w:style>
  <w:style w:type="paragraph" w:styleId="Macrotekst">
    <w:name w:val="macro"/>
    <w:link w:val="Macroteks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rsid w:val="0029639D"/>
    <w:rPr>
      <w:rFonts w:ascii="Courier" w:hAnsi="Courier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FC693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C693F"/>
    <w:rPr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FC693F"/>
    <w:rPr>
      <w:b/>
      <w:bCs/>
    </w:rPr>
  </w:style>
  <w:style w:type="character" w:styleId="Nadruk">
    <w:name w:val="Emphasis"/>
    <w:basedOn w:val="Standaardalinea-lettertype"/>
    <w:uiPriority w:val="20"/>
    <w:qFormat/>
    <w:rsid w:val="00FC693F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C693F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FC693F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FC693F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FC693F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C693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C693F"/>
    <w:pPr>
      <w:outlineLvl w:val="9"/>
    </w:pPr>
  </w:style>
  <w:style w:type="table" w:styleId="Tabelraster">
    <w:name w:val="Table Grid"/>
    <w:basedOn w:val="Standaard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chtelijst">
    <w:name w:val="Light List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3">
    <w:name w:val="Light List Accent 3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4">
    <w:name w:val="Light List Accent 4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5">
    <w:name w:val="Light List Accent 5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elijst-accent6">
    <w:name w:val="Light List Accent 6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raster">
    <w:name w:val="Light Grid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raster-accent2">
    <w:name w:val="Light Grid Accent 2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chtraster-accent3">
    <w:name w:val="Light Grid Accent 3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chtraster-accent4">
    <w:name w:val="Light Grid Accent 4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chtraster-accent5">
    <w:name w:val="Light Grid Accent 5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6">
    <w:name w:val="Light Grid Accent 6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emiddeldearcering1">
    <w:name w:val="Medium Shading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Gemiddeldelijst2">
    <w:name w:val="Medium Lis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">
    <w:name w:val="Medium Grid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2">
    <w:name w:val="Medium Grid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onkerelijst">
    <w:name w:val="Dark List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onkerelijst-accent2">
    <w:name w:val="Dark List Accent 2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onkerelijst-accent3">
    <w:name w:val="Dark List Accent 3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onkerelijst-accent4">
    <w:name w:val="Dark List Accent 4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onkerelijst-accent5">
    <w:name w:val="Dark List Accent 5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onkerelijst-accent6">
    <w:name w:val="Dark List Accent 6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leurrijkearcering">
    <w:name w:val="Colorful Shading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leurrijkraster">
    <w:name w:val="Colorful Grid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Sven Spijkerman</cp:lastModifiedBy>
  <cp:revision>2</cp:revision>
  <dcterms:created xsi:type="dcterms:W3CDTF">2025-04-30T12:22:00Z</dcterms:created>
  <dcterms:modified xsi:type="dcterms:W3CDTF">2025-04-30T12:22:00Z</dcterms:modified>
  <cp:category/>
</cp:coreProperties>
</file>