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Indelingstabel koptekst"/>
      </w:tblPr>
      <w:tblGrid>
        <w:gridCol w:w="10466"/>
      </w:tblGrid>
      <w:tr w:rsidR="00A66B18" w:rsidRPr="0041428F" w14:paraId="3AD8EBAD" w14:textId="77777777" w:rsidTr="50558E6A">
        <w:trPr>
          <w:trHeight w:val="270"/>
          <w:jc w:val="center"/>
        </w:trPr>
        <w:tc>
          <w:tcPr>
            <w:tcW w:w="10466" w:type="dxa"/>
          </w:tcPr>
          <w:p w14:paraId="36CB9326" w14:textId="77777777" w:rsidR="00A66B18" w:rsidRPr="0041428F" w:rsidRDefault="00A66B18" w:rsidP="00A66B18">
            <w:pPr>
              <w:pStyle w:val="Contactgegevens"/>
              <w:rPr>
                <w:color w:val="000000" w:themeColor="text1"/>
              </w:rPr>
            </w:pPr>
            <w:r w:rsidRPr="0041428F">
              <w:rPr>
                <w:noProof/>
                <w:color w:val="000000" w:themeColor="text1"/>
                <w:lang w:bidi="nl-NL"/>
              </w:rPr>
              <mc:AlternateContent>
                <mc:Choice Requires="wps">
                  <w:drawing>
                    <wp:inline distT="0" distB="0" distL="0" distR="0" wp14:anchorId="78268856" wp14:editId="167C61F5">
                      <wp:extent cx="5838825" cy="407670"/>
                      <wp:effectExtent l="19050" t="19050" r="28575" b="26035"/>
                      <wp:docPr id="18" name="Vorm 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A099E0-27DA-42BD-9D42-E4CA07B78F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38825" cy="407670"/>
                              </a:xfrm>
                              <a:prstGeom prst="rect">
                                <a:avLst/>
                              </a:prstGeom>
                              <a:ln w="38100">
                                <a:solidFill>
                                  <a:schemeClr val="bg1"/>
                                </a:solidFill>
                                <a:miter lim="400000"/>
                              </a:ln>
                              <a:extLst>
                                <a:ext uri="{C572A759-6A51-4108-AA02-DFA0A04FC94B}">
                                  <ma14:wrappingTextBoxFlag xmlns:ma14="http://schemas.microsoft.com/office/mac/drawingml/2011/main" xmlns:lc="http://schemas.openxmlformats.org/drawingml/2006/lockedCanvas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:pic="http://schemas.openxmlformats.org/drawingml/2006/picture" xmlns:a16="http://schemas.microsoft.com/office/drawing/2014/main" val="1"/>
                                </a:ext>
                              </a:extLst>
                            </wps:spPr>
                            <wps:txbx>
                              <w:txbxContent>
                                <w:p w14:paraId="5E189C45" w14:textId="726E40A2" w:rsidR="00A66B18" w:rsidRPr="00EB4D8F" w:rsidRDefault="00EB4D8F" w:rsidP="00AA089B">
                                  <w:pPr>
                                    <w:pStyle w:val="Logo"/>
                                    <w:rPr>
                                      <w:rFonts w:ascii="Arial" w:hAnsi="Arial" w:cs="Arial"/>
                                      <w:color w:val="4E3434" w:themeColor="accent6" w:themeShade="80"/>
                                      <w:sz w:val="52"/>
                                      <w:szCs w:val="52"/>
                                    </w:rPr>
                                  </w:pPr>
                                  <w:r w:rsidRPr="00EB4D8F">
                                    <w:rPr>
                                      <w:rFonts w:ascii="Arial" w:hAnsi="Arial" w:cs="Arial"/>
                                      <w:color w:val="4E3434" w:themeColor="accent6" w:themeShade="80"/>
                                      <w:sz w:val="52"/>
                                      <w:szCs w:val="52"/>
                                      <w:lang w:bidi="nl-NL"/>
                                    </w:rPr>
                                    <w:t>Welzijn kind en jongere</w:t>
                                  </w:r>
                                </w:p>
                              </w:txbxContent>
                            </wps:txbx>
                            <wps:bodyPr wrap="square" lIns="19050" tIns="19050" rIns="19050" bIns="19050" anchor="ctr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268856" id="Vorm 61" o:spid="_x0000_s1026" style="width:459.75pt;height:3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" filled="f" strokecolor="white [3212]" strokeweight="3pt">
                      <v:stroke miterlimit="4"/>
                      <v:textbox style="mso-fit-shape-to-text:t" inset="1.5pt,1.5pt,1.5pt,1.5pt">
                        <w:txbxContent>
                          <w:p w14:paraId="5E189C45" w14:textId="726E40A2" w:rsidR="00A66B18" w:rsidRPr="00EB4D8F" w:rsidRDefault="00EB4D8F" w:rsidP="00AA089B">
                            <w:pPr>
                              <w:pStyle w:val="Logo"/>
                              <w:rPr>
                                <w:rFonts w:ascii="Arial" w:hAnsi="Arial" w:cs="Arial"/>
                                <w:color w:val="4E3434" w:themeColor="accent6" w:themeShade="80"/>
                                <w:sz w:val="52"/>
                                <w:szCs w:val="52"/>
                              </w:rPr>
                            </w:pPr>
                            <w:r w:rsidRPr="00EB4D8F">
                              <w:rPr>
                                <w:rFonts w:ascii="Arial" w:hAnsi="Arial" w:cs="Arial"/>
                                <w:color w:val="4E3434" w:themeColor="accent6" w:themeShade="80"/>
                                <w:sz w:val="52"/>
                                <w:szCs w:val="52"/>
                                <w:lang w:bidi="nl-NL"/>
                              </w:rPr>
                              <w:t>Welzijn kind en jongere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615018" w:rsidRPr="0041428F" w14:paraId="05580780" w14:textId="77777777" w:rsidTr="50558E6A">
        <w:trPr>
          <w:trHeight w:val="2691"/>
          <w:jc w:val="center"/>
        </w:trPr>
        <w:tc>
          <w:tcPr>
            <w:tcW w:w="10466" w:type="dxa"/>
            <w:vAlign w:val="bottom"/>
          </w:tcPr>
          <w:p w14:paraId="457799D8" w14:textId="4F22696E" w:rsidR="0082520A" w:rsidRPr="00EB4D8F" w:rsidRDefault="54D249F1" w:rsidP="50558E6A">
            <w:pPr>
              <w:pStyle w:val="Contactgegevens"/>
              <w:ind w:left="0"/>
              <w:rPr>
                <w:b/>
                <w:bCs/>
                <w:color w:val="auto"/>
                <w:sz w:val="52"/>
                <w:szCs w:val="52"/>
              </w:rPr>
            </w:pPr>
            <w:r>
              <w:t xml:space="preserve">            </w:t>
            </w:r>
            <w:r w:rsidRPr="50558E6A">
              <w:rPr>
                <w:b/>
                <w:bCs/>
                <w:color w:val="auto"/>
                <w:sz w:val="52"/>
                <w:szCs w:val="52"/>
              </w:rPr>
              <w:t>Boekje</w:t>
            </w:r>
            <w:r w:rsidR="79C6AC8D" w:rsidRPr="50558E6A">
              <w:rPr>
                <w:b/>
                <w:bCs/>
                <w:color w:val="auto"/>
                <w:sz w:val="52"/>
                <w:szCs w:val="52"/>
              </w:rPr>
              <w:t xml:space="preserve">   </w:t>
            </w:r>
            <w:r w:rsidR="003877EA">
              <w:rPr>
                <w:b/>
                <w:bCs/>
                <w:color w:val="auto"/>
                <w:sz w:val="52"/>
                <w:szCs w:val="52"/>
              </w:rPr>
              <w:t>Zorgtechnologie</w:t>
            </w:r>
            <w:r w:rsidR="645C2537" w:rsidRPr="50558E6A">
              <w:rPr>
                <w:b/>
                <w:bCs/>
                <w:color w:val="auto"/>
                <w:sz w:val="52"/>
                <w:szCs w:val="52"/>
              </w:rPr>
              <w:t xml:space="preserve">       </w:t>
            </w:r>
            <w:r w:rsidR="4AF3625A" w:rsidRPr="50558E6A">
              <w:rPr>
                <w:b/>
                <w:bCs/>
                <w:color w:val="auto"/>
                <w:sz w:val="52"/>
                <w:szCs w:val="52"/>
              </w:rPr>
              <w:t>(BB/KB/GT)</w:t>
            </w:r>
          </w:p>
          <w:p w14:paraId="65925B8B" w14:textId="77777777" w:rsidR="0002111D" w:rsidRDefault="0002111D" w:rsidP="00A66B18">
            <w:pPr>
              <w:pStyle w:val="Contactgegevens"/>
              <w:rPr>
                <w:color w:val="000000" w:themeColor="text1"/>
              </w:rPr>
            </w:pPr>
          </w:p>
          <w:p w14:paraId="2C9DABBD" w14:textId="497B1B9F" w:rsidR="0002111D" w:rsidRDefault="003877EA" w:rsidP="00A66B18">
            <w:pPr>
              <w:pStyle w:val="Contactgegevens"/>
              <w:rPr>
                <w:color w:val="000000" w:themeColor="text1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22A8716F" wp14:editId="2DEEC89F">
                  <wp:simplePos x="0" y="0"/>
                  <wp:positionH relativeFrom="column">
                    <wp:posOffset>4429125</wp:posOffset>
                  </wp:positionH>
                  <wp:positionV relativeFrom="paragraph">
                    <wp:posOffset>173990</wp:posOffset>
                  </wp:positionV>
                  <wp:extent cx="1706880" cy="2444750"/>
                  <wp:effectExtent l="0" t="0" r="7620" b="0"/>
                  <wp:wrapNone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2444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ADACF5" w14:textId="6B8431E5" w:rsidR="0002111D" w:rsidRDefault="0002111D" w:rsidP="00A66B18">
            <w:pPr>
              <w:pStyle w:val="Contactgegevens"/>
              <w:rPr>
                <w:color w:val="000000" w:themeColor="text1"/>
              </w:rPr>
            </w:pPr>
          </w:p>
          <w:p w14:paraId="633DCD52" w14:textId="1BDF23ED" w:rsidR="0002111D" w:rsidRDefault="0002111D" w:rsidP="00A66B18">
            <w:pPr>
              <w:pStyle w:val="Contactgegevens"/>
              <w:rPr>
                <w:color w:val="000000" w:themeColor="text1"/>
              </w:rPr>
            </w:pPr>
          </w:p>
          <w:p w14:paraId="2E1555A0" w14:textId="597C4752" w:rsidR="0002111D" w:rsidRDefault="0002111D" w:rsidP="00A66B18">
            <w:pPr>
              <w:pStyle w:val="Contactgegevens"/>
              <w:rPr>
                <w:color w:val="000000" w:themeColor="text1"/>
              </w:rPr>
            </w:pPr>
          </w:p>
          <w:p w14:paraId="7CB4E349" w14:textId="2ABF018B" w:rsidR="003E24DF" w:rsidRDefault="00E931F8" w:rsidP="00A66B18">
            <w:pPr>
              <w:pStyle w:val="Contactgegevens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37B839" wp14:editId="64463B52">
                      <wp:simplePos x="0" y="0"/>
                      <wp:positionH relativeFrom="margin">
                        <wp:posOffset>76200</wp:posOffset>
                      </wp:positionH>
                      <wp:positionV relativeFrom="paragraph">
                        <wp:posOffset>2392045</wp:posOffset>
                      </wp:positionV>
                      <wp:extent cx="6553200" cy="4657725"/>
                      <wp:effectExtent l="0" t="0" r="19050" b="28575"/>
                      <wp:wrapSquare wrapText="bothSides"/>
                      <wp:docPr id="3" name="Tekstva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53200" cy="465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DF2AC4B" w14:textId="71C48B37" w:rsidR="00B876DD" w:rsidRDefault="00C16052" w:rsidP="00B876DD">
                                  <w:pPr>
                                    <w:pStyle w:val="Lijstalinea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Wat is </w:t>
                                  </w:r>
                                  <w:r w:rsidR="003877EA">
                                    <w:t>zorgtechnologie</w:t>
                                  </w:r>
                                  <w:r>
                                    <w:t>?</w:t>
                                  </w:r>
                                  <w:r w:rsidR="00B876DD">
                                    <w:t xml:space="preserve"> </w:t>
                                  </w:r>
                                  <w:r w:rsidR="00B876DD">
                                    <w:br/>
                                    <w:t xml:space="preserve">- Wat is </w:t>
                                  </w:r>
                                  <w:proofErr w:type="spellStart"/>
                                  <w:r w:rsidR="00B876DD" w:rsidRPr="00851698">
                                    <w:rPr>
                                      <w:b/>
                                      <w:bCs/>
                                    </w:rPr>
                                    <w:t>domotica</w:t>
                                  </w:r>
                                  <w:proofErr w:type="spellEnd"/>
                                  <w:r w:rsidR="00B876DD">
                                    <w:t xml:space="preserve">? </w:t>
                                  </w:r>
                                  <w:r w:rsidR="00B876DD">
                                    <w:br/>
                                  </w:r>
                                  <w:r w:rsidR="00B876DD">
                                    <w:br/>
                                    <w:t xml:space="preserve">- Wat is </w:t>
                                  </w:r>
                                  <w:proofErr w:type="spellStart"/>
                                  <w:r w:rsidR="00B876DD" w:rsidRPr="00851698">
                                    <w:rPr>
                                      <w:b/>
                                      <w:bCs/>
                                    </w:rPr>
                                    <w:t>e-health</w:t>
                                  </w:r>
                                  <w:proofErr w:type="spellEnd"/>
                                  <w:r w:rsidR="00B876DD">
                                    <w:t xml:space="preserve">? </w:t>
                                  </w:r>
                                  <w:r w:rsidR="00B876DD">
                                    <w:br/>
                                  </w:r>
                                  <w:r w:rsidR="00B876DD">
                                    <w:br/>
                                    <w:t xml:space="preserve">- Wat is </w:t>
                                  </w:r>
                                  <w:r w:rsidR="00B876DD" w:rsidRPr="00851698">
                                    <w:rPr>
                                      <w:b/>
                                      <w:bCs/>
                                    </w:rPr>
                                    <w:t>robotica</w:t>
                                  </w:r>
                                  <w:r w:rsidR="00B876DD">
                                    <w:t>?</w:t>
                                  </w:r>
                                  <w:r w:rsidR="00B876DD">
                                    <w:br/>
                                  </w:r>
                                  <w:r w:rsidR="00B876DD">
                                    <w:t xml:space="preserve"> </w:t>
                                  </w:r>
                                </w:p>
                                <w:p w14:paraId="3B784CA2" w14:textId="1120A46B" w:rsidR="00B876DD" w:rsidRDefault="003877EA" w:rsidP="00B876DD">
                                  <w:pPr>
                                    <w:pStyle w:val="Lijstalinea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 w:rsidRPr="00851698">
                                    <w:rPr>
                                      <w:b/>
                                      <w:bCs/>
                                    </w:rPr>
                                    <w:t>Waar</w:t>
                                  </w:r>
                                  <w:r>
                                    <w:t xml:space="preserve"> wordt zorgtechnologie </w:t>
                                  </w:r>
                                  <w:r w:rsidR="0005456E">
                                    <w:t xml:space="preserve">allemaal </w:t>
                                  </w:r>
                                  <w:r>
                                    <w:t>gebruikt</w:t>
                                  </w:r>
                                  <w:r w:rsidR="00C16052">
                                    <w:t>?</w:t>
                                  </w:r>
                                  <w:r w:rsidR="0005456E">
                                    <w:br/>
                                  </w:r>
                                  <w:r w:rsidR="00B876DD">
                                    <w:t>-</w:t>
                                  </w:r>
                                  <w:r w:rsidR="0005456E">
                                    <w:br/>
                                  </w:r>
                                  <w:r w:rsidR="00B876DD">
                                    <w:t>-</w:t>
                                  </w:r>
                                  <w:r w:rsidR="00C16052">
                                    <w:br/>
                                  </w:r>
                                  <w:r w:rsidR="00B876DD">
                                    <w:t>-</w:t>
                                  </w:r>
                                  <w:r w:rsidR="00B876DD">
                                    <w:br/>
                                  </w:r>
                                </w:p>
                                <w:p w14:paraId="10E23C52" w14:textId="1C1DAFA0" w:rsidR="00C16052" w:rsidRDefault="00B876DD" w:rsidP="00B876DD">
                                  <w:pPr>
                                    <w:pStyle w:val="Lijstalinea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 w:rsidRPr="00851698">
                                    <w:rPr>
                                      <w:b/>
                                      <w:bCs/>
                                    </w:rPr>
                                    <w:t>Waarom</w:t>
                                  </w:r>
                                  <w:r>
                                    <w:t xml:space="preserve"> wordt zorgtechnologie gebruikt? </w:t>
                                  </w:r>
                                  <w:r w:rsidR="00BB0762">
                                    <w:br/>
                                  </w:r>
                                  <w:r w:rsidR="00C16052">
                                    <w:br/>
                                  </w:r>
                                </w:p>
                                <w:p w14:paraId="3183E090" w14:textId="6A5381F5" w:rsidR="00B876DD" w:rsidRDefault="00B92E86" w:rsidP="0005456E">
                                  <w:pPr>
                                    <w:pStyle w:val="Lijstalinea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Noem </w:t>
                                  </w:r>
                                  <w:r w:rsidR="00B876DD">
                                    <w:t>3</w:t>
                                  </w:r>
                                  <w:r w:rsidR="003877EA">
                                    <w:t xml:space="preserve"> zorg</w:t>
                                  </w:r>
                                  <w:r w:rsidR="0005456E">
                                    <w:t xml:space="preserve"> </w:t>
                                  </w:r>
                                  <w:r w:rsidR="003877EA">
                                    <w:t>technologische hulpmiddelen en leg uit waarvoor het gebruikt wordt:</w:t>
                                  </w:r>
                                  <w:r w:rsidR="003877EA">
                                    <w:br/>
                                    <w:t>-</w:t>
                                  </w:r>
                                  <w:r w:rsidR="003877EA">
                                    <w:br/>
                                    <w:t>-</w:t>
                                  </w:r>
                                  <w:r w:rsidR="003877EA">
                                    <w:br/>
                                    <w:t>-</w:t>
                                  </w:r>
                                </w:p>
                                <w:p w14:paraId="3CBB5F01" w14:textId="7EC74DF0" w:rsidR="00C16052" w:rsidRDefault="00B876DD" w:rsidP="0005456E">
                                  <w:pPr>
                                    <w:pStyle w:val="Lijstalinea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Wat gebruik je </w:t>
                                  </w:r>
                                  <w:r w:rsidRPr="00851698">
                                    <w:rPr>
                                      <w:b/>
                                      <w:bCs/>
                                    </w:rPr>
                                    <w:t>thuis</w:t>
                                  </w:r>
                                  <w:r>
                                    <w:t xml:space="preserve"> aan zorgtechnologie? </w:t>
                                  </w:r>
                                  <w:r w:rsidR="00B92E86">
                                    <w:br/>
                                  </w:r>
                                </w:p>
                                <w:p w14:paraId="15C9391D" w14:textId="1D652F41" w:rsidR="00785F95" w:rsidRDefault="00724FFA" w:rsidP="00B876DD">
                                  <w:pPr>
                                    <w:pStyle w:val="Lijstalinea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Bekijk </w:t>
                                  </w:r>
                                  <w:r w:rsidR="00674727">
                                    <w:t>de wikiwijs</w:t>
                                  </w:r>
                                  <w:r w:rsidR="00B876DD">
                                    <w:t xml:space="preserve">, noem de namen van 3 zorgrobots, waar zijn ze voor?  </w:t>
                                  </w:r>
                                  <w:r>
                                    <w:t xml:space="preserve"> </w:t>
                                  </w:r>
                                  <w:r w:rsidR="0005456E">
                                    <w:br/>
                                  </w:r>
                                  <w:hyperlink r:id="rId12" w:tgtFrame="_blank" w:history="1">
                                    <w:r w:rsidR="00674727">
                                      <w:rPr>
                                        <w:rStyle w:val="Hyperlink"/>
                                        <w:rFonts w:ascii="Arial" w:hAnsi="Arial" w:cs="Arial"/>
                                        <w:color w:val="0071BA"/>
                                        <w:sz w:val="21"/>
                                        <w:szCs w:val="21"/>
                                        <w:shd w:val="clear" w:color="auto" w:fill="F8F8F8"/>
                                      </w:rPr>
                                      <w:t>https://maken.wikiwijs.nl/183794/Zorgtechnologie</w:t>
                                    </w:r>
                                  </w:hyperlink>
                                </w:p>
                                <w:p w14:paraId="4DD28B35" w14:textId="77777777" w:rsidR="00674727" w:rsidRDefault="00674727" w:rsidP="00674727">
                                  <w:pPr>
                                    <w:pStyle w:val="Lijstalinea"/>
                                  </w:pPr>
                                </w:p>
                                <w:p w14:paraId="38709181" w14:textId="50454DE7" w:rsidR="00785F95" w:rsidRDefault="00785F95" w:rsidP="00785F95">
                                  <w:pPr>
                                    <w:ind w:left="360"/>
                                  </w:pPr>
                                </w:p>
                                <w:p w14:paraId="0DCA6898" w14:textId="77777777" w:rsidR="00785F95" w:rsidRDefault="00785F95" w:rsidP="00785F95">
                                  <w:pPr>
                                    <w:ind w:left="360"/>
                                  </w:pPr>
                                </w:p>
                                <w:p w14:paraId="7FC7A5FA" w14:textId="262C1729" w:rsidR="00D83AA2" w:rsidRDefault="00D83AA2" w:rsidP="00D83AA2">
                                  <w:pPr>
                                    <w:pStyle w:val="Lijstalinea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37B8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3" o:spid="_x0000_s1027" type="#_x0000_t202" style="position:absolute;left:0;text-align:left;margin-left:6pt;margin-top:188.35pt;width:516pt;height:3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" fillcolor="white [3201]" strokeweight=".5pt">
                      <v:textbox>
                        <w:txbxContent>
                          <w:p w14:paraId="3DF2AC4B" w14:textId="71C48B37" w:rsidR="00B876DD" w:rsidRDefault="00C16052" w:rsidP="00B876D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Wat is </w:t>
                            </w:r>
                            <w:r w:rsidR="003877EA">
                              <w:t>zorgtechnologie</w:t>
                            </w:r>
                            <w:r>
                              <w:t>?</w:t>
                            </w:r>
                            <w:r w:rsidR="00B876DD">
                              <w:t xml:space="preserve"> </w:t>
                            </w:r>
                            <w:r w:rsidR="00B876DD">
                              <w:br/>
                              <w:t xml:space="preserve">- Wat is </w:t>
                            </w:r>
                            <w:proofErr w:type="spellStart"/>
                            <w:r w:rsidR="00B876DD" w:rsidRPr="00851698">
                              <w:rPr>
                                <w:b/>
                                <w:bCs/>
                              </w:rPr>
                              <w:t>domotica</w:t>
                            </w:r>
                            <w:proofErr w:type="spellEnd"/>
                            <w:r w:rsidR="00B876DD">
                              <w:t xml:space="preserve">? </w:t>
                            </w:r>
                            <w:r w:rsidR="00B876DD">
                              <w:br/>
                            </w:r>
                            <w:r w:rsidR="00B876DD">
                              <w:br/>
                              <w:t xml:space="preserve">- Wat is </w:t>
                            </w:r>
                            <w:proofErr w:type="spellStart"/>
                            <w:r w:rsidR="00B876DD" w:rsidRPr="00851698">
                              <w:rPr>
                                <w:b/>
                                <w:bCs/>
                              </w:rPr>
                              <w:t>e-health</w:t>
                            </w:r>
                            <w:proofErr w:type="spellEnd"/>
                            <w:r w:rsidR="00B876DD">
                              <w:t xml:space="preserve">? </w:t>
                            </w:r>
                            <w:r w:rsidR="00B876DD">
                              <w:br/>
                            </w:r>
                            <w:r w:rsidR="00B876DD">
                              <w:br/>
                              <w:t xml:space="preserve">- Wat is </w:t>
                            </w:r>
                            <w:r w:rsidR="00B876DD" w:rsidRPr="00851698">
                              <w:rPr>
                                <w:b/>
                                <w:bCs/>
                              </w:rPr>
                              <w:t>robotica</w:t>
                            </w:r>
                            <w:r w:rsidR="00B876DD">
                              <w:t>?</w:t>
                            </w:r>
                            <w:r w:rsidR="00B876DD">
                              <w:br/>
                            </w:r>
                            <w:r w:rsidR="00B876DD">
                              <w:t xml:space="preserve"> </w:t>
                            </w:r>
                          </w:p>
                          <w:p w14:paraId="3B784CA2" w14:textId="1120A46B" w:rsidR="00B876DD" w:rsidRDefault="003877EA" w:rsidP="00B876D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 w:rsidRPr="00851698">
                              <w:rPr>
                                <w:b/>
                                <w:bCs/>
                              </w:rPr>
                              <w:t>Waar</w:t>
                            </w:r>
                            <w:r>
                              <w:t xml:space="preserve"> wordt zorgtechnologie </w:t>
                            </w:r>
                            <w:r w:rsidR="0005456E">
                              <w:t xml:space="preserve">allemaal </w:t>
                            </w:r>
                            <w:r>
                              <w:t>gebruikt</w:t>
                            </w:r>
                            <w:r w:rsidR="00C16052">
                              <w:t>?</w:t>
                            </w:r>
                            <w:r w:rsidR="0005456E">
                              <w:br/>
                            </w:r>
                            <w:r w:rsidR="00B876DD">
                              <w:t>-</w:t>
                            </w:r>
                            <w:r w:rsidR="0005456E">
                              <w:br/>
                            </w:r>
                            <w:r w:rsidR="00B876DD">
                              <w:t>-</w:t>
                            </w:r>
                            <w:r w:rsidR="00C16052">
                              <w:br/>
                            </w:r>
                            <w:r w:rsidR="00B876DD">
                              <w:t>-</w:t>
                            </w:r>
                            <w:r w:rsidR="00B876DD">
                              <w:br/>
                            </w:r>
                          </w:p>
                          <w:p w14:paraId="10E23C52" w14:textId="1C1DAFA0" w:rsidR="00C16052" w:rsidRDefault="00B876DD" w:rsidP="00B876D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 w:rsidRPr="00851698">
                              <w:rPr>
                                <w:b/>
                                <w:bCs/>
                              </w:rPr>
                              <w:t>Waarom</w:t>
                            </w:r>
                            <w:r>
                              <w:t xml:space="preserve"> wordt zorgtechnologie gebruikt? </w:t>
                            </w:r>
                            <w:r w:rsidR="00BB0762">
                              <w:br/>
                            </w:r>
                            <w:r w:rsidR="00C16052">
                              <w:br/>
                            </w:r>
                          </w:p>
                          <w:p w14:paraId="3183E090" w14:textId="6A5381F5" w:rsidR="00B876DD" w:rsidRDefault="00B92E86" w:rsidP="0005456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Noem </w:t>
                            </w:r>
                            <w:r w:rsidR="00B876DD">
                              <w:t>3</w:t>
                            </w:r>
                            <w:r w:rsidR="003877EA">
                              <w:t xml:space="preserve"> zorg</w:t>
                            </w:r>
                            <w:r w:rsidR="0005456E">
                              <w:t xml:space="preserve"> </w:t>
                            </w:r>
                            <w:r w:rsidR="003877EA">
                              <w:t>technologische hulpmiddelen en leg uit waarvoor het gebruikt wordt:</w:t>
                            </w:r>
                            <w:r w:rsidR="003877EA">
                              <w:br/>
                              <w:t>-</w:t>
                            </w:r>
                            <w:r w:rsidR="003877EA">
                              <w:br/>
                              <w:t>-</w:t>
                            </w:r>
                            <w:r w:rsidR="003877EA">
                              <w:br/>
                              <w:t>-</w:t>
                            </w:r>
                          </w:p>
                          <w:p w14:paraId="3CBB5F01" w14:textId="7EC74DF0" w:rsidR="00C16052" w:rsidRDefault="00B876DD" w:rsidP="0005456E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Wat gebruik je </w:t>
                            </w:r>
                            <w:r w:rsidRPr="00851698">
                              <w:rPr>
                                <w:b/>
                                <w:bCs/>
                              </w:rPr>
                              <w:t>thuis</w:t>
                            </w:r>
                            <w:r>
                              <w:t xml:space="preserve"> aan zorgtechnologie? </w:t>
                            </w:r>
                            <w:r w:rsidR="00B92E86">
                              <w:br/>
                            </w:r>
                          </w:p>
                          <w:p w14:paraId="15C9391D" w14:textId="1D652F41" w:rsidR="00785F95" w:rsidRDefault="00724FFA" w:rsidP="00B876DD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Bekijk </w:t>
                            </w:r>
                            <w:r w:rsidR="00674727">
                              <w:t>de wikiwijs</w:t>
                            </w:r>
                            <w:r w:rsidR="00B876DD">
                              <w:t xml:space="preserve">, noem de namen van 3 zorgrobots, waar zijn ze voor?  </w:t>
                            </w:r>
                            <w:r>
                              <w:t xml:space="preserve"> </w:t>
                            </w:r>
                            <w:r w:rsidR="0005456E">
                              <w:br/>
                            </w:r>
                            <w:hyperlink r:id="rId13" w:tgtFrame="_blank" w:history="1">
                              <w:r w:rsidR="00674727">
                                <w:rPr>
                                  <w:rStyle w:val="Hyperlink"/>
                                  <w:rFonts w:ascii="Arial" w:hAnsi="Arial" w:cs="Arial"/>
                                  <w:color w:val="0071BA"/>
                                  <w:sz w:val="21"/>
                                  <w:szCs w:val="21"/>
                                  <w:shd w:val="clear" w:color="auto" w:fill="F8F8F8"/>
                                </w:rPr>
                                <w:t>https://maken.wikiwijs.nl/183794/Zorgtechnologie</w:t>
                              </w:r>
                            </w:hyperlink>
                          </w:p>
                          <w:p w14:paraId="4DD28B35" w14:textId="77777777" w:rsidR="00674727" w:rsidRDefault="00674727" w:rsidP="00674727">
                            <w:pPr>
                              <w:pStyle w:val="Lijstalinea"/>
                            </w:pPr>
                          </w:p>
                          <w:p w14:paraId="38709181" w14:textId="50454DE7" w:rsidR="00785F95" w:rsidRDefault="00785F95" w:rsidP="00785F95">
                            <w:pPr>
                              <w:ind w:left="360"/>
                            </w:pPr>
                          </w:p>
                          <w:p w14:paraId="0DCA6898" w14:textId="77777777" w:rsidR="00785F95" w:rsidRDefault="00785F95" w:rsidP="00785F95">
                            <w:pPr>
                              <w:ind w:left="360"/>
                            </w:pPr>
                          </w:p>
                          <w:p w14:paraId="7FC7A5FA" w14:textId="262C1729" w:rsidR="00D83AA2" w:rsidRDefault="00D83AA2" w:rsidP="00D83AA2">
                            <w:pPr>
                              <w:pStyle w:val="Lijstalinea"/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02111D" w:rsidRPr="0002111D">
              <w:rPr>
                <w:rFonts w:ascii="Arial" w:hAnsi="Arial" w:cs="Arial"/>
                <w:color w:val="000000" w:themeColor="text1"/>
                <w:sz w:val="28"/>
                <w:szCs w:val="28"/>
              </w:rPr>
              <w:t>Naam Leerling</w:t>
            </w:r>
            <w:r w:rsidR="00D2002F">
              <w:rPr>
                <w:rFonts w:ascii="Arial" w:hAnsi="Arial" w:cs="Arial"/>
                <w:color w:val="000000" w:themeColor="text1"/>
                <w:sz w:val="28"/>
                <w:szCs w:val="28"/>
              </w:rPr>
              <w:t>:</w:t>
            </w:r>
            <w:r w:rsidR="0002111D" w:rsidRPr="0002111D">
              <w:rPr>
                <w:rFonts w:ascii="Arial" w:hAnsi="Arial" w:cs="Arial"/>
                <w:color w:val="000000" w:themeColor="text1"/>
                <w:sz w:val="28"/>
                <w:szCs w:val="28"/>
              </w:rPr>
              <w:br/>
              <w:t>Klas</w:t>
            </w:r>
            <w:r w:rsidR="00D2002F">
              <w:rPr>
                <w:rFonts w:ascii="Arial" w:hAnsi="Arial" w:cs="Arial"/>
                <w:color w:val="000000" w:themeColor="text1"/>
                <w:sz w:val="28"/>
                <w:szCs w:val="28"/>
              </w:rPr>
              <w:t>:</w:t>
            </w:r>
            <w:r w:rsidR="0002111D" w:rsidRPr="0002111D">
              <w:rPr>
                <w:rFonts w:ascii="Arial" w:hAnsi="Arial" w:cs="Arial"/>
                <w:color w:val="000000" w:themeColor="text1"/>
                <w:sz w:val="28"/>
                <w:szCs w:val="28"/>
              </w:rPr>
              <w:br/>
              <w:t>Docent</w:t>
            </w:r>
            <w:r w:rsidR="00D2002F">
              <w:rPr>
                <w:rFonts w:ascii="Arial" w:hAnsi="Arial" w:cs="Arial"/>
                <w:color w:val="000000" w:themeColor="text1"/>
                <w:sz w:val="28"/>
                <w:szCs w:val="28"/>
              </w:rPr>
              <w:t>:</w:t>
            </w:r>
          </w:p>
          <w:p w14:paraId="56DF6986" w14:textId="1495D80C" w:rsidR="003877EA" w:rsidRDefault="003877EA" w:rsidP="003877EA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14:paraId="2E657576" w14:textId="7CAAF05C" w:rsidR="003877EA" w:rsidRPr="003877EA" w:rsidRDefault="003877EA" w:rsidP="003877E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92B0AD" wp14:editId="7C54DBCE">
                      <wp:simplePos x="0" y="0"/>
                      <wp:positionH relativeFrom="column">
                        <wp:posOffset>-4095750</wp:posOffset>
                      </wp:positionH>
                      <wp:positionV relativeFrom="paragraph">
                        <wp:posOffset>144780</wp:posOffset>
                      </wp:positionV>
                      <wp:extent cx="3695700" cy="532765"/>
                      <wp:effectExtent l="0" t="0" r="19050" b="19685"/>
                      <wp:wrapSquare wrapText="bothSides"/>
                      <wp:docPr id="2" name="Tekstva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95700" cy="5327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3CB39D9" w14:textId="44D3E279" w:rsidR="00D2002F" w:rsidRPr="00D2002F" w:rsidRDefault="00D2002F" w:rsidP="00D2002F">
                                  <w:pPr>
                                    <w:shd w:val="clear" w:color="auto" w:fill="FFC000"/>
                                    <w:ind w:left="0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D2002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 xml:space="preserve">Vragen </w:t>
                                  </w:r>
                                  <w:r w:rsidR="003877E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Zorgtechnologie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2B0AD" id="Tekstvak 2" o:spid="_x0000_s1028" type="#_x0000_t202" style="position:absolute;left:0;text-align:left;margin-left:-322.5pt;margin-top:11.4pt;width:291pt;height:4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" fillcolor="#ffc000" strokeweight=".5pt">
                      <v:textbox>
                        <w:txbxContent>
                          <w:p w14:paraId="03CB39D9" w14:textId="44D3E279" w:rsidR="00D2002F" w:rsidRPr="00D2002F" w:rsidRDefault="00D2002F" w:rsidP="00D2002F">
                            <w:pPr>
                              <w:shd w:val="clear" w:color="auto" w:fill="FFC000"/>
                              <w:ind w:left="0"/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D2002F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Vragen </w:t>
                            </w:r>
                            <w:r w:rsidR="003877EA">
                              <w:rPr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Zorgtechnologie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124097ED" w14:textId="24D1E7C6" w:rsidR="00D2002F" w:rsidRDefault="00D2002F">
      <w:pPr>
        <w:spacing w:before="0" w:after="0"/>
        <w:ind w:left="0" w:right="0"/>
      </w:pPr>
    </w:p>
    <w:p w14:paraId="4B3FF2EA" w14:textId="1542334F" w:rsidR="00EB4D8F" w:rsidRDefault="00EB4D8F">
      <w:pPr>
        <w:spacing w:before="0" w:after="0"/>
        <w:ind w:left="0" w:right="0"/>
      </w:pPr>
    </w:p>
    <w:p w14:paraId="75D32CE2" w14:textId="44D6C00E" w:rsidR="00726371" w:rsidRDefault="00726371" w:rsidP="00EB4D8F">
      <w:pPr>
        <w:ind w:left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352F43" wp14:editId="7E461F2F">
                <wp:simplePos x="0" y="0"/>
                <wp:positionH relativeFrom="column">
                  <wp:posOffset>1057275</wp:posOffset>
                </wp:positionH>
                <wp:positionV relativeFrom="paragraph">
                  <wp:posOffset>11430</wp:posOffset>
                </wp:positionV>
                <wp:extent cx="4600575" cy="609600"/>
                <wp:effectExtent l="0" t="0" r="28575" b="1905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6096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B94EE" w14:textId="47810CC5" w:rsidR="00726371" w:rsidRPr="00726371" w:rsidRDefault="00726371" w:rsidP="00726371">
                            <w:pPr>
                              <w:shd w:val="clear" w:color="auto" w:fill="FFC000"/>
                              <w:ind w:left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726371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Opdrachten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52F43" id="Tekstvak 4" o:spid="_x0000_s1029" type="#_x0000_t202" style="position:absolute;margin-left:83.25pt;margin-top:.9pt;width:362.2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" fillcolor="#ffc000" strokecolor="#ffca08 [3204]" strokeweight="1pt">
                <v:textbox>
                  <w:txbxContent>
                    <w:p w14:paraId="1E4B94EE" w14:textId="47810CC5" w:rsidR="00726371" w:rsidRPr="00726371" w:rsidRDefault="00726371" w:rsidP="00726371">
                      <w:pPr>
                        <w:shd w:val="clear" w:color="auto" w:fill="FFC000"/>
                        <w:ind w:left="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726371"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Opdrachten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DABBE3" w14:textId="7366C2D0" w:rsidR="00726371" w:rsidRDefault="00726371" w:rsidP="00EB4D8F">
      <w:pPr>
        <w:ind w:left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807"/>
        <w:gridCol w:w="2693"/>
        <w:gridCol w:w="1956"/>
      </w:tblGrid>
      <w:tr w:rsidR="004561A5" w14:paraId="7AC96BA4" w14:textId="77777777" w:rsidTr="50558E6A">
        <w:tc>
          <w:tcPr>
            <w:tcW w:w="10456" w:type="dxa"/>
            <w:gridSpan w:val="3"/>
          </w:tcPr>
          <w:p w14:paraId="758141E2" w14:textId="3CF95DA4" w:rsidR="004561A5" w:rsidRPr="004561A5" w:rsidRDefault="004561A5" w:rsidP="50558E6A">
            <w:pPr>
              <w:spacing w:before="0" w:after="0"/>
              <w:ind w:left="0" w:right="0"/>
              <w:rPr>
                <w:rFonts w:ascii="Arial" w:hAnsi="Arial" w:cs="Arial"/>
                <w:b/>
                <w:bCs/>
              </w:rPr>
            </w:pPr>
            <w:r w:rsidRPr="50558E6A">
              <w:rPr>
                <w:rFonts w:ascii="Arial" w:hAnsi="Arial" w:cs="Arial"/>
                <w:b/>
                <w:bCs/>
              </w:rPr>
              <w:t>Je gaat minimaal 1 van de onderstaande opdrachten uitvoeren.</w:t>
            </w:r>
            <w:r w:rsidR="00A974CC">
              <w:rPr>
                <w:rFonts w:ascii="Arial" w:hAnsi="Arial" w:cs="Arial"/>
                <w:b/>
                <w:bCs/>
              </w:rPr>
              <w:br/>
            </w:r>
            <w:r w:rsidR="00724AC7" w:rsidRPr="50558E6A">
              <w:rPr>
                <w:rFonts w:ascii="Arial" w:hAnsi="Arial" w:cs="Arial"/>
                <w:b/>
                <w:bCs/>
              </w:rPr>
              <w:t xml:space="preserve"> </w:t>
            </w:r>
            <w:r w:rsidR="048637FA" w:rsidRPr="50558E6A">
              <w:rPr>
                <w:rFonts w:ascii="Arial" w:hAnsi="Arial" w:cs="Arial"/>
                <w:b/>
                <w:bCs/>
              </w:rPr>
              <w:t xml:space="preserve">Natuurlijk mag je er meer uitvoeren! </w:t>
            </w:r>
            <w:r>
              <w:br/>
            </w:r>
          </w:p>
        </w:tc>
      </w:tr>
      <w:tr w:rsidR="004561A5" w14:paraId="5E79661D" w14:textId="77777777" w:rsidTr="50558E6A">
        <w:tc>
          <w:tcPr>
            <w:tcW w:w="5807" w:type="dxa"/>
          </w:tcPr>
          <w:p w14:paraId="42DFECA2" w14:textId="3F19B8C2" w:rsidR="004561A5" w:rsidRPr="004561A5" w:rsidRDefault="004561A5" w:rsidP="00E931F8">
            <w:pPr>
              <w:spacing w:before="0" w:after="0"/>
              <w:ind w:left="0" w:right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561A5">
              <w:rPr>
                <w:rFonts w:ascii="Arial" w:hAnsi="Arial" w:cs="Arial"/>
                <w:b/>
                <w:bCs/>
                <w:sz w:val="28"/>
                <w:szCs w:val="28"/>
              </w:rPr>
              <w:t>Opdracht</w:t>
            </w:r>
          </w:p>
        </w:tc>
        <w:tc>
          <w:tcPr>
            <w:tcW w:w="2693" w:type="dxa"/>
          </w:tcPr>
          <w:p w14:paraId="50DC1103" w14:textId="05AAAF25" w:rsidR="004561A5" w:rsidRPr="004561A5" w:rsidRDefault="004561A5" w:rsidP="00E931F8">
            <w:pPr>
              <w:spacing w:before="0" w:after="0"/>
              <w:ind w:left="0" w:right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beoordeling</w:t>
            </w:r>
          </w:p>
        </w:tc>
        <w:tc>
          <w:tcPr>
            <w:tcW w:w="1956" w:type="dxa"/>
          </w:tcPr>
          <w:p w14:paraId="2385C8E9" w14:textId="08537B37" w:rsidR="004561A5" w:rsidRPr="004561A5" w:rsidRDefault="004561A5" w:rsidP="00724AC7">
            <w:pPr>
              <w:spacing w:before="0" w:after="0"/>
              <w:ind w:left="0" w:right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561A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Paraaf docent </w:t>
            </w:r>
          </w:p>
        </w:tc>
      </w:tr>
      <w:tr w:rsidR="004561A5" w14:paraId="18FDCD66" w14:textId="77777777" w:rsidTr="50558E6A">
        <w:tc>
          <w:tcPr>
            <w:tcW w:w="5807" w:type="dxa"/>
          </w:tcPr>
          <w:p w14:paraId="4DBE1C85" w14:textId="395B9B36" w:rsidR="00E931F8" w:rsidRDefault="00851698" w:rsidP="00E931F8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Teken </w:t>
            </w:r>
            <w:r w:rsidR="00785F95">
              <w:rPr>
                <w:sz w:val="28"/>
                <w:szCs w:val="28"/>
              </w:rPr>
              <w:t xml:space="preserve">een zorgrobot voor de toekomst, </w:t>
            </w:r>
            <w:r w:rsidR="00785F95">
              <w:rPr>
                <w:sz w:val="28"/>
                <w:szCs w:val="28"/>
              </w:rPr>
              <w:br/>
              <w:t>-Wat is het doel van de robot?</w:t>
            </w:r>
            <w:r w:rsidR="00785F95">
              <w:rPr>
                <w:sz w:val="28"/>
                <w:szCs w:val="28"/>
              </w:rPr>
              <w:br/>
              <w:t xml:space="preserve">-Voor wie is de robot geschikt? </w:t>
            </w:r>
            <w:r w:rsidR="00785F95">
              <w:rPr>
                <w:sz w:val="28"/>
                <w:szCs w:val="28"/>
              </w:rPr>
              <w:br/>
              <w:t xml:space="preserve">-Wat kan de robot allemaal? </w:t>
            </w:r>
          </w:p>
          <w:p w14:paraId="1C336C30" w14:textId="556FFD0F" w:rsidR="008C5143" w:rsidRPr="004561A5" w:rsidRDefault="008C5143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F555219" w14:textId="7775A50E" w:rsidR="004561A5" w:rsidRPr="004561A5" w:rsidRDefault="004561A5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M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V 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G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ZG</w:t>
            </w:r>
          </w:p>
        </w:tc>
        <w:tc>
          <w:tcPr>
            <w:tcW w:w="1956" w:type="dxa"/>
          </w:tcPr>
          <w:p w14:paraId="7BCA3FC8" w14:textId="25858BEA" w:rsidR="004561A5" w:rsidRPr="004561A5" w:rsidRDefault="004561A5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</w:tr>
      <w:tr w:rsidR="004561A5" w14:paraId="0D3EC38C" w14:textId="77777777" w:rsidTr="50558E6A">
        <w:tc>
          <w:tcPr>
            <w:tcW w:w="5807" w:type="dxa"/>
          </w:tcPr>
          <w:p w14:paraId="5BBD91B4" w14:textId="458A2F39" w:rsidR="008C5143" w:rsidRPr="004561A5" w:rsidRDefault="00785F95" w:rsidP="00785F95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Knutsel een </w:t>
            </w:r>
            <w:r w:rsidRPr="00FA25AD">
              <w:rPr>
                <w:b/>
                <w:bCs/>
                <w:sz w:val="28"/>
                <w:szCs w:val="28"/>
              </w:rPr>
              <w:t>zorgrobot</w:t>
            </w:r>
            <w:r>
              <w:rPr>
                <w:sz w:val="28"/>
                <w:szCs w:val="28"/>
              </w:rPr>
              <w:t>.</w:t>
            </w:r>
            <w:r w:rsidR="00A974CC">
              <w:rPr>
                <w:sz w:val="28"/>
                <w:szCs w:val="28"/>
              </w:rPr>
              <w:br/>
            </w:r>
          </w:p>
        </w:tc>
        <w:tc>
          <w:tcPr>
            <w:tcW w:w="2693" w:type="dxa"/>
          </w:tcPr>
          <w:p w14:paraId="17BFBDEA" w14:textId="735FF253" w:rsidR="004561A5" w:rsidRPr="004561A5" w:rsidRDefault="004561A5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  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M  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V  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G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ZG</w:t>
            </w:r>
          </w:p>
        </w:tc>
        <w:tc>
          <w:tcPr>
            <w:tcW w:w="1956" w:type="dxa"/>
          </w:tcPr>
          <w:p w14:paraId="128B8374" w14:textId="573B4480" w:rsidR="004561A5" w:rsidRPr="004561A5" w:rsidRDefault="004561A5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</w:tr>
      <w:tr w:rsidR="004561A5" w14:paraId="2EB3E8BC" w14:textId="77777777" w:rsidTr="50558E6A">
        <w:tc>
          <w:tcPr>
            <w:tcW w:w="5807" w:type="dxa"/>
          </w:tcPr>
          <w:p w14:paraId="7A41A123" w14:textId="43FB1808" w:rsidR="004561A5" w:rsidRDefault="00851698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Collage met plaatjes van </w:t>
            </w:r>
            <w:r w:rsidR="00FA25AD">
              <w:rPr>
                <w:sz w:val="28"/>
                <w:szCs w:val="28"/>
              </w:rPr>
              <w:t>verschillende zorg technologische hulpmiddelen voor ouderen.</w:t>
            </w:r>
          </w:p>
          <w:p w14:paraId="3BE0937F" w14:textId="220A2532" w:rsidR="008C5143" w:rsidRPr="004561A5" w:rsidRDefault="008C5143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4D1B57E3" w14:textId="42E03F3B" w:rsidR="004561A5" w:rsidRPr="004561A5" w:rsidRDefault="004561A5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  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M 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V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G  </w:t>
            </w:r>
            <w:r w:rsidR="00724A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ZG</w:t>
            </w:r>
          </w:p>
        </w:tc>
        <w:tc>
          <w:tcPr>
            <w:tcW w:w="1956" w:type="dxa"/>
          </w:tcPr>
          <w:p w14:paraId="31874D79" w14:textId="31E58490" w:rsidR="004561A5" w:rsidRPr="004561A5" w:rsidRDefault="004561A5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</w:tr>
      <w:tr w:rsidR="004561A5" w14:paraId="1815F2F1" w14:textId="77777777" w:rsidTr="50558E6A">
        <w:tc>
          <w:tcPr>
            <w:tcW w:w="5807" w:type="dxa"/>
          </w:tcPr>
          <w:p w14:paraId="374C0DFA" w14:textId="2BC15A61" w:rsidR="00724AC7" w:rsidRDefault="00FA25AD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Coll</w:t>
            </w:r>
            <w:r w:rsidR="00A974CC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g</w:t>
            </w:r>
            <w:r w:rsidR="00A974CC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 xml:space="preserve"> met plaatjes van verschillende </w:t>
            </w:r>
            <w:proofErr w:type="spellStart"/>
            <w:r w:rsidRPr="00FA25AD">
              <w:rPr>
                <w:b/>
                <w:bCs/>
                <w:sz w:val="28"/>
                <w:szCs w:val="28"/>
              </w:rPr>
              <w:t>domotica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724AC7">
              <w:rPr>
                <w:sz w:val="28"/>
                <w:szCs w:val="28"/>
              </w:rPr>
              <w:t xml:space="preserve"> </w:t>
            </w:r>
          </w:p>
          <w:p w14:paraId="46F43C9A" w14:textId="42CFC1D6" w:rsidR="008C5143" w:rsidRPr="004561A5" w:rsidRDefault="008C5143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235BD7A" w14:textId="697555F8" w:rsidR="004561A5" w:rsidRPr="004561A5" w:rsidRDefault="008C5143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    M    V    G    ZG</w:t>
            </w:r>
          </w:p>
        </w:tc>
        <w:tc>
          <w:tcPr>
            <w:tcW w:w="1956" w:type="dxa"/>
          </w:tcPr>
          <w:p w14:paraId="22C5C4A7" w14:textId="2D07758F" w:rsidR="004561A5" w:rsidRPr="004561A5" w:rsidRDefault="004561A5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</w:tr>
      <w:tr w:rsidR="008C5143" w14:paraId="0BEA6561" w14:textId="77777777" w:rsidTr="50558E6A">
        <w:tc>
          <w:tcPr>
            <w:tcW w:w="5807" w:type="dxa"/>
          </w:tcPr>
          <w:p w14:paraId="1AE50535" w14:textId="5067735B" w:rsidR="008C5143" w:rsidRDefault="00A974CC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Kies een technologisch hulpmiddel. </w:t>
            </w:r>
            <w:r w:rsidR="008C5143">
              <w:rPr>
                <w:sz w:val="28"/>
                <w:szCs w:val="28"/>
              </w:rPr>
              <w:t xml:space="preserve">Maak </w:t>
            </w:r>
            <w:r>
              <w:rPr>
                <w:sz w:val="28"/>
                <w:szCs w:val="28"/>
              </w:rPr>
              <w:t xml:space="preserve">met je telefoon </w:t>
            </w:r>
            <w:r w:rsidR="008C5143">
              <w:rPr>
                <w:sz w:val="28"/>
                <w:szCs w:val="28"/>
              </w:rPr>
              <w:t xml:space="preserve">een </w:t>
            </w:r>
            <w:r w:rsidR="00851698">
              <w:rPr>
                <w:sz w:val="28"/>
                <w:szCs w:val="28"/>
              </w:rPr>
              <w:t xml:space="preserve">filmpje waarin je </w:t>
            </w:r>
            <w:r>
              <w:rPr>
                <w:sz w:val="28"/>
                <w:szCs w:val="28"/>
              </w:rPr>
              <w:t xml:space="preserve">aan een </w:t>
            </w:r>
            <w:r w:rsidRPr="00A974CC">
              <w:rPr>
                <w:b/>
                <w:bCs/>
                <w:sz w:val="28"/>
                <w:szCs w:val="28"/>
              </w:rPr>
              <w:t>oudere</w:t>
            </w:r>
            <w:r>
              <w:rPr>
                <w:sz w:val="28"/>
                <w:szCs w:val="28"/>
              </w:rPr>
              <w:t xml:space="preserve"> persoon </w:t>
            </w:r>
            <w:r w:rsidR="00851698">
              <w:rPr>
                <w:sz w:val="28"/>
                <w:szCs w:val="28"/>
              </w:rPr>
              <w:t xml:space="preserve">uitlegt hoe </w:t>
            </w:r>
            <w:r>
              <w:rPr>
                <w:sz w:val="28"/>
                <w:szCs w:val="28"/>
              </w:rPr>
              <w:t>het hulpmiddel werkt.</w:t>
            </w:r>
          </w:p>
          <w:p w14:paraId="5326CC46" w14:textId="5C67F313" w:rsidR="008C5143" w:rsidRDefault="008C5143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2778A5A" w14:textId="0E11AD09" w:rsidR="008C5143" w:rsidRDefault="00141D88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    M    V    G    ZG</w:t>
            </w:r>
          </w:p>
        </w:tc>
        <w:tc>
          <w:tcPr>
            <w:tcW w:w="1956" w:type="dxa"/>
          </w:tcPr>
          <w:p w14:paraId="0F0347E9" w14:textId="77777777" w:rsidR="008C5143" w:rsidRPr="004561A5" w:rsidRDefault="008C5143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</w:tr>
      <w:tr w:rsidR="00141D88" w14:paraId="56EEE5CD" w14:textId="77777777" w:rsidTr="50558E6A">
        <w:tc>
          <w:tcPr>
            <w:tcW w:w="5807" w:type="dxa"/>
          </w:tcPr>
          <w:p w14:paraId="653FDA6A" w14:textId="77777777" w:rsidR="00141D88" w:rsidRDefault="00141D88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Beoordeling van de gemaakte vragen</w:t>
            </w:r>
          </w:p>
          <w:p w14:paraId="02ABD0D1" w14:textId="77777777" w:rsidR="00141D88" w:rsidRDefault="00141D88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  <w:p w14:paraId="086F170F" w14:textId="5DAAF5FD" w:rsidR="00141D88" w:rsidRDefault="00141D88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8D45592" w14:textId="5727E1EC" w:rsidR="00141D88" w:rsidRDefault="00141D88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    M    V    G    ZG</w:t>
            </w:r>
          </w:p>
        </w:tc>
        <w:tc>
          <w:tcPr>
            <w:tcW w:w="1956" w:type="dxa"/>
          </w:tcPr>
          <w:p w14:paraId="74E38193" w14:textId="77777777" w:rsidR="00141D88" w:rsidRPr="004561A5" w:rsidRDefault="00141D88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</w:tr>
      <w:tr w:rsidR="008C5143" w14:paraId="5E2F6719" w14:textId="77777777" w:rsidTr="50558E6A">
        <w:trPr>
          <w:trHeight w:val="3559"/>
        </w:trPr>
        <w:tc>
          <w:tcPr>
            <w:tcW w:w="10456" w:type="dxa"/>
            <w:gridSpan w:val="3"/>
          </w:tcPr>
          <w:p w14:paraId="7C83A365" w14:textId="02435E8F" w:rsidR="008C5143" w:rsidRDefault="008C5143" w:rsidP="50558E6A">
            <w:pPr>
              <w:spacing w:before="0" w:after="0"/>
              <w:ind w:left="0" w:right="0"/>
              <w:rPr>
                <w:sz w:val="28"/>
                <w:szCs w:val="28"/>
              </w:rPr>
            </w:pPr>
            <w:r w:rsidRPr="50558E6A">
              <w:rPr>
                <w:sz w:val="28"/>
                <w:szCs w:val="28"/>
              </w:rPr>
              <w:t>Je hebt</w:t>
            </w:r>
            <w:r w:rsidR="1521DF5D" w:rsidRPr="50558E6A">
              <w:rPr>
                <w:sz w:val="28"/>
                <w:szCs w:val="28"/>
              </w:rPr>
              <w:t xml:space="preserve"> nu een kleine indruk gekregen van</w:t>
            </w:r>
            <w:r w:rsidR="567CFA2B" w:rsidRPr="50558E6A">
              <w:rPr>
                <w:sz w:val="28"/>
                <w:szCs w:val="28"/>
              </w:rPr>
              <w:t xml:space="preserve"> de verschillende werkvelden binnen</w:t>
            </w:r>
            <w:r w:rsidR="1521DF5D" w:rsidRPr="50558E6A">
              <w:rPr>
                <w:sz w:val="28"/>
                <w:szCs w:val="28"/>
              </w:rPr>
              <w:t xml:space="preserve"> het keuzeboekje </w:t>
            </w:r>
            <w:r w:rsidR="00A974CC">
              <w:rPr>
                <w:sz w:val="28"/>
                <w:szCs w:val="28"/>
              </w:rPr>
              <w:t>Zorgtechnologie</w:t>
            </w:r>
            <w:r w:rsidR="0AD7CB77" w:rsidRPr="50558E6A">
              <w:rPr>
                <w:sz w:val="28"/>
                <w:szCs w:val="28"/>
              </w:rPr>
              <w:t xml:space="preserve">. </w:t>
            </w:r>
            <w:r>
              <w:br/>
            </w:r>
            <w:r>
              <w:br/>
            </w:r>
          </w:p>
          <w:p w14:paraId="68D13060" w14:textId="0D603DBF" w:rsidR="00C15A80" w:rsidRDefault="00141D88" w:rsidP="50558E6A">
            <w:pPr>
              <w:spacing w:before="0" w:after="0"/>
              <w:ind w:left="0" w:right="0"/>
              <w:rPr>
                <w:sz w:val="28"/>
                <w:szCs w:val="28"/>
              </w:rPr>
            </w:pPr>
            <w:r w:rsidRPr="50558E6A">
              <w:rPr>
                <w:sz w:val="28"/>
                <w:szCs w:val="28"/>
              </w:rPr>
              <w:t>Wat vond je leuk om te doen?</w:t>
            </w:r>
            <w:r>
              <w:br/>
            </w:r>
          </w:p>
          <w:p w14:paraId="08ABD291" w14:textId="1F36FCB9" w:rsidR="50558E6A" w:rsidRDefault="50558E6A" w:rsidP="50558E6A">
            <w:pPr>
              <w:spacing w:before="0" w:after="0"/>
              <w:ind w:left="0" w:right="0"/>
              <w:rPr>
                <w:rFonts w:ascii="Franklin Gothic Book" w:eastAsia="Franklin Gothic Book" w:hAnsi="Franklin Gothic Book"/>
              </w:rPr>
            </w:pPr>
          </w:p>
          <w:p w14:paraId="23846E8E" w14:textId="7CF50D29" w:rsidR="00C15A80" w:rsidRDefault="27976132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 w:rsidRPr="50558E6A">
              <w:rPr>
                <w:sz w:val="28"/>
                <w:szCs w:val="28"/>
              </w:rPr>
              <w:t xml:space="preserve">Zou je het boekje </w:t>
            </w:r>
            <w:r w:rsidR="00A974CC">
              <w:rPr>
                <w:sz w:val="28"/>
                <w:szCs w:val="28"/>
              </w:rPr>
              <w:t>Zorgtechnologie</w:t>
            </w:r>
            <w:r w:rsidRPr="50558E6A">
              <w:rPr>
                <w:sz w:val="28"/>
                <w:szCs w:val="28"/>
              </w:rPr>
              <w:t xml:space="preserve"> kiezen volgend jaar? </w:t>
            </w:r>
            <w:r w:rsidR="00C15A80" w:rsidRPr="50558E6A">
              <w:rPr>
                <w:sz w:val="28"/>
                <w:szCs w:val="28"/>
              </w:rPr>
              <w:t xml:space="preserve"> Ja/Nee</w:t>
            </w:r>
            <w:r w:rsidR="00C15A80">
              <w:br/>
            </w:r>
            <w:r w:rsidR="00C15A80" w:rsidRPr="50558E6A">
              <w:rPr>
                <w:sz w:val="28"/>
                <w:szCs w:val="28"/>
              </w:rPr>
              <w:t>Leg uit:</w:t>
            </w:r>
          </w:p>
          <w:p w14:paraId="19B10AA2" w14:textId="2EEDDBF8" w:rsidR="00C15A80" w:rsidRDefault="00C15A80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  <w:p w14:paraId="761C7675" w14:textId="77777777" w:rsidR="00A974CC" w:rsidRDefault="00A974CC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  <w:p w14:paraId="4E20707E" w14:textId="07896135" w:rsidR="00C15A80" w:rsidRDefault="00C15A80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  <w:p w14:paraId="03B3E920" w14:textId="77777777" w:rsidR="00A974CC" w:rsidRDefault="00C15A80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proofErr w:type="spellStart"/>
            <w:r w:rsidRPr="50558E6A">
              <w:rPr>
                <w:sz w:val="28"/>
                <w:szCs w:val="28"/>
              </w:rPr>
              <w:t>Tip</w:t>
            </w:r>
            <w:r w:rsidR="02F68075" w:rsidRPr="50558E6A">
              <w:rPr>
                <w:sz w:val="28"/>
                <w:szCs w:val="28"/>
              </w:rPr>
              <w:t>'s</w:t>
            </w:r>
            <w:proofErr w:type="spellEnd"/>
            <w:r w:rsidRPr="50558E6A">
              <w:rPr>
                <w:sz w:val="28"/>
                <w:szCs w:val="28"/>
              </w:rPr>
              <w:t xml:space="preserve"> voor de docent m.b.t. het boekje?</w:t>
            </w:r>
          </w:p>
          <w:p w14:paraId="1A4DB97A" w14:textId="77777777" w:rsidR="00A974CC" w:rsidRDefault="00A974CC" w:rsidP="00724AC7">
            <w:pPr>
              <w:spacing w:before="0" w:after="0"/>
              <w:ind w:left="0" w:right="0"/>
            </w:pPr>
          </w:p>
          <w:p w14:paraId="1DC8799A" w14:textId="77777777" w:rsidR="00A974CC" w:rsidRDefault="00A974CC" w:rsidP="00724AC7">
            <w:pPr>
              <w:spacing w:before="0" w:after="0"/>
              <w:ind w:left="0" w:right="0"/>
            </w:pPr>
          </w:p>
          <w:p w14:paraId="5438DDE3" w14:textId="32D12D6D" w:rsidR="00141D88" w:rsidRDefault="00C15A80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  <w:r>
              <w:br/>
            </w:r>
          </w:p>
          <w:p w14:paraId="0B97EB6D" w14:textId="768B2C8C" w:rsidR="00141D88" w:rsidRPr="004561A5" w:rsidRDefault="00141D88" w:rsidP="00724AC7">
            <w:pPr>
              <w:spacing w:before="0" w:after="0"/>
              <w:ind w:left="0" w:right="0"/>
              <w:rPr>
                <w:sz w:val="28"/>
                <w:szCs w:val="28"/>
              </w:rPr>
            </w:pPr>
          </w:p>
        </w:tc>
      </w:tr>
    </w:tbl>
    <w:p w14:paraId="484C9894" w14:textId="4F237C25" w:rsidR="00726371" w:rsidRDefault="000F59B1" w:rsidP="00EB4D8F">
      <w:pPr>
        <w:ind w:left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5E6704" wp14:editId="2197D411">
                <wp:simplePos x="0" y="0"/>
                <wp:positionH relativeFrom="column">
                  <wp:posOffset>38100</wp:posOffset>
                </wp:positionH>
                <wp:positionV relativeFrom="paragraph">
                  <wp:posOffset>94615</wp:posOffset>
                </wp:positionV>
                <wp:extent cx="3133725" cy="419100"/>
                <wp:effectExtent l="0" t="0" r="28575" b="1905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6C63A" w14:textId="15CB5C68" w:rsidR="000F59B1" w:rsidRPr="00C15A80" w:rsidRDefault="000F59B1" w:rsidP="00C15A80">
                            <w:pPr>
                              <w:shd w:val="clear" w:color="auto" w:fill="FFC000"/>
                              <w:ind w:left="0"/>
                              <w:rPr>
                                <w:rFonts w:ascii="Arial" w:hAnsi="Arial" w:cs="Arial"/>
                              </w:rPr>
                            </w:pPr>
                            <w:r w:rsidRPr="00C15A80">
                              <w:rPr>
                                <w:rFonts w:ascii="Arial" w:hAnsi="Arial" w:cs="Arial"/>
                              </w:rPr>
                              <w:t>Inleveren docent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E6704" id="Tekstvak 5" o:spid="_x0000_s1030" type="#_x0000_t202" style="position:absolute;margin-left:3pt;margin-top:7.45pt;width:246.75pt;height:3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" fillcolor="white [3212]" strokeweight=".5pt">
                <v:textbox>
                  <w:txbxContent>
                    <w:p w14:paraId="3606C63A" w14:textId="15CB5C68" w:rsidR="000F59B1" w:rsidRPr="00C15A80" w:rsidRDefault="000F59B1" w:rsidP="00C15A80">
                      <w:pPr>
                        <w:shd w:val="clear" w:color="auto" w:fill="FFC000"/>
                        <w:ind w:left="0"/>
                        <w:rPr>
                          <w:rFonts w:ascii="Arial" w:hAnsi="Arial" w:cs="Arial"/>
                        </w:rPr>
                      </w:pPr>
                      <w:r w:rsidRPr="00C15A80">
                        <w:rPr>
                          <w:rFonts w:ascii="Arial" w:hAnsi="Arial" w:cs="Arial"/>
                        </w:rPr>
                        <w:t>Inleveren docent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6371" w:rsidSect="009F6646">
      <w:headerReference w:type="default" r:id="rId14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8F05" w14:textId="77777777" w:rsidR="00BE3562" w:rsidRDefault="00BE3562" w:rsidP="00A66B18">
      <w:pPr>
        <w:spacing w:before="0" w:after="0"/>
      </w:pPr>
      <w:r>
        <w:separator/>
      </w:r>
    </w:p>
  </w:endnote>
  <w:endnote w:type="continuationSeparator" w:id="0">
    <w:p w14:paraId="3441EF74" w14:textId="77777777" w:rsidR="00BE3562" w:rsidRDefault="00BE3562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charset w:val="80"/>
    <w:family w:val="modern"/>
    <w:pitch w:val="fixed"/>
    <w:sig w:usb0="E00002FF" w:usb1="2AC7EDFE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charset w:val="80"/>
    <w:family w:val="modern"/>
    <w:pitch w:val="fixed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A04D4" w14:textId="77777777" w:rsidR="00BE3562" w:rsidRDefault="00BE3562" w:rsidP="00A66B18">
      <w:pPr>
        <w:spacing w:before="0" w:after="0"/>
      </w:pPr>
      <w:r>
        <w:separator/>
      </w:r>
    </w:p>
  </w:footnote>
  <w:footnote w:type="continuationSeparator" w:id="0">
    <w:p w14:paraId="7C9CD941" w14:textId="77777777" w:rsidR="00BE3562" w:rsidRDefault="00BE3562" w:rsidP="00A66B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9E48" w14:textId="77777777" w:rsidR="00A66B18" w:rsidRDefault="00A66B18">
    <w:pPr>
      <w:pStyle w:val="Koptekst"/>
    </w:pPr>
    <w:r w:rsidRPr="0041428F">
      <w:rPr>
        <w:noProof/>
        <w:lang w:bidi="nl-NL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439B5DC" wp14:editId="55028E44">
              <wp:simplePos x="0" y="0"/>
              <wp:positionH relativeFrom="column">
                <wp:posOffset>-457200</wp:posOffset>
              </wp:positionH>
              <wp:positionV relativeFrom="paragraph">
                <wp:posOffset>-457200</wp:posOffset>
              </wp:positionV>
              <wp:extent cx="8248650" cy="3030070"/>
              <wp:effectExtent l="0" t="0" r="0" b="0"/>
              <wp:wrapNone/>
              <wp:docPr id="19" name="Afbeelding 17" descr="Golvende vormen die samen het briefhoofd vormgeven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8650" cy="3030070"/>
                        <a:chOff x="-7144" y="-7144"/>
                        <a:chExt cx="6005513" cy="1924050"/>
                      </a:xfrm>
                    </wpg:grpSpPr>
                    <wps:wsp>
                      <wps:cNvPr id="20" name="Vrije vorm: Vorm 20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Vrije vorm: Vorm 22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Vrije vorm: Vorm 23"/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Vrije vorm: Vorm 24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lin ang="0" scaled="1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333C1B36">
            <v:group id="Afbeelding 17" style="position:absolute;margin-left:-36pt;margin-top:-36pt;width:649.5pt;height:238.6pt;z-index:-251657216;mso-width-relative:margin;mso-height-relative:margin" alt="Golvende vormen die samen het briefhoofd vormgeven" coordsize="60055,19240" coordorigin="-71,-71" o:spid="_x0000_s1026" w14:anchorId="7390C0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">
              <v:shape id="Vrije vorm: Vorm 20" style="position:absolute;left:21216;top:-71;width:38767;height:17620;visibility:visible;mso-wrap-style:square;v-text-anchor:middle" coordsize="3876675,1762125" o:spid="_x0000_s1027" fillcolor="#f8931d [3205]" stroked="f" path="m3869531,1359694v,,-489585,474345,-1509712,384810c1339691,1654969,936784,1180624,7144,1287304l7144,7144r3862387,l3869531,135969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Vrije vorm: Vorm 22" style="position:absolute;left:-71;top:-71;width:60007;height:19240;visibility:visible;mso-wrap-style:square;v-text-anchor:middle" coordsize="6000750,1924050" o:spid="_x0000_s1028" fillcolor="#ffca08 [3204]" stroked="f" path="m7144,1699736v,,1403032,618173,2927032,-215265c4459129,651986,5998369,893921,5998369,893921r,-886777l7144,7144r,1692592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Vrije vorm: Vorm 23" style="position:absolute;left:-71;top:-71;width:60007;height:9048;visibility:visible;mso-wrap-style:square;v-text-anchor:middle" coordsize="6000750,904875" o:spid="_x0000_s1029" fillcolor="#ffca08 [3204]" stroked="f" path="m7144,7144r,606742c647224,1034891,2136934,964406,3546634,574834,4882039,205264,5998369,893921,5998369,893921r,-886777l7144,714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>
                <v:fill type="gradient" color2="#ffdf6a [1940]" angle="90" focus="100%" rotate="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Vrije vorm: Vorm 24" style="position:absolute;left:31761;top:9244;width:28194;height:8286;visibility:visible;mso-wrap-style:square;v-text-anchor:middle" coordsize="2819400,828675" o:spid="_x0000_s1030" fillcolor="#f8931d [3205]" stroked="f" path="m7144,481489c380524,602456,751999,764381,1305401,812959,2325529,902494,2815114,428149,2815114,428149r,-421005c2332196,236696,1376839,568166,7144,48148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">
                <v:fill type="gradient" color2="#c96e06 [2405]" angle="90" focus="100%"/>
                <v:stroke joinstyle="miter"/>
                <v:path arrowok="t" o:connecttype="custom" o:connectlocs="7144,481489;1305401,812959;2815114,428149;2815114,7144;7144,481489" o:connectangles="0,0,0,0,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62B3C"/>
    <w:multiLevelType w:val="hybridMultilevel"/>
    <w:tmpl w:val="B7B657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D8F"/>
    <w:rsid w:val="0002111D"/>
    <w:rsid w:val="0005456E"/>
    <w:rsid w:val="00083BAA"/>
    <w:rsid w:val="000F59B1"/>
    <w:rsid w:val="0010680C"/>
    <w:rsid w:val="00141D88"/>
    <w:rsid w:val="00152B0B"/>
    <w:rsid w:val="00154072"/>
    <w:rsid w:val="001766D6"/>
    <w:rsid w:val="00192419"/>
    <w:rsid w:val="001C270D"/>
    <w:rsid w:val="001D0B5A"/>
    <w:rsid w:val="001E2320"/>
    <w:rsid w:val="00214E28"/>
    <w:rsid w:val="00352B81"/>
    <w:rsid w:val="003877EA"/>
    <w:rsid w:val="00394757"/>
    <w:rsid w:val="003A0150"/>
    <w:rsid w:val="003E24DF"/>
    <w:rsid w:val="0041428F"/>
    <w:rsid w:val="004561A5"/>
    <w:rsid w:val="004A2B0D"/>
    <w:rsid w:val="005A19E3"/>
    <w:rsid w:val="005C2210"/>
    <w:rsid w:val="00615018"/>
    <w:rsid w:val="0062123A"/>
    <w:rsid w:val="00642AA3"/>
    <w:rsid w:val="00646E75"/>
    <w:rsid w:val="00674727"/>
    <w:rsid w:val="00687A51"/>
    <w:rsid w:val="006C22DA"/>
    <w:rsid w:val="006F6F10"/>
    <w:rsid w:val="00724AC7"/>
    <w:rsid w:val="00724FFA"/>
    <w:rsid w:val="00726371"/>
    <w:rsid w:val="00783E79"/>
    <w:rsid w:val="00785F95"/>
    <w:rsid w:val="007B5AE8"/>
    <w:rsid w:val="007C0A42"/>
    <w:rsid w:val="007F5192"/>
    <w:rsid w:val="0082520A"/>
    <w:rsid w:val="00851698"/>
    <w:rsid w:val="008C5143"/>
    <w:rsid w:val="0096147F"/>
    <w:rsid w:val="009F6646"/>
    <w:rsid w:val="00A26FE7"/>
    <w:rsid w:val="00A66B18"/>
    <w:rsid w:val="00A6783B"/>
    <w:rsid w:val="00A96CF8"/>
    <w:rsid w:val="00A974CC"/>
    <w:rsid w:val="00AA089B"/>
    <w:rsid w:val="00AE1388"/>
    <w:rsid w:val="00AF3982"/>
    <w:rsid w:val="00B24935"/>
    <w:rsid w:val="00B50294"/>
    <w:rsid w:val="00B57D6E"/>
    <w:rsid w:val="00B876DD"/>
    <w:rsid w:val="00B92E86"/>
    <w:rsid w:val="00BB0762"/>
    <w:rsid w:val="00BE3562"/>
    <w:rsid w:val="00C15A80"/>
    <w:rsid w:val="00C16052"/>
    <w:rsid w:val="00C21E94"/>
    <w:rsid w:val="00C701F7"/>
    <w:rsid w:val="00C70786"/>
    <w:rsid w:val="00D10958"/>
    <w:rsid w:val="00D2002F"/>
    <w:rsid w:val="00D66593"/>
    <w:rsid w:val="00D83AA2"/>
    <w:rsid w:val="00DE6DA2"/>
    <w:rsid w:val="00DF2D30"/>
    <w:rsid w:val="00E4786A"/>
    <w:rsid w:val="00E55D74"/>
    <w:rsid w:val="00E6540C"/>
    <w:rsid w:val="00E81E2A"/>
    <w:rsid w:val="00E931F8"/>
    <w:rsid w:val="00EB4D8F"/>
    <w:rsid w:val="00EE0952"/>
    <w:rsid w:val="00FA25AD"/>
    <w:rsid w:val="00FE0F43"/>
    <w:rsid w:val="02F68075"/>
    <w:rsid w:val="048637FA"/>
    <w:rsid w:val="07A692E2"/>
    <w:rsid w:val="0AD7CB77"/>
    <w:rsid w:val="1521DF5D"/>
    <w:rsid w:val="2489FEDD"/>
    <w:rsid w:val="27976132"/>
    <w:rsid w:val="2E30E123"/>
    <w:rsid w:val="3E62C798"/>
    <w:rsid w:val="4AF3625A"/>
    <w:rsid w:val="4CF3E57E"/>
    <w:rsid w:val="502B8640"/>
    <w:rsid w:val="50558E6A"/>
    <w:rsid w:val="505754D2"/>
    <w:rsid w:val="54D249F1"/>
    <w:rsid w:val="567CFA2B"/>
    <w:rsid w:val="5C668ECB"/>
    <w:rsid w:val="645C2537"/>
    <w:rsid w:val="6B432F00"/>
    <w:rsid w:val="71E2635E"/>
    <w:rsid w:val="77888191"/>
    <w:rsid w:val="79C6A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7592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6783B"/>
    <w:pPr>
      <w:spacing w:before="40" w:after="360"/>
      <w:ind w:left="720" w:right="720"/>
    </w:pPr>
    <w:rPr>
      <w:rFonts w:eastAsiaTheme="minorHAnsi"/>
      <w:color w:val="595959" w:themeColor="text1" w:themeTint="A6"/>
      <w:kern w:val="20"/>
      <w:szCs w:val="20"/>
    </w:rPr>
  </w:style>
  <w:style w:type="paragraph" w:styleId="Kop1">
    <w:name w:val="heading 1"/>
    <w:basedOn w:val="Standaard"/>
    <w:next w:val="Standaard"/>
    <w:link w:val="Kop1Char"/>
    <w:uiPriority w:val="8"/>
    <w:unhideWhenUsed/>
    <w:qFormat/>
    <w:rsid w:val="003E24DF"/>
    <w:pPr>
      <w:spacing w:before="0"/>
      <w:contextualSpacing/>
      <w:outlineLvl w:val="0"/>
    </w:pPr>
    <w:rPr>
      <w:rFonts w:asciiTheme="majorHAnsi" w:eastAsiaTheme="majorEastAsia" w:hAnsiTheme="majorHAnsi" w:cstheme="majorBidi"/>
      <w:caps/>
      <w:color w:val="C49A00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C49A00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8"/>
    <w:rsid w:val="003E24DF"/>
    <w:rPr>
      <w:rFonts w:asciiTheme="majorHAnsi" w:eastAsiaTheme="majorEastAsia" w:hAnsiTheme="majorHAnsi" w:cstheme="majorBidi"/>
      <w:caps/>
      <w:color w:val="C49A00" w:themeColor="accent1" w:themeShade="BF"/>
      <w:kern w:val="20"/>
      <w:sz w:val="20"/>
      <w:szCs w:val="20"/>
    </w:rPr>
  </w:style>
  <w:style w:type="paragraph" w:customStyle="1" w:styleId="Geadresseerde">
    <w:name w:val="Geadresseerde"/>
    <w:basedOn w:val="Standaard"/>
    <w:uiPriority w:val="3"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Aanhef">
    <w:name w:val="Salutation"/>
    <w:basedOn w:val="Standaard"/>
    <w:link w:val="AanhefChar"/>
    <w:uiPriority w:val="4"/>
    <w:unhideWhenUsed/>
    <w:qFormat/>
    <w:rsid w:val="00A66B18"/>
    <w:pPr>
      <w:spacing w:before="720"/>
    </w:pPr>
  </w:style>
  <w:style w:type="character" w:customStyle="1" w:styleId="AanhefChar">
    <w:name w:val="Aanhef Char"/>
    <w:basedOn w:val="Standaardalinea-lettertype"/>
    <w:link w:val="Aanhef"/>
    <w:uiPriority w:val="4"/>
    <w:rsid w:val="00A66B18"/>
    <w:rPr>
      <w:rFonts w:eastAsiaTheme="minorHAnsi"/>
      <w:color w:val="595959" w:themeColor="text1" w:themeTint="A6"/>
      <w:kern w:val="20"/>
      <w:sz w:val="20"/>
      <w:szCs w:val="20"/>
    </w:rPr>
  </w:style>
  <w:style w:type="paragraph" w:styleId="Afsluiting">
    <w:name w:val="Closing"/>
    <w:basedOn w:val="Standaard"/>
    <w:next w:val="Handtekening"/>
    <w:link w:val="AfsluitingChar"/>
    <w:uiPriority w:val="6"/>
    <w:unhideWhenUsed/>
    <w:qFormat/>
    <w:rsid w:val="00A6783B"/>
    <w:pPr>
      <w:spacing w:before="480" w:after="960"/>
    </w:pPr>
  </w:style>
  <w:style w:type="character" w:customStyle="1" w:styleId="AfsluitingChar">
    <w:name w:val="Afsluiting Char"/>
    <w:basedOn w:val="Standaardalinea-lettertype"/>
    <w:link w:val="Afsluiting"/>
    <w:uiPriority w:val="6"/>
    <w:rsid w:val="00A6783B"/>
    <w:rPr>
      <w:rFonts w:eastAsiaTheme="minorHAnsi"/>
      <w:color w:val="595959" w:themeColor="text1" w:themeTint="A6"/>
      <w:kern w:val="20"/>
      <w:szCs w:val="20"/>
    </w:rPr>
  </w:style>
  <w:style w:type="paragraph" w:styleId="Handtekening">
    <w:name w:val="Signature"/>
    <w:basedOn w:val="Standaard"/>
    <w:link w:val="HandtekeningChar"/>
    <w:uiPriority w:val="7"/>
    <w:unhideWhenUsed/>
    <w:qFormat/>
    <w:rsid w:val="00A6783B"/>
    <w:pPr>
      <w:contextualSpacing/>
    </w:pPr>
    <w:rPr>
      <w:b/>
      <w:bCs/>
      <w:color w:val="FFCA08" w:themeColor="accent1"/>
    </w:rPr>
  </w:style>
  <w:style w:type="character" w:customStyle="1" w:styleId="HandtekeningChar">
    <w:name w:val="Handtekening Char"/>
    <w:basedOn w:val="Standaardalinea-lettertype"/>
    <w:link w:val="Handtekening"/>
    <w:uiPriority w:val="7"/>
    <w:rsid w:val="00A6783B"/>
    <w:rPr>
      <w:rFonts w:eastAsiaTheme="minorHAnsi"/>
      <w:b/>
      <w:bCs/>
      <w:color w:val="FFCA08" w:themeColor="accent1"/>
      <w:kern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3E24DF"/>
    <w:pPr>
      <w:spacing w:after="0"/>
      <w:jc w:val="right"/>
    </w:pPr>
  </w:style>
  <w:style w:type="character" w:customStyle="1" w:styleId="KoptekstChar">
    <w:name w:val="Koptekst Char"/>
    <w:basedOn w:val="Standaardalinea-lettertype"/>
    <w:link w:val="Koptekst"/>
    <w:uiPriority w:val="99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character" w:styleId="Zwaar">
    <w:name w:val="Strong"/>
    <w:basedOn w:val="Standaardalinea-lettertype"/>
    <w:uiPriority w:val="1"/>
    <w:semiHidden/>
    <w:rsid w:val="003E24DF"/>
    <w:rPr>
      <w:b/>
      <w:bCs/>
    </w:rPr>
  </w:style>
  <w:style w:type="paragraph" w:customStyle="1" w:styleId="Contactgegevens">
    <w:name w:val="Contactgegevens"/>
    <w:basedOn w:val="Standaard"/>
    <w:uiPriority w:val="1"/>
    <w:qFormat/>
    <w:rsid w:val="00A66B18"/>
    <w:pPr>
      <w:spacing w:before="0" w:after="0"/>
    </w:pPr>
    <w:rPr>
      <w:color w:val="FFFFFF" w:themeColor="background1"/>
    </w:rPr>
  </w:style>
  <w:style w:type="character" w:customStyle="1" w:styleId="Kop2Char">
    <w:name w:val="Kop 2 Char"/>
    <w:basedOn w:val="Standaardalinea-lettertype"/>
    <w:link w:val="Kop2"/>
    <w:uiPriority w:val="9"/>
    <w:rsid w:val="004A2B0D"/>
    <w:rPr>
      <w:rFonts w:asciiTheme="majorHAnsi" w:eastAsiaTheme="majorEastAsia" w:hAnsiTheme="majorHAnsi" w:cstheme="majorBidi"/>
      <w:color w:val="C49A00" w:themeColor="accent1" w:themeShade="BF"/>
      <w:kern w:val="20"/>
      <w:sz w:val="26"/>
      <w:szCs w:val="26"/>
    </w:rPr>
  </w:style>
  <w:style w:type="paragraph" w:styleId="Normaalweb">
    <w:name w:val="Normal (Web)"/>
    <w:basedOn w:val="Standaard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kern w:val="0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1766D6"/>
    <w:rPr>
      <w:color w:val="808080"/>
    </w:rPr>
  </w:style>
  <w:style w:type="paragraph" w:styleId="Voettekst">
    <w:name w:val="footer"/>
    <w:basedOn w:val="Standaard"/>
    <w:link w:val="VoettekstChar"/>
    <w:uiPriority w:val="99"/>
    <w:unhideWhenUsed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6B18"/>
    <w:rPr>
      <w:rFonts w:eastAsiaTheme="minorHAnsi"/>
      <w:color w:val="595959" w:themeColor="text1" w:themeTint="A6"/>
      <w:kern w:val="20"/>
      <w:sz w:val="20"/>
      <w:szCs w:val="20"/>
    </w:rPr>
  </w:style>
  <w:style w:type="paragraph" w:customStyle="1" w:styleId="Logo">
    <w:name w:val="Logo"/>
    <w:basedOn w:val="Standaard"/>
    <w:next w:val="Standaard"/>
    <w:link w:val="Tekensvoorlogo"/>
    <w:qFormat/>
    <w:rsid w:val="00AA089B"/>
    <w:pPr>
      <w:spacing w:before="0" w:after="0"/>
      <w:ind w:left="-180" w:right="-24"/>
      <w:jc w:val="center"/>
    </w:pPr>
    <w:rPr>
      <w:rFonts w:hAnsi="Calibri"/>
      <w:b/>
      <w:bCs/>
      <w:color w:val="FFFFFF" w:themeColor="background1"/>
      <w:spacing w:val="120"/>
      <w:kern w:val="24"/>
      <w:sz w:val="44"/>
      <w:szCs w:val="48"/>
    </w:rPr>
  </w:style>
  <w:style w:type="character" w:customStyle="1" w:styleId="Tekensvoorlogo">
    <w:name w:val="Tekens voor logo"/>
    <w:basedOn w:val="Standaardalinea-lettertype"/>
    <w:link w:val="Logo"/>
    <w:rsid w:val="00AA089B"/>
    <w:rPr>
      <w:rFonts w:eastAsiaTheme="minorHAnsi" w:hAnsi="Calibri"/>
      <w:b/>
      <w:bCs/>
      <w:color w:val="FFFFFF" w:themeColor="background1"/>
      <w:spacing w:val="120"/>
      <w:kern w:val="24"/>
      <w:sz w:val="44"/>
      <w:szCs w:val="48"/>
    </w:rPr>
  </w:style>
  <w:style w:type="paragraph" w:styleId="Lijstalinea">
    <w:name w:val="List Paragraph"/>
    <w:basedOn w:val="Standaard"/>
    <w:uiPriority w:val="34"/>
    <w:semiHidden/>
    <w:rsid w:val="00D2002F"/>
    <w:pPr>
      <w:contextualSpacing/>
    </w:pPr>
  </w:style>
  <w:style w:type="table" w:styleId="Tabelraster">
    <w:name w:val="Table Grid"/>
    <w:basedOn w:val="Standaardtabel"/>
    <w:uiPriority w:val="39"/>
    <w:rsid w:val="0045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5456E"/>
    <w:rPr>
      <w:color w:val="2998E3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545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83794/Zorgtechnologi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83794/Zorgtechnolog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dijkstra\AppData\Local\Microsoft\Office\16.0\DTS\nl-NL%7b0AF261AE-B710-460C-987F-10F19267CEAC%7d\%7b162C3862-6A25-4446-916A-C7BD35CCAFE7%7dtf56348247_win32.dotx" TargetMode="External"/></Relationships>
</file>

<file path=word/theme/theme1.xml><?xml version="1.0" encoding="utf-8"?>
<a:theme xmlns:a="http://schemas.openxmlformats.org/drawingml/2006/main" name="Office Theme">
  <a:themeElements>
    <a:clrScheme name="Geel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B3FA0315065F4390925168CA42A39E" ma:contentTypeVersion="4" ma:contentTypeDescription="Een nieuw document maken." ma:contentTypeScope="" ma:versionID="ed073f3f57a83fa70da319c8d4097362">
  <xsd:schema xmlns:xsd="http://www.w3.org/2001/XMLSchema" xmlns:xs="http://www.w3.org/2001/XMLSchema" xmlns:p="http://schemas.microsoft.com/office/2006/metadata/properties" xmlns:ns2="34fcb9d2-dec4-4c17-83a9-8388094fbf60" xmlns:ns3="edcb01d5-152f-4d0f-af2c-65a2c1baa1ac" targetNamespace="http://schemas.microsoft.com/office/2006/metadata/properties" ma:root="true" ma:fieldsID="3e4a64b80ba6a1c755168307b8d8ee67" ns2:_="" ns3:_="">
    <xsd:import namespace="34fcb9d2-dec4-4c17-83a9-8388094fbf60"/>
    <xsd:import namespace="edcb01d5-152f-4d0f-af2c-65a2c1baa1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cb9d2-dec4-4c17-83a9-8388094fbf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b01d5-152f-4d0f-af2c-65a2c1baa1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04023A-A2A1-445E-8B7C-04FB2DBA59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0042F-2729-490C-AA5D-55B3A8953B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02B814-C46D-4164-B8DD-79E95A6FD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cb9d2-dec4-4c17-83a9-8388094fbf60"/>
    <ds:schemaRef ds:uri="edcb01d5-152f-4d0f-af2c-65a2c1baa1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2AD07-53A3-41FC-A530-2744C14395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{162C3862-6A25-4446-916A-C7BD35CCAFE7}tf56348247_win32</Template>
  <TotalTime>0</TotalTime>
  <Pages>3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2022-01-21T15:38:00Z</dcterms:created>
  <dcterms:modified xsi:type="dcterms:W3CDTF">2022-01-21T19:34:00Z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0x010100F6B3FA0315065F4390925168CA42A39E</vt:lpwstr>
  </property>
</Properties>
</file>