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1licht"/>
        <w:tblW w:w="5200" w:type="pct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Indelingstabel"/>
      </w:tblPr>
      <w:tblGrid>
        <w:gridCol w:w="7711"/>
        <w:gridCol w:w="202"/>
        <w:gridCol w:w="202"/>
        <w:gridCol w:w="895"/>
      </w:tblGrid>
      <w:tr w:rsidR="00A36F67" w:rsidRPr="003D0FBD" w14:paraId="66E7992C" w14:textId="77777777" w:rsidTr="00D25C8E">
        <w:trPr>
          <w:trHeight w:val="1296"/>
          <w:tblHeader/>
        </w:trPr>
        <w:tc>
          <w:tcPr>
            <w:tcW w:w="7996" w:type="dxa"/>
            <w:shd w:val="clear" w:color="auto" w:fill="EBEBEB" w:themeFill="background2"/>
            <w:tcMar>
              <w:left w:w="360" w:type="dxa"/>
            </w:tcMar>
            <w:vAlign w:val="center"/>
          </w:tcPr>
          <w:sdt>
            <w:sdtPr>
              <w:alias w:val="Voer uw naam in:"/>
              <w:tag w:val="Voer uw naam in:"/>
              <w:id w:val="1888060227"/>
              <w:placeholder>
                <w:docPart w:val="A3A07E35FA454570B640889E6B80D2DF"/>
              </w:placeholder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15:appearance w15:val="hidden"/>
              <w:text/>
            </w:sdtPr>
            <w:sdtEndPr/>
            <w:sdtContent>
              <w:p w14:paraId="5B2546A0" w14:textId="2BCC6787" w:rsidR="00A36F67" w:rsidRPr="00D611FE" w:rsidRDefault="000E767F" w:rsidP="00D611FE">
                <w:pPr>
                  <w:pStyle w:val="Titel"/>
                </w:pPr>
                <w:r>
                  <w:t>Jouw naam</w:t>
                </w:r>
              </w:p>
            </w:sdtContent>
          </w:sdt>
          <w:p w14:paraId="4013432A" w14:textId="77777777" w:rsidR="00A36F67" w:rsidRPr="003D0FBD" w:rsidRDefault="00A93D98" w:rsidP="00343FBB">
            <w:pPr>
              <w:pStyle w:val="Adresvanafzender"/>
            </w:pPr>
            <w:sdt>
              <w:sdtPr>
                <w:alias w:val="Voer adres, postcode en plaats in:"/>
                <w:tag w:val="Voer adres, postcode en plaats in:"/>
                <w:id w:val="-1316105444"/>
                <w:placeholder>
                  <w:docPart w:val="8938EB0E5D174C428B99515C649D71C6"/>
                </w:placeholder>
                <w:temporary/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15:appearance w15:val="hidden"/>
                <w:text w:multiLine="1"/>
              </w:sdtPr>
              <w:sdtEndPr/>
              <w:sdtContent>
                <w:r w:rsidR="00A36F67" w:rsidRPr="006F1118">
                  <w:rPr>
                    <w:lang w:bidi="nl-NL"/>
                  </w:rPr>
                  <w:t>Adres, postcode, plaats</w:t>
                </w:r>
              </w:sdtContent>
            </w:sdt>
          </w:p>
          <w:p w14:paraId="3E047055" w14:textId="77777777" w:rsidR="00A36F67" w:rsidRPr="003D0FBD" w:rsidRDefault="00A93D98" w:rsidP="00343FBB">
            <w:pPr>
              <w:pStyle w:val="Adresvanafzender"/>
            </w:pPr>
            <w:sdt>
              <w:sdtPr>
                <w:alias w:val="Voer telefoonnummer in:"/>
                <w:tag w:val="Voer telefoonnummer in:"/>
                <w:id w:val="-1088775218"/>
                <w:placeholder>
                  <w:docPart w:val="728A7448BE1C4AE6AFC211154958AD22"/>
                </w:placeholder>
                <w:temporary/>
                <w:showingPlcHdr/>
                <w15:appearance w15:val="hidden"/>
              </w:sdtPr>
              <w:sdtEndPr/>
              <w:sdtContent>
                <w:r w:rsidR="005E5E2B" w:rsidRPr="006F1118">
                  <w:rPr>
                    <w:lang w:bidi="nl-NL"/>
                  </w:rPr>
                  <w:t>Telefoon</w:t>
                </w:r>
                <w:r w:rsidR="001C4D42" w:rsidRPr="001C4D42">
                  <w:rPr>
                    <w:lang w:bidi="nl-NL"/>
                  </w:rPr>
                  <w:t>nummer</w:t>
                </w:r>
              </w:sdtContent>
            </w:sdt>
            <w:r w:rsidR="00A36F67" w:rsidRPr="003D0FBD">
              <w:rPr>
                <w:lang w:bidi="nl-NL"/>
              </w:rPr>
              <w:t xml:space="preserve">  </w:t>
            </w:r>
            <w:sdt>
              <w:sdtPr>
                <w:alias w:val="Voer e-mailadres in:"/>
                <w:tag w:val="Voer e-mailadres in:"/>
                <w:id w:val="-1812935132"/>
                <w:placeholder>
                  <w:docPart w:val="73C4999D127F44C4B211195BEA4512FE"/>
                </w:placeholder>
                <w:temporary/>
                <w:showingPlcHdr/>
                <w15:appearance w15:val="hidden"/>
              </w:sdtPr>
              <w:sdtEndPr/>
              <w:sdtContent>
                <w:r w:rsidR="00A36F67" w:rsidRPr="003D0FBD">
                  <w:rPr>
                    <w:lang w:bidi="nl-NL"/>
                  </w:rPr>
                  <w:t>E-</w:t>
                </w:r>
                <w:r w:rsidR="001C4D42" w:rsidRPr="001C4D42">
                  <w:rPr>
                    <w:lang w:bidi="nl-NL"/>
                  </w:rPr>
                  <w:t>mailadres</w:t>
                </w:r>
              </w:sdtContent>
            </w:sdt>
          </w:p>
        </w:tc>
        <w:tc>
          <w:tcPr>
            <w:tcW w:w="212" w:type="dxa"/>
            <w:shd w:val="clear" w:color="auto" w:fill="17AE92" w:themeFill="accent1"/>
            <w:vAlign w:val="center"/>
          </w:tcPr>
          <w:p w14:paraId="4B56510F" w14:textId="77777777" w:rsidR="00A36F67" w:rsidRPr="003D0FBD" w:rsidRDefault="00A36F67" w:rsidP="00F6207E"/>
        </w:tc>
        <w:tc>
          <w:tcPr>
            <w:tcW w:w="212" w:type="dxa"/>
            <w:shd w:val="clear" w:color="auto" w:fill="F7A23F" w:themeFill="accent2"/>
            <w:vAlign w:val="center"/>
          </w:tcPr>
          <w:p w14:paraId="497080AB" w14:textId="77777777" w:rsidR="00A36F67" w:rsidRPr="003D0FBD" w:rsidRDefault="00A36F67" w:rsidP="00F6207E"/>
        </w:tc>
        <w:tc>
          <w:tcPr>
            <w:tcW w:w="940" w:type="dxa"/>
            <w:shd w:val="clear" w:color="auto" w:fill="6F7E84" w:themeFill="accent3"/>
            <w:vAlign w:val="center"/>
          </w:tcPr>
          <w:p w14:paraId="7C050040" w14:textId="77777777" w:rsidR="00A36F67" w:rsidRPr="003D0FBD" w:rsidRDefault="00A36F67" w:rsidP="00F6207E"/>
        </w:tc>
      </w:tr>
    </w:tbl>
    <w:p w14:paraId="5DEC2BFC" w14:textId="77777777" w:rsidR="00156EF1" w:rsidRPr="003D0FBD" w:rsidRDefault="00A93D98" w:rsidP="00F07379">
      <w:pPr>
        <w:pStyle w:val="Datum"/>
      </w:pPr>
      <w:sdt>
        <w:sdtPr>
          <w:alias w:val="Voer datum in:"/>
          <w:tag w:val="Voer datum in:"/>
          <w:id w:val="1218936465"/>
          <w:placeholder>
            <w:docPart w:val="C21F96C5DF584D8B935E6C5F444E838C"/>
          </w:placeholder>
          <w:temporary/>
          <w:showingPlcHdr/>
          <w15:appearance w15:val="hidden"/>
        </w:sdtPr>
        <w:sdtEndPr/>
        <w:sdtContent>
          <w:r w:rsidR="00156EF1" w:rsidRPr="006F1118">
            <w:rPr>
              <w:lang w:bidi="nl-NL"/>
            </w:rPr>
            <w:t>Datum</w:t>
          </w:r>
        </w:sdtContent>
      </w:sdt>
    </w:p>
    <w:sdt>
      <w:sdtPr>
        <w:alias w:val="Voer naam van geadresseerde in:"/>
        <w:tag w:val="Voer naam van geadresseerde in:"/>
        <w:id w:val="1515885999"/>
        <w:placeholder>
          <w:docPart w:val="284C0E24E41C4E50A79E1EE45E62EEA1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/>
      </w:sdtPr>
      <w:sdtEndPr/>
      <w:sdtContent>
        <w:p w14:paraId="48605E2E" w14:textId="37729BAD" w:rsidR="00156EF1" w:rsidRPr="003D0FBD" w:rsidRDefault="000E767F" w:rsidP="00F07379">
          <w:pPr>
            <w:pStyle w:val="Adresvanontvanger"/>
          </w:pPr>
          <w:r>
            <w:t>(Naam van wethouder)</w:t>
          </w:r>
        </w:p>
      </w:sdtContent>
    </w:sdt>
    <w:p w14:paraId="3409D950" w14:textId="030DF6C4" w:rsidR="00156EF1" w:rsidRPr="003D0FBD" w:rsidRDefault="000E767F" w:rsidP="00F07379">
      <w:pPr>
        <w:pStyle w:val="Adresvanontvanger"/>
      </w:pPr>
      <w:r>
        <w:t>Gemeente Stede Broec</w:t>
      </w:r>
    </w:p>
    <w:p w14:paraId="78E29A4A" w14:textId="5517707C" w:rsidR="00156EF1" w:rsidRPr="003D0FBD" w:rsidRDefault="000E767F" w:rsidP="00F07379">
      <w:pPr>
        <w:pStyle w:val="Adresvanontvanger"/>
      </w:pPr>
      <w:r>
        <w:t>Adres:</w:t>
      </w:r>
    </w:p>
    <w:p w14:paraId="28460CFC" w14:textId="4CE51D8F" w:rsidR="00156EF1" w:rsidRPr="003D0FBD" w:rsidRDefault="00156EF1" w:rsidP="00156EF1">
      <w:pPr>
        <w:pStyle w:val="Aanhef"/>
      </w:pPr>
      <w:r w:rsidRPr="003D0FBD">
        <w:rPr>
          <w:lang w:bidi="nl-NL"/>
        </w:rPr>
        <w:t xml:space="preserve">Beste </w:t>
      </w:r>
      <w:sdt>
        <w:sdtPr>
          <w:alias w:val="Voer naam van ontvanger in:"/>
          <w:tag w:val="Voer naam van ontvanger in:"/>
          <w:id w:val="534769426"/>
          <w:placeholder>
            <w:docPart w:val="73A362592F1B4CFEBC43FD3AC8A03E74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15:appearance w15:val="hidden"/>
          <w:text/>
        </w:sdtPr>
        <w:sdtEndPr/>
        <w:sdtContent>
          <w:r w:rsidR="000E767F">
            <w:t>(Naam van wethouder)</w:t>
          </w:r>
        </w:sdtContent>
      </w:sdt>
      <w:r w:rsidRPr="003D0FBD">
        <w:rPr>
          <w:lang w:bidi="nl-NL"/>
        </w:rPr>
        <w:t>,</w:t>
      </w:r>
    </w:p>
    <w:p w14:paraId="758D4D76" w14:textId="127C2BDF" w:rsidR="00156EF1" w:rsidRPr="003D0FBD" w:rsidRDefault="000E767F" w:rsidP="000E767F">
      <w:r>
        <w:t xml:space="preserve">Vervang deze tekst voor jouw verbeterplan voor de gemeente. </w:t>
      </w:r>
    </w:p>
    <w:p w14:paraId="48E1A30D" w14:textId="77777777" w:rsidR="00156EF1" w:rsidRPr="003D0FBD" w:rsidRDefault="00A93D98" w:rsidP="00F07379">
      <w:pPr>
        <w:pStyle w:val="Afsluiting"/>
      </w:pPr>
      <w:sdt>
        <w:sdtPr>
          <w:alias w:val="Met vriendelijke groet,"/>
          <w:tag w:val="Met vriendelijke groet,"/>
          <w:id w:val="1350603834"/>
          <w:placeholder>
            <w:docPart w:val="77A963C3983F4DFD882868592829BB7C"/>
          </w:placeholder>
          <w:temporary/>
          <w:showingPlcHdr/>
          <w15:appearance w15:val="hidden"/>
        </w:sdtPr>
        <w:sdtEndPr/>
        <w:sdtContent>
          <w:r w:rsidR="00156EF1" w:rsidRPr="006F1118">
            <w:rPr>
              <w:lang w:bidi="nl-NL"/>
            </w:rPr>
            <w:t>Met vriendelijke groet,</w:t>
          </w:r>
        </w:sdtContent>
      </w:sdt>
    </w:p>
    <w:p w14:paraId="1338F4E1" w14:textId="10000797" w:rsidR="00D611FE" w:rsidRDefault="00A93D98" w:rsidP="00D611FE">
      <w:pPr>
        <w:pStyle w:val="Handtekening"/>
      </w:pPr>
      <w:sdt>
        <w:sdtPr>
          <w:alias w:val="Voer uw naam in:"/>
          <w:tag w:val="Voer uw naam in:"/>
          <w:id w:val="-714654594"/>
          <w:placeholder>
            <w:docPart w:val="8F1EDC27FCD146D0A5BD35EED3303C8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15:appearance w15:val="hidden"/>
          <w:text/>
        </w:sdtPr>
        <w:sdtEndPr/>
        <w:sdtContent>
          <w:r w:rsidR="000E767F">
            <w:t>Jouw naam</w:t>
          </w:r>
        </w:sdtContent>
      </w:sdt>
      <w:r w:rsidR="000E767F">
        <w:br/>
        <w:t>Handtekening:</w:t>
      </w:r>
    </w:p>
    <w:sectPr w:rsidR="00D611FE" w:rsidSect="00A055E8">
      <w:footerReference w:type="default" r:id="rId10"/>
      <w:footerReference w:type="first" r:id="rId11"/>
      <w:pgSz w:w="11906" w:h="16838" w:code="9"/>
      <w:pgMar w:top="1009" w:right="1446" w:bottom="2880" w:left="1797" w:header="86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C45E2" w14:textId="77777777" w:rsidR="00A93D98" w:rsidRDefault="00A93D98">
      <w:pPr>
        <w:spacing w:after="0" w:line="240" w:lineRule="auto"/>
      </w:pPr>
      <w:r>
        <w:separator/>
      </w:r>
    </w:p>
  </w:endnote>
  <w:endnote w:type="continuationSeparator" w:id="0">
    <w:p w14:paraId="385BA900" w14:textId="77777777" w:rsidR="00A93D98" w:rsidRDefault="00A9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00" w:type="pct"/>
      <w:tblInd w:w="-360" w:type="dxa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Tabel voettekstindeling"/>
    </w:tblPr>
    <w:tblGrid>
      <w:gridCol w:w="348"/>
      <w:gridCol w:w="7304"/>
      <w:gridCol w:w="194"/>
      <w:gridCol w:w="194"/>
      <w:gridCol w:w="970"/>
    </w:tblGrid>
    <w:tr w:rsidR="00CB2712" w14:paraId="2915906F" w14:textId="77777777" w:rsidTr="00E12DAB">
      <w:trPr>
        <w:trHeight w:hRule="exact" w:val="288"/>
      </w:trPr>
      <w:tc>
        <w:tcPr>
          <w:tcW w:w="361" w:type="dxa"/>
          <w:shd w:val="clear" w:color="auto" w:fill="EBEBEB" w:themeFill="background2"/>
          <w:vAlign w:val="center"/>
        </w:tcPr>
        <w:p w14:paraId="67974BB1" w14:textId="77777777" w:rsidR="00CB2712" w:rsidRDefault="00CB2712" w:rsidP="00CB2712"/>
      </w:tc>
      <w:tc>
        <w:tcPr>
          <w:tcW w:w="7595" w:type="dxa"/>
          <w:shd w:val="clear" w:color="auto" w:fill="EBEBEB" w:themeFill="background2"/>
          <w:vAlign w:val="center"/>
        </w:tcPr>
        <w:p w14:paraId="323FC4FB" w14:textId="77777777" w:rsidR="00CB2712" w:rsidRDefault="00AE267E" w:rsidP="00CB2712">
          <w:r>
            <w:rPr>
              <w:lang w:bidi="nl-NL"/>
            </w:rPr>
            <w:fldChar w:fldCharType="begin"/>
          </w:r>
          <w:r>
            <w:rPr>
              <w:lang w:bidi="nl-NL"/>
            </w:rPr>
            <w:instrText xml:space="preserve"> PAGE   \* MERGEFORMAT </w:instrText>
          </w:r>
          <w:r>
            <w:rPr>
              <w:lang w:bidi="nl-NL"/>
            </w:rPr>
            <w:fldChar w:fldCharType="separate"/>
          </w:r>
          <w:r w:rsidR="00800AD5">
            <w:rPr>
              <w:noProof/>
              <w:lang w:bidi="nl-NL"/>
            </w:rPr>
            <w:t>0</w:t>
          </w:r>
          <w:r>
            <w:rPr>
              <w:noProof/>
              <w:lang w:bidi="nl-NL"/>
            </w:rPr>
            <w:fldChar w:fldCharType="end"/>
          </w:r>
        </w:p>
      </w:tc>
      <w:tc>
        <w:tcPr>
          <w:tcW w:w="202" w:type="dxa"/>
          <w:shd w:val="clear" w:color="auto" w:fill="17AE92" w:themeFill="accent1"/>
          <w:vAlign w:val="center"/>
        </w:tcPr>
        <w:p w14:paraId="53749871" w14:textId="77777777" w:rsidR="00CB2712" w:rsidRDefault="00CB2712" w:rsidP="00CB2712"/>
      </w:tc>
      <w:tc>
        <w:tcPr>
          <w:tcW w:w="202" w:type="dxa"/>
          <w:shd w:val="clear" w:color="auto" w:fill="F7A23F" w:themeFill="accent2"/>
          <w:vAlign w:val="center"/>
        </w:tcPr>
        <w:p w14:paraId="3B08F6ED" w14:textId="77777777" w:rsidR="00CB2712" w:rsidRDefault="00CB2712" w:rsidP="00CB2712"/>
      </w:tc>
      <w:tc>
        <w:tcPr>
          <w:tcW w:w="1009" w:type="dxa"/>
          <w:shd w:val="clear" w:color="auto" w:fill="6F7E84" w:themeFill="accent3"/>
          <w:vAlign w:val="center"/>
        </w:tcPr>
        <w:p w14:paraId="61F5ADB3" w14:textId="77777777" w:rsidR="00CB2712" w:rsidRDefault="00CB2712" w:rsidP="00CB2712"/>
      </w:tc>
    </w:tr>
  </w:tbl>
  <w:p w14:paraId="3B52B516" w14:textId="77777777" w:rsidR="00CB2712" w:rsidRDefault="00CB2712" w:rsidP="00CB271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00" w:type="pct"/>
      <w:tblInd w:w="-36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Tabel voettekstindeling"/>
    </w:tblPr>
    <w:tblGrid>
      <w:gridCol w:w="347"/>
      <w:gridCol w:w="7347"/>
      <w:gridCol w:w="180"/>
      <w:gridCol w:w="180"/>
      <w:gridCol w:w="956"/>
    </w:tblGrid>
    <w:tr w:rsidR="006515E8" w14:paraId="783AF419" w14:textId="77777777" w:rsidTr="00E12DAB">
      <w:trPr>
        <w:trHeight w:hRule="exact" w:val="288"/>
      </w:trPr>
      <w:tc>
        <w:tcPr>
          <w:tcW w:w="360" w:type="dxa"/>
          <w:shd w:val="clear" w:color="auto" w:fill="EBEBEB" w:themeFill="background2"/>
          <w:vAlign w:val="center"/>
        </w:tcPr>
        <w:p w14:paraId="03307588" w14:textId="77777777" w:rsidR="006515E8" w:rsidRDefault="006515E8" w:rsidP="006515E8"/>
      </w:tc>
      <w:tc>
        <w:tcPr>
          <w:tcW w:w="7646" w:type="dxa"/>
          <w:shd w:val="clear" w:color="auto" w:fill="EBEBEB" w:themeFill="background2"/>
          <w:vAlign w:val="center"/>
        </w:tcPr>
        <w:p w14:paraId="75198A0A" w14:textId="77777777" w:rsidR="006515E8" w:rsidRDefault="006515E8" w:rsidP="006515E8"/>
      </w:tc>
      <w:tc>
        <w:tcPr>
          <w:tcW w:w="187" w:type="dxa"/>
          <w:shd w:val="clear" w:color="auto" w:fill="17AE92" w:themeFill="accent1"/>
          <w:vAlign w:val="center"/>
        </w:tcPr>
        <w:p w14:paraId="6FD1A535" w14:textId="77777777" w:rsidR="006515E8" w:rsidRDefault="006515E8" w:rsidP="006515E8"/>
      </w:tc>
      <w:tc>
        <w:tcPr>
          <w:tcW w:w="187" w:type="dxa"/>
          <w:shd w:val="clear" w:color="auto" w:fill="F7A23F" w:themeFill="accent2"/>
          <w:vAlign w:val="center"/>
        </w:tcPr>
        <w:p w14:paraId="58BBD1AC" w14:textId="77777777" w:rsidR="006515E8" w:rsidRDefault="006515E8" w:rsidP="006515E8"/>
      </w:tc>
      <w:tc>
        <w:tcPr>
          <w:tcW w:w="994" w:type="dxa"/>
          <w:shd w:val="clear" w:color="auto" w:fill="6F7E84" w:themeFill="accent3"/>
          <w:vAlign w:val="center"/>
        </w:tcPr>
        <w:p w14:paraId="38679138" w14:textId="77777777" w:rsidR="006515E8" w:rsidRDefault="006515E8" w:rsidP="006515E8"/>
      </w:tc>
    </w:tr>
  </w:tbl>
  <w:p w14:paraId="08B34C5C" w14:textId="77777777" w:rsidR="00D25C8E" w:rsidRDefault="00D25C8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C339A" w14:textId="77777777" w:rsidR="00A93D98" w:rsidRDefault="00A93D98">
      <w:pPr>
        <w:spacing w:after="0" w:line="240" w:lineRule="auto"/>
      </w:pPr>
      <w:r>
        <w:separator/>
      </w:r>
    </w:p>
  </w:footnote>
  <w:footnote w:type="continuationSeparator" w:id="0">
    <w:p w14:paraId="6606C3E1" w14:textId="77777777" w:rsidR="00A93D98" w:rsidRDefault="00A9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8F0EBEC"/>
    <w:lvl w:ilvl="0">
      <w:start w:val="1"/>
      <w:numFmt w:val="decimal"/>
      <w:pStyle w:val="Lijstnummering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212FA4E"/>
    <w:lvl w:ilvl="0">
      <w:start w:val="1"/>
      <w:numFmt w:val="decimal"/>
      <w:pStyle w:val="Lijstnummering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82AC7C4"/>
    <w:lvl w:ilvl="0">
      <w:start w:val="1"/>
      <w:numFmt w:val="decimal"/>
      <w:pStyle w:val="Lijstnummering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5D8A5D2"/>
    <w:lvl w:ilvl="0">
      <w:start w:val="1"/>
      <w:numFmt w:val="decimal"/>
      <w:pStyle w:val="Lijstnummering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34E7C2"/>
    <w:lvl w:ilvl="0">
      <w:start w:val="1"/>
      <w:numFmt w:val="bullet"/>
      <w:pStyle w:val="Lijstopsomtek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7240D2"/>
    <w:lvl w:ilvl="0">
      <w:start w:val="1"/>
      <w:numFmt w:val="bullet"/>
      <w:pStyle w:val="Lijstopsomtek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A9C9980"/>
    <w:lvl w:ilvl="0">
      <w:start w:val="1"/>
      <w:numFmt w:val="bullet"/>
      <w:pStyle w:val="Lijstopsomtek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7EE66A"/>
    <w:lvl w:ilvl="0">
      <w:start w:val="1"/>
      <w:numFmt w:val="bullet"/>
      <w:pStyle w:val="Lijstopsomtek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B868F6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C8D5C6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67F"/>
    <w:rsid w:val="00000A9D"/>
    <w:rsid w:val="000E767F"/>
    <w:rsid w:val="000F56F9"/>
    <w:rsid w:val="00156EF1"/>
    <w:rsid w:val="001C4D42"/>
    <w:rsid w:val="002229ED"/>
    <w:rsid w:val="002C2563"/>
    <w:rsid w:val="00343FBB"/>
    <w:rsid w:val="0037096C"/>
    <w:rsid w:val="003D0FBD"/>
    <w:rsid w:val="00401E15"/>
    <w:rsid w:val="00480808"/>
    <w:rsid w:val="004B5284"/>
    <w:rsid w:val="00565E2F"/>
    <w:rsid w:val="005E5E2B"/>
    <w:rsid w:val="006515E8"/>
    <w:rsid w:val="006F1118"/>
    <w:rsid w:val="00741FDE"/>
    <w:rsid w:val="00800AD5"/>
    <w:rsid w:val="008347EF"/>
    <w:rsid w:val="00946252"/>
    <w:rsid w:val="0098300D"/>
    <w:rsid w:val="009E37DE"/>
    <w:rsid w:val="009F0B81"/>
    <w:rsid w:val="00A055E8"/>
    <w:rsid w:val="00A36F67"/>
    <w:rsid w:val="00A93D98"/>
    <w:rsid w:val="00AB1341"/>
    <w:rsid w:val="00AE267E"/>
    <w:rsid w:val="00B43CB8"/>
    <w:rsid w:val="00B8163C"/>
    <w:rsid w:val="00B9569D"/>
    <w:rsid w:val="00BF473C"/>
    <w:rsid w:val="00C62B67"/>
    <w:rsid w:val="00C834EC"/>
    <w:rsid w:val="00CB2712"/>
    <w:rsid w:val="00CD5E29"/>
    <w:rsid w:val="00D25C8E"/>
    <w:rsid w:val="00D35E92"/>
    <w:rsid w:val="00D4190C"/>
    <w:rsid w:val="00D611FE"/>
    <w:rsid w:val="00D66811"/>
    <w:rsid w:val="00D906CA"/>
    <w:rsid w:val="00E12DAB"/>
    <w:rsid w:val="00E156BA"/>
    <w:rsid w:val="00EB1088"/>
    <w:rsid w:val="00EE4599"/>
    <w:rsid w:val="00F07379"/>
    <w:rsid w:val="00F30102"/>
    <w:rsid w:val="00F353FD"/>
    <w:rsid w:val="00F4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659D95"/>
  <w15:chartTrackingRefBased/>
  <w15:docId w15:val="{CDA46CDF-80F7-416C-9F94-8A88C85D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nl-NL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uiPriority="4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36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F1118"/>
  </w:style>
  <w:style w:type="paragraph" w:styleId="Kop1">
    <w:name w:val="heading 1"/>
    <w:basedOn w:val="Standaard"/>
    <w:next w:val="Standaard"/>
    <w:link w:val="Kop1Char"/>
    <w:uiPriority w:val="7"/>
    <w:qFormat/>
    <w:rsid w:val="00BF47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748" w:themeColor="accent1" w:themeShade="80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8"/>
    <w:semiHidden/>
    <w:unhideWhenUsed/>
    <w:qFormat/>
    <w:rsid w:val="00BF47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B5748" w:themeColor="accent1" w:themeShade="80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2C25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B564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C25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1826C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C256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1826C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C256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B5648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C256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B5648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C256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C256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18"/>
    <w:unhideWhenUsed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18"/>
    <w:rsid w:val="00C62B67"/>
  </w:style>
  <w:style w:type="character" w:styleId="Tekstvantijdelijkeaanduiding">
    <w:name w:val="Placeholder Text"/>
    <w:basedOn w:val="Standaardalinea-lettertype"/>
    <w:uiPriority w:val="99"/>
    <w:semiHidden/>
    <w:rsid w:val="00CD5E29"/>
    <w:rPr>
      <w:color w:val="3A3A3A" w:themeColor="background2" w:themeShade="40"/>
    </w:rPr>
  </w:style>
  <w:style w:type="paragraph" w:styleId="Koptekst">
    <w:name w:val="header"/>
    <w:basedOn w:val="Standaard"/>
    <w:link w:val="KoptekstChar"/>
    <w:uiPriority w:val="19"/>
    <w:unhideWhenUsed/>
    <w:rsid w:val="00EE4599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19"/>
    <w:rsid w:val="00EE4599"/>
  </w:style>
  <w:style w:type="paragraph" w:customStyle="1" w:styleId="Adresvanafzender">
    <w:name w:val="Adres van afzender"/>
    <w:basedOn w:val="Standaard"/>
    <w:uiPriority w:val="1"/>
    <w:qFormat/>
    <w:rsid w:val="00343FBB"/>
    <w:pPr>
      <w:spacing w:after="0" w:line="264" w:lineRule="auto"/>
    </w:pPr>
  </w:style>
  <w:style w:type="paragraph" w:styleId="Datum">
    <w:name w:val="Date"/>
    <w:basedOn w:val="Standaard"/>
    <w:next w:val="Standaard"/>
    <w:link w:val="DatumChar"/>
    <w:uiPriority w:val="2"/>
    <w:unhideWhenUsed/>
    <w:rsid w:val="00D25C8E"/>
    <w:pPr>
      <w:spacing w:before="1000" w:after="400"/>
    </w:pPr>
  </w:style>
  <w:style w:type="character" w:customStyle="1" w:styleId="DatumChar">
    <w:name w:val="Datum Char"/>
    <w:basedOn w:val="Standaardalinea-lettertype"/>
    <w:link w:val="Datum"/>
    <w:uiPriority w:val="2"/>
    <w:rsid w:val="00D25C8E"/>
  </w:style>
  <w:style w:type="paragraph" w:customStyle="1" w:styleId="Adresvanontvanger">
    <w:name w:val="Adres van ontvanger"/>
    <w:basedOn w:val="Standaard"/>
    <w:uiPriority w:val="3"/>
    <w:qFormat/>
    <w:rsid w:val="003D0FBD"/>
    <w:pPr>
      <w:spacing w:after="480"/>
      <w:contextualSpacing/>
    </w:pPr>
  </w:style>
  <w:style w:type="paragraph" w:styleId="Afsluiting">
    <w:name w:val="Closing"/>
    <w:basedOn w:val="Standaard"/>
    <w:next w:val="Handtekening"/>
    <w:link w:val="AfsluitingChar"/>
    <w:uiPriority w:val="5"/>
    <w:unhideWhenUsed/>
    <w:qFormat/>
    <w:pPr>
      <w:spacing w:before="600" w:after="800"/>
    </w:pPr>
  </w:style>
  <w:style w:type="character" w:customStyle="1" w:styleId="AfsluitingChar">
    <w:name w:val="Afsluiting Char"/>
    <w:basedOn w:val="Standaardalinea-lettertype"/>
    <w:link w:val="Afsluiting"/>
    <w:uiPriority w:val="5"/>
    <w:rsid w:val="00343FBB"/>
  </w:style>
  <w:style w:type="paragraph" w:styleId="Handtekening">
    <w:name w:val="Signature"/>
    <w:basedOn w:val="Standaard"/>
    <w:next w:val="Standaard"/>
    <w:link w:val="HandtekeningChar"/>
    <w:uiPriority w:val="6"/>
    <w:unhideWhenUsed/>
    <w:qFormat/>
    <w:pPr>
      <w:spacing w:after="600"/>
    </w:pPr>
  </w:style>
  <w:style w:type="character" w:customStyle="1" w:styleId="HandtekeningChar">
    <w:name w:val="Handtekening Char"/>
    <w:basedOn w:val="Standaardalinea-lettertype"/>
    <w:link w:val="Handtekening"/>
    <w:uiPriority w:val="6"/>
    <w:rsid w:val="00343FBB"/>
  </w:style>
  <w:style w:type="paragraph" w:styleId="Ballontekst">
    <w:name w:val="Balloon Text"/>
    <w:basedOn w:val="Standaard"/>
    <w:link w:val="BallontekstChar"/>
    <w:uiPriority w:val="99"/>
    <w:semiHidden/>
    <w:unhideWhenUsed/>
    <w:rsid w:val="002C2563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2563"/>
    <w:rPr>
      <w:rFonts w:ascii="Segoe UI" w:hAnsi="Segoe UI" w:cs="Segoe UI"/>
      <w:szCs w:val="18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2C2563"/>
  </w:style>
  <w:style w:type="paragraph" w:styleId="Bloktekst">
    <w:name w:val="Block Text"/>
    <w:basedOn w:val="Standaard"/>
    <w:uiPriority w:val="99"/>
    <w:semiHidden/>
    <w:unhideWhenUsed/>
    <w:rsid w:val="00CD5E29"/>
    <w:pPr>
      <w:pBdr>
        <w:top w:val="single" w:sz="2" w:space="10" w:color="17AE92" w:themeColor="accent1" w:frame="1"/>
        <w:left w:val="single" w:sz="2" w:space="10" w:color="17AE92" w:themeColor="accent1" w:frame="1"/>
        <w:bottom w:val="single" w:sz="2" w:space="10" w:color="17AE92" w:themeColor="accent1" w:frame="1"/>
        <w:right w:val="single" w:sz="2" w:space="10" w:color="17AE92" w:themeColor="accent1" w:frame="1"/>
      </w:pBdr>
      <w:ind w:left="1152" w:right="1152"/>
    </w:pPr>
    <w:rPr>
      <w:rFonts w:eastAsiaTheme="minorEastAsia"/>
      <w:i/>
      <w:iCs/>
      <w:color w:val="11826C" w:themeColor="accent1" w:themeShade="BF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2C2563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2C2563"/>
  </w:style>
  <w:style w:type="paragraph" w:styleId="Plattetekst2">
    <w:name w:val="Body Text 2"/>
    <w:basedOn w:val="Standaard"/>
    <w:link w:val="Plattetekst2Char"/>
    <w:uiPriority w:val="99"/>
    <w:semiHidden/>
    <w:unhideWhenUsed/>
    <w:rsid w:val="002C2563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2C2563"/>
  </w:style>
  <w:style w:type="paragraph" w:styleId="Plattetekst3">
    <w:name w:val="Body Text 3"/>
    <w:basedOn w:val="Standaard"/>
    <w:link w:val="Plattetekst3Char"/>
    <w:uiPriority w:val="99"/>
    <w:semiHidden/>
    <w:unhideWhenUsed/>
    <w:rsid w:val="002C2563"/>
    <w:pPr>
      <w:spacing w:after="120"/>
    </w:pPr>
    <w:rPr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2C2563"/>
    <w:rPr>
      <w:szCs w:val="16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2C2563"/>
    <w:pPr>
      <w:spacing w:after="20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2C2563"/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2C2563"/>
    <w:pPr>
      <w:spacing w:after="120"/>
      <w:ind w:left="360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2C2563"/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2C2563"/>
    <w:pPr>
      <w:spacing w:after="200"/>
      <w:ind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2C2563"/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2C2563"/>
    <w:pPr>
      <w:spacing w:after="120" w:line="480" w:lineRule="auto"/>
      <w:ind w:left="360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2C2563"/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2C2563"/>
    <w:pPr>
      <w:spacing w:after="120"/>
      <w:ind w:left="360"/>
    </w:pPr>
    <w:rPr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2C2563"/>
    <w:rPr>
      <w:szCs w:val="16"/>
    </w:rPr>
  </w:style>
  <w:style w:type="character" w:styleId="Titelvanboek">
    <w:name w:val="Book Title"/>
    <w:basedOn w:val="Standaardalinea-lettertype"/>
    <w:uiPriority w:val="33"/>
    <w:semiHidden/>
    <w:unhideWhenUsed/>
    <w:qFormat/>
    <w:rsid w:val="002C2563"/>
    <w:rPr>
      <w:b/>
      <w:bCs/>
      <w:i/>
      <w:iCs/>
      <w:spacing w:val="5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C2563"/>
    <w:pPr>
      <w:spacing w:line="240" w:lineRule="auto"/>
    </w:pPr>
    <w:rPr>
      <w:i/>
      <w:iCs/>
      <w:color w:val="1F2123" w:themeColor="text2"/>
      <w:szCs w:val="18"/>
    </w:rPr>
  </w:style>
  <w:style w:type="table" w:styleId="Kleurrijkraster">
    <w:name w:val="Colorful Grid"/>
    <w:basedOn w:val="Standaardtabe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leurrijkraster-accent1">
    <w:name w:val="Colorful Grid Accent 1"/>
    <w:basedOn w:val="Standaardtabe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F7EE" w:themeFill="accent1" w:themeFillTint="33"/>
    </w:tcPr>
    <w:tblStylePr w:type="firstRow">
      <w:rPr>
        <w:b/>
        <w:bCs/>
      </w:rPr>
      <w:tblPr/>
      <w:tcPr>
        <w:shd w:val="clear" w:color="auto" w:fill="90F0D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0F0D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1826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1826C" w:themeFill="accent1" w:themeFillShade="BF"/>
      </w:tcPr>
    </w:tblStylePr>
    <w:tblStylePr w:type="band1Vert">
      <w:tblPr/>
      <w:tcPr>
        <w:shd w:val="clear" w:color="auto" w:fill="75ECD6" w:themeFill="accent1" w:themeFillTint="7F"/>
      </w:tcPr>
    </w:tblStylePr>
    <w:tblStylePr w:type="band1Horz">
      <w:tblPr/>
      <w:tcPr>
        <w:shd w:val="clear" w:color="auto" w:fill="75ECD6" w:themeFill="accent1" w:themeFillTint="7F"/>
      </w:tcPr>
    </w:tblStylePr>
  </w:style>
  <w:style w:type="table" w:styleId="Kleurrijkraster-accent2">
    <w:name w:val="Colorful Grid Accent 2"/>
    <w:basedOn w:val="Standaardtabe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CD8" w:themeFill="accent2" w:themeFillTint="33"/>
    </w:tcPr>
    <w:tblStylePr w:type="firstRow">
      <w:rPr>
        <w:b/>
        <w:bCs/>
      </w:rPr>
      <w:tblPr/>
      <w:tcPr>
        <w:shd w:val="clear" w:color="auto" w:fill="FBD9B2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9B2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DE7B09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DE7B09" w:themeFill="accent2" w:themeFillShade="BF"/>
      </w:tcPr>
    </w:tblStylePr>
    <w:tblStylePr w:type="band1Vert">
      <w:tblPr/>
      <w:tcPr>
        <w:shd w:val="clear" w:color="auto" w:fill="FBD09F" w:themeFill="accent2" w:themeFillTint="7F"/>
      </w:tcPr>
    </w:tblStylePr>
    <w:tblStylePr w:type="band1Horz">
      <w:tblPr/>
      <w:tcPr>
        <w:shd w:val="clear" w:color="auto" w:fill="FBD09F" w:themeFill="accent2" w:themeFillTint="7F"/>
      </w:tcPr>
    </w:tblStylePr>
  </w:style>
  <w:style w:type="table" w:styleId="Kleurrijkraster-accent3">
    <w:name w:val="Colorful Grid Accent 3"/>
    <w:basedOn w:val="Standaardtabe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E5E6" w:themeFill="accent3" w:themeFillTint="33"/>
    </w:tcPr>
    <w:tblStylePr w:type="firstRow">
      <w:rPr>
        <w:b/>
        <w:bCs/>
      </w:rPr>
      <w:tblPr/>
      <w:tcPr>
        <w:shd w:val="clear" w:color="auto" w:fill="C4CBCE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4CBCE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35E6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35E62" w:themeFill="accent3" w:themeFillShade="BF"/>
      </w:tcPr>
    </w:tblStylePr>
    <w:tblStylePr w:type="band1Vert">
      <w:tblPr/>
      <w:tcPr>
        <w:shd w:val="clear" w:color="auto" w:fill="B6BEC2" w:themeFill="accent3" w:themeFillTint="7F"/>
      </w:tcPr>
    </w:tblStylePr>
    <w:tblStylePr w:type="band1Horz">
      <w:tblPr/>
      <w:tcPr>
        <w:shd w:val="clear" w:color="auto" w:fill="B6BEC2" w:themeFill="accent3" w:themeFillTint="7F"/>
      </w:tcPr>
    </w:tblStylePr>
  </w:style>
  <w:style w:type="table" w:styleId="Kleurrijkraster-accent4">
    <w:name w:val="Colorful Grid Accent 4"/>
    <w:basedOn w:val="Standaardtabe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9EBF8" w:themeFill="accent4" w:themeFillTint="33"/>
    </w:tcPr>
    <w:tblStylePr w:type="firstRow">
      <w:rPr>
        <w:b/>
        <w:bCs/>
      </w:rPr>
      <w:tblPr/>
      <w:tcPr>
        <w:shd w:val="clear" w:color="auto" w:fill="94D7F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4D7F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1698B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1698B" w:themeFill="accent4" w:themeFillShade="BF"/>
      </w:tcPr>
    </w:tblStylePr>
    <w:tblStylePr w:type="band1Vert">
      <w:tblPr/>
      <w:tcPr>
        <w:shd w:val="clear" w:color="auto" w:fill="79CDEE" w:themeFill="accent4" w:themeFillTint="7F"/>
      </w:tcPr>
    </w:tblStylePr>
    <w:tblStylePr w:type="band1Horz">
      <w:tblPr/>
      <w:tcPr>
        <w:shd w:val="clear" w:color="auto" w:fill="79CDEE" w:themeFill="accent4" w:themeFillTint="7F"/>
      </w:tcPr>
    </w:tblStylePr>
  </w:style>
  <w:style w:type="table" w:styleId="Kleurrijkraster-accent5">
    <w:name w:val="Colorful Grid Accent 5"/>
    <w:basedOn w:val="Standaardtabe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DDDB" w:themeFill="accent5" w:themeFillTint="33"/>
    </w:tcPr>
    <w:tblStylePr w:type="firstRow">
      <w:rPr>
        <w:b/>
        <w:bCs/>
      </w:rPr>
      <w:tblPr/>
      <w:tcPr>
        <w:shd w:val="clear" w:color="auto" w:fill="F3BCB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BCB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C52A1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C52A1F" w:themeFill="accent5" w:themeFillShade="BF"/>
      </w:tcPr>
    </w:tblStylePr>
    <w:tblStylePr w:type="band1Vert">
      <w:tblPr/>
      <w:tcPr>
        <w:shd w:val="clear" w:color="auto" w:fill="F1ABA6" w:themeFill="accent5" w:themeFillTint="7F"/>
      </w:tcPr>
    </w:tblStylePr>
    <w:tblStylePr w:type="band1Horz">
      <w:tblPr/>
      <w:tcPr>
        <w:shd w:val="clear" w:color="auto" w:fill="F1ABA6" w:themeFill="accent5" w:themeFillTint="7F"/>
      </w:tcPr>
    </w:tblStylePr>
  </w:style>
  <w:style w:type="table" w:styleId="Kleurrijkraster-accent6">
    <w:name w:val="Colorful Grid Accent 6"/>
    <w:basedOn w:val="Standaardtabel"/>
    <w:uiPriority w:val="73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1F0D8" w:themeFill="accent6" w:themeFillTint="33"/>
    </w:tcPr>
    <w:tblStylePr w:type="firstRow">
      <w:rPr>
        <w:b/>
        <w:bCs/>
      </w:rPr>
      <w:tblPr/>
      <w:tcPr>
        <w:shd w:val="clear" w:color="auto" w:fill="C4E2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4E2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2863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28633" w:themeFill="accent6" w:themeFillShade="BF"/>
      </w:tcPr>
    </w:tblStylePr>
    <w:tblStylePr w:type="band1Vert">
      <w:tblPr/>
      <w:tcPr>
        <w:shd w:val="clear" w:color="auto" w:fill="B6DBA0" w:themeFill="accent6" w:themeFillTint="7F"/>
      </w:tcPr>
    </w:tblStylePr>
    <w:tblStylePr w:type="band1Horz">
      <w:tblPr/>
      <w:tcPr>
        <w:shd w:val="clear" w:color="auto" w:fill="B6DBA0" w:themeFill="accent6" w:themeFillTint="7F"/>
      </w:tcPr>
    </w:tblStylePr>
  </w:style>
  <w:style w:type="table" w:styleId="Kleurrijkelijst">
    <w:name w:val="Colorful List"/>
    <w:basedOn w:val="Standaardtabe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E840A" w:themeFill="accent2" w:themeFillShade="CC"/>
      </w:tcPr>
    </w:tblStylePr>
    <w:tblStylePr w:type="lastRow">
      <w:rPr>
        <w:b/>
        <w:bCs/>
        <w:color w:val="EE840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eurrijkelijst-accent1">
    <w:name w:val="Colorful List Accent 1"/>
    <w:basedOn w:val="Standaardtabe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3FB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E840A" w:themeFill="accent2" w:themeFillShade="CC"/>
      </w:tcPr>
    </w:tblStylePr>
    <w:tblStylePr w:type="lastRow">
      <w:rPr>
        <w:b/>
        <w:bCs/>
        <w:color w:val="EE840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6EA" w:themeFill="accent1" w:themeFillTint="3F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Kleurrijkelijst-accent2">
    <w:name w:val="Colorful List Accent 2"/>
    <w:basedOn w:val="Standaardtabe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5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E840A" w:themeFill="accent2" w:themeFillShade="CC"/>
      </w:tcPr>
    </w:tblStylePr>
    <w:tblStylePr w:type="lastRow">
      <w:rPr>
        <w:b/>
        <w:bCs/>
        <w:color w:val="EE840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CF" w:themeFill="accent2" w:themeFillTint="3F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Kleurrijkelijst-accent3">
    <w:name w:val="Colorful List Accent 3"/>
    <w:basedOn w:val="Standaardtabe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2F3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27095" w:themeFill="accent4" w:themeFillShade="CC"/>
      </w:tcPr>
    </w:tblStylePr>
    <w:tblStylePr w:type="lastRow">
      <w:rPr>
        <w:b/>
        <w:bCs/>
        <w:color w:val="127095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FE1" w:themeFill="accent3" w:themeFillTint="3F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Kleurrijkelijst-accent4">
    <w:name w:val="Colorful List Accent 4"/>
    <w:basedOn w:val="Standaardtabe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4F5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86469" w:themeFill="accent3" w:themeFillShade="CC"/>
      </w:tcPr>
    </w:tblStylePr>
    <w:tblStylePr w:type="lastRow">
      <w:rPr>
        <w:b/>
        <w:bCs/>
        <w:color w:val="586469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6F7" w:themeFill="accent4" w:themeFillTint="3F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Kleurrijkelijst-accent5">
    <w:name w:val="Colorful List Accent 5"/>
    <w:basedOn w:val="Standaardtabe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EED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88E36" w:themeFill="accent6" w:themeFillShade="CC"/>
      </w:tcPr>
    </w:tblStylePr>
    <w:tblStylePr w:type="lastRow">
      <w:rPr>
        <w:b/>
        <w:bCs/>
        <w:color w:val="588E3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5D3" w:themeFill="accent5" w:themeFillTint="3F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Kleurrijkelijst-accent6">
    <w:name w:val="Colorful List Accent 6"/>
    <w:basedOn w:val="Standaardtabel"/>
    <w:uiPriority w:val="72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8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2D21" w:themeFill="accent5" w:themeFillShade="CC"/>
      </w:tcPr>
    </w:tblStylePr>
    <w:tblStylePr w:type="lastRow">
      <w:rPr>
        <w:b/>
        <w:bCs/>
        <w:color w:val="D22D2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DCF" w:themeFill="accent6" w:themeFillTint="3F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Kleurrijkearcering">
    <w:name w:val="Colorful Shading"/>
    <w:basedOn w:val="Standaardtabe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A23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A23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1">
    <w:name w:val="Colorful Shading Accent 1"/>
    <w:basedOn w:val="Standaardtabe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A23F" w:themeColor="accent2"/>
        <w:left w:val="single" w:sz="4" w:space="0" w:color="17AE92" w:themeColor="accent1"/>
        <w:bottom w:val="single" w:sz="4" w:space="0" w:color="17AE92" w:themeColor="accent1"/>
        <w:right w:val="single" w:sz="4" w:space="0" w:color="17AE92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B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A23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D685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D6857" w:themeColor="accent1" w:themeShade="99"/>
          <w:insideV w:val="nil"/>
        </w:tcBorders>
        <w:shd w:val="clear" w:color="auto" w:fill="0D685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6857" w:themeFill="accent1" w:themeFillShade="99"/>
      </w:tcPr>
    </w:tblStylePr>
    <w:tblStylePr w:type="band1Vert">
      <w:tblPr/>
      <w:tcPr>
        <w:shd w:val="clear" w:color="auto" w:fill="90F0DE" w:themeFill="accent1" w:themeFillTint="66"/>
      </w:tcPr>
    </w:tblStylePr>
    <w:tblStylePr w:type="band1Horz">
      <w:tblPr/>
      <w:tcPr>
        <w:shd w:val="clear" w:color="auto" w:fill="75ECD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2">
    <w:name w:val="Colorful Shading Accent 2"/>
    <w:basedOn w:val="Standaardtabe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A23F" w:themeColor="accent2"/>
        <w:left w:val="single" w:sz="4" w:space="0" w:color="F7A23F" w:themeColor="accent2"/>
        <w:bottom w:val="single" w:sz="4" w:space="0" w:color="F7A23F" w:themeColor="accent2"/>
        <w:right w:val="single" w:sz="4" w:space="0" w:color="F7A23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5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A23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2630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26307" w:themeColor="accent2" w:themeShade="99"/>
          <w:insideV w:val="nil"/>
        </w:tcBorders>
        <w:shd w:val="clear" w:color="auto" w:fill="B2630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6307" w:themeFill="accent2" w:themeFillShade="99"/>
      </w:tcPr>
    </w:tblStylePr>
    <w:tblStylePr w:type="band1Vert">
      <w:tblPr/>
      <w:tcPr>
        <w:shd w:val="clear" w:color="auto" w:fill="FBD9B2" w:themeFill="accent2" w:themeFillTint="66"/>
      </w:tcPr>
    </w:tblStylePr>
    <w:tblStylePr w:type="band1Horz">
      <w:tblPr/>
      <w:tcPr>
        <w:shd w:val="clear" w:color="auto" w:fill="FBD09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3">
    <w:name w:val="Colorful Shading Accent 3"/>
    <w:basedOn w:val="Standaardtabe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78DBB" w:themeColor="accent4"/>
        <w:left w:val="single" w:sz="4" w:space="0" w:color="6F7E84" w:themeColor="accent3"/>
        <w:bottom w:val="single" w:sz="4" w:space="0" w:color="6F7E84" w:themeColor="accent3"/>
        <w:right w:val="single" w:sz="4" w:space="0" w:color="6F7E8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2F3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78DB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24B4F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24B4F" w:themeColor="accent3" w:themeShade="99"/>
          <w:insideV w:val="nil"/>
        </w:tcBorders>
        <w:shd w:val="clear" w:color="auto" w:fill="424B4F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B4F" w:themeFill="accent3" w:themeFillShade="99"/>
      </w:tcPr>
    </w:tblStylePr>
    <w:tblStylePr w:type="band1Vert">
      <w:tblPr/>
      <w:tcPr>
        <w:shd w:val="clear" w:color="auto" w:fill="C4CBCE" w:themeFill="accent3" w:themeFillTint="66"/>
      </w:tcPr>
    </w:tblStylePr>
    <w:tblStylePr w:type="band1Horz">
      <w:tblPr/>
      <w:tcPr>
        <w:shd w:val="clear" w:color="auto" w:fill="B6BEC2" w:themeFill="accent3" w:themeFillTint="7F"/>
      </w:tcPr>
    </w:tblStylePr>
  </w:style>
  <w:style w:type="table" w:styleId="Kleurrijkearcering-accent4">
    <w:name w:val="Colorful Shading Accent 4"/>
    <w:basedOn w:val="Standaardtabe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F7E84" w:themeColor="accent3"/>
        <w:left w:val="single" w:sz="4" w:space="0" w:color="178DBB" w:themeColor="accent4"/>
        <w:bottom w:val="single" w:sz="4" w:space="0" w:color="178DBB" w:themeColor="accent4"/>
        <w:right w:val="single" w:sz="4" w:space="0" w:color="178DB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5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F7E8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E547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E5470" w:themeColor="accent4" w:themeShade="99"/>
          <w:insideV w:val="nil"/>
        </w:tcBorders>
        <w:shd w:val="clear" w:color="auto" w:fill="0E547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E5470" w:themeFill="accent4" w:themeFillShade="99"/>
      </w:tcPr>
    </w:tblStylePr>
    <w:tblStylePr w:type="band1Vert">
      <w:tblPr/>
      <w:tcPr>
        <w:shd w:val="clear" w:color="auto" w:fill="94D7F1" w:themeFill="accent4" w:themeFillTint="66"/>
      </w:tcPr>
    </w:tblStylePr>
    <w:tblStylePr w:type="band1Horz">
      <w:tblPr/>
      <w:tcPr>
        <w:shd w:val="clear" w:color="auto" w:fill="79CDE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5">
    <w:name w:val="Colorful Shading Accent 5"/>
    <w:basedOn w:val="Standaardtabe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FB344" w:themeColor="accent6"/>
        <w:left w:val="single" w:sz="4" w:space="0" w:color="E3584E" w:themeColor="accent5"/>
        <w:bottom w:val="single" w:sz="4" w:space="0" w:color="E3584E" w:themeColor="accent5"/>
        <w:right w:val="single" w:sz="4" w:space="0" w:color="E3584E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EED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FB3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E211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E2119" w:themeColor="accent5" w:themeShade="99"/>
          <w:insideV w:val="nil"/>
        </w:tcBorders>
        <w:shd w:val="clear" w:color="auto" w:fill="9E211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2119" w:themeFill="accent5" w:themeFillShade="99"/>
      </w:tcPr>
    </w:tblStylePr>
    <w:tblStylePr w:type="band1Vert">
      <w:tblPr/>
      <w:tcPr>
        <w:shd w:val="clear" w:color="auto" w:fill="F3BCB8" w:themeFill="accent5" w:themeFillTint="66"/>
      </w:tcPr>
    </w:tblStylePr>
    <w:tblStylePr w:type="band1Horz">
      <w:tblPr/>
      <w:tcPr>
        <w:shd w:val="clear" w:color="auto" w:fill="F1ABA6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leurrijkearcering-accent6">
    <w:name w:val="Colorful Shading Accent 6"/>
    <w:basedOn w:val="Standaardtabel"/>
    <w:uiPriority w:val="71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3584E" w:themeColor="accent5"/>
        <w:left w:val="single" w:sz="4" w:space="0" w:color="6FB344" w:themeColor="accent6"/>
        <w:bottom w:val="single" w:sz="4" w:space="0" w:color="6FB344" w:themeColor="accent6"/>
        <w:right w:val="single" w:sz="4" w:space="0" w:color="6FB34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8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3584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26B2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26B28" w:themeColor="accent6" w:themeShade="99"/>
          <w:insideV w:val="nil"/>
        </w:tcBorders>
        <w:shd w:val="clear" w:color="auto" w:fill="426B2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6B28" w:themeFill="accent6" w:themeFillShade="99"/>
      </w:tcPr>
    </w:tblStylePr>
    <w:tblStylePr w:type="band1Vert">
      <w:tblPr/>
      <w:tcPr>
        <w:shd w:val="clear" w:color="auto" w:fill="C4E2B2" w:themeFill="accent6" w:themeFillTint="66"/>
      </w:tcPr>
    </w:tblStylePr>
    <w:tblStylePr w:type="band1Horz">
      <w:tblPr/>
      <w:tcPr>
        <w:shd w:val="clear" w:color="auto" w:fill="B6DB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Verwijzingopmerking">
    <w:name w:val="annotation reference"/>
    <w:basedOn w:val="Standaardalinea-lettertype"/>
    <w:uiPriority w:val="99"/>
    <w:semiHidden/>
    <w:unhideWhenUsed/>
    <w:rsid w:val="002C2563"/>
    <w:rPr>
      <w:sz w:val="22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C2563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C2563"/>
    <w:rPr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C256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C2563"/>
    <w:rPr>
      <w:b/>
      <w:bCs/>
      <w:szCs w:val="20"/>
    </w:rPr>
  </w:style>
  <w:style w:type="table" w:styleId="Donkerelijst">
    <w:name w:val="Dark List"/>
    <w:basedOn w:val="Standaardtabe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onkerelijst-accent1">
    <w:name w:val="Dark List Accent 1"/>
    <w:basedOn w:val="Standaardtabe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AE92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564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826C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826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26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826C" w:themeFill="accent1" w:themeFillShade="BF"/>
      </w:tcPr>
    </w:tblStylePr>
  </w:style>
  <w:style w:type="table" w:styleId="Donkerelijst-accent2">
    <w:name w:val="Dark List Accent 2"/>
    <w:basedOn w:val="Standaardtabe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A23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45206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E7B09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E7B09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7B09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7B09" w:themeFill="accent2" w:themeFillShade="BF"/>
      </w:tcPr>
    </w:tblStylePr>
  </w:style>
  <w:style w:type="table" w:styleId="Donkerelijst-accent3">
    <w:name w:val="Dark List Accent 3"/>
    <w:basedOn w:val="Standaardtabe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F7E8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3E4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5E6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5E6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5E6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5E62" w:themeFill="accent3" w:themeFillShade="BF"/>
      </w:tcPr>
    </w:tblStylePr>
  </w:style>
  <w:style w:type="table" w:styleId="Donkerelijst-accent4">
    <w:name w:val="Dark List Accent 4"/>
    <w:basedOn w:val="Standaardtabe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78DB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B455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1698B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1698B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698B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698B" w:themeFill="accent4" w:themeFillShade="BF"/>
      </w:tcPr>
    </w:tblStylePr>
  </w:style>
  <w:style w:type="table" w:styleId="Donkerelijst-accent5">
    <w:name w:val="Dark List Accent 5"/>
    <w:basedOn w:val="Standaardtabe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3584E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1C1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52A1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52A1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2A1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2A1F" w:themeFill="accent5" w:themeFillShade="BF"/>
      </w:tcPr>
    </w:tblStylePr>
  </w:style>
  <w:style w:type="table" w:styleId="Donkerelijst-accent6">
    <w:name w:val="Dark List Accent 6"/>
    <w:basedOn w:val="Standaardtabel"/>
    <w:uiPriority w:val="70"/>
    <w:semiHidden/>
    <w:unhideWhenUsed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FB34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922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863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863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63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8633" w:themeFill="accent6" w:themeFillShade="BF"/>
      </w:tcPr>
    </w:tblStylePr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2C2563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2C2563"/>
    <w:rPr>
      <w:rFonts w:ascii="Segoe UI" w:hAnsi="Segoe UI" w:cs="Segoe UI"/>
      <w:szCs w:val="16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2C2563"/>
    <w:pPr>
      <w:spacing w:after="0" w:line="240" w:lineRule="auto"/>
    </w:p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2C2563"/>
  </w:style>
  <w:style w:type="character" w:styleId="Nadruk">
    <w:name w:val="Emphasis"/>
    <w:basedOn w:val="Standaardalinea-lettertype"/>
    <w:uiPriority w:val="20"/>
    <w:semiHidden/>
    <w:unhideWhenUsed/>
    <w:qFormat/>
    <w:rsid w:val="002C2563"/>
    <w:rPr>
      <w:i/>
      <w:iCs/>
    </w:rPr>
  </w:style>
  <w:style w:type="character" w:styleId="Eindnootmarkering">
    <w:name w:val="endnote reference"/>
    <w:basedOn w:val="Standaardalinea-lettertype"/>
    <w:uiPriority w:val="99"/>
    <w:semiHidden/>
    <w:unhideWhenUsed/>
    <w:rsid w:val="002C2563"/>
    <w:rPr>
      <w:vertAlign w:val="superscript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2C2563"/>
    <w:pPr>
      <w:spacing w:after="0" w:line="240" w:lineRule="auto"/>
    </w:pPr>
    <w:rPr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2C2563"/>
    <w:rPr>
      <w:szCs w:val="20"/>
    </w:rPr>
  </w:style>
  <w:style w:type="paragraph" w:styleId="Adresenvelop">
    <w:name w:val="envelope address"/>
    <w:basedOn w:val="Standaard"/>
    <w:uiPriority w:val="99"/>
    <w:semiHidden/>
    <w:unhideWhenUsed/>
    <w:rsid w:val="002C256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uiPriority w:val="99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C2563"/>
    <w:rPr>
      <w:color w:val="885BA2" w:themeColor="followedHyperlink"/>
      <w:u w:val="single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2C2563"/>
    <w:rPr>
      <w:vertAlign w:val="superscript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2C2563"/>
    <w:pPr>
      <w:spacing w:after="0" w:line="240" w:lineRule="auto"/>
    </w:pPr>
    <w:rPr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2C2563"/>
    <w:rPr>
      <w:szCs w:val="20"/>
    </w:rPr>
  </w:style>
  <w:style w:type="table" w:styleId="Rastertabel1licht">
    <w:name w:val="Grid Table 1 Light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90F0DE" w:themeColor="accent1" w:themeTint="66"/>
        <w:left w:val="single" w:sz="4" w:space="0" w:color="90F0DE" w:themeColor="accent1" w:themeTint="66"/>
        <w:bottom w:val="single" w:sz="4" w:space="0" w:color="90F0DE" w:themeColor="accent1" w:themeTint="66"/>
        <w:right w:val="single" w:sz="4" w:space="0" w:color="90F0DE" w:themeColor="accent1" w:themeTint="66"/>
        <w:insideH w:val="single" w:sz="4" w:space="0" w:color="90F0DE" w:themeColor="accent1" w:themeTint="66"/>
        <w:insideV w:val="single" w:sz="4" w:space="0" w:color="90F0D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8E9C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8E9C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2">
    <w:name w:val="Grid Table 1 Light Accent 2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BD9B2" w:themeColor="accent2" w:themeTint="66"/>
        <w:left w:val="single" w:sz="4" w:space="0" w:color="FBD9B2" w:themeColor="accent2" w:themeTint="66"/>
        <w:bottom w:val="single" w:sz="4" w:space="0" w:color="FBD9B2" w:themeColor="accent2" w:themeTint="66"/>
        <w:right w:val="single" w:sz="4" w:space="0" w:color="FBD9B2" w:themeColor="accent2" w:themeTint="66"/>
        <w:insideH w:val="single" w:sz="4" w:space="0" w:color="FBD9B2" w:themeColor="accent2" w:themeTint="66"/>
        <w:insideV w:val="single" w:sz="4" w:space="0" w:color="FBD9B2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AC7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C7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3">
    <w:name w:val="Grid Table 1 Light Accent 3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C4CBCE" w:themeColor="accent3" w:themeTint="66"/>
        <w:left w:val="single" w:sz="4" w:space="0" w:color="C4CBCE" w:themeColor="accent3" w:themeTint="66"/>
        <w:bottom w:val="single" w:sz="4" w:space="0" w:color="C4CBCE" w:themeColor="accent3" w:themeTint="66"/>
        <w:right w:val="single" w:sz="4" w:space="0" w:color="C4CBCE" w:themeColor="accent3" w:themeTint="66"/>
        <w:insideH w:val="single" w:sz="4" w:space="0" w:color="C4CBCE" w:themeColor="accent3" w:themeTint="66"/>
        <w:insideV w:val="single" w:sz="4" w:space="0" w:color="C4CBCE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7B1B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7B1B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4">
    <w:name w:val="Grid Table 1 Light Accent 4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94D7F1" w:themeColor="accent4" w:themeTint="66"/>
        <w:left w:val="single" w:sz="4" w:space="0" w:color="94D7F1" w:themeColor="accent4" w:themeTint="66"/>
        <w:bottom w:val="single" w:sz="4" w:space="0" w:color="94D7F1" w:themeColor="accent4" w:themeTint="66"/>
        <w:right w:val="single" w:sz="4" w:space="0" w:color="94D7F1" w:themeColor="accent4" w:themeTint="66"/>
        <w:insideH w:val="single" w:sz="4" w:space="0" w:color="94D7F1" w:themeColor="accent4" w:themeTint="66"/>
        <w:insideV w:val="single" w:sz="4" w:space="0" w:color="94D7F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5EC3E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EC3E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5">
    <w:name w:val="Grid Table 1 Light Accent 5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3BCB8" w:themeColor="accent5" w:themeTint="66"/>
        <w:left w:val="single" w:sz="4" w:space="0" w:color="F3BCB8" w:themeColor="accent5" w:themeTint="66"/>
        <w:bottom w:val="single" w:sz="4" w:space="0" w:color="F3BCB8" w:themeColor="accent5" w:themeTint="66"/>
        <w:right w:val="single" w:sz="4" w:space="0" w:color="F3BCB8" w:themeColor="accent5" w:themeTint="66"/>
        <w:insideH w:val="single" w:sz="4" w:space="0" w:color="F3BCB8" w:themeColor="accent5" w:themeTint="66"/>
        <w:insideV w:val="single" w:sz="4" w:space="0" w:color="F3BCB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E9A9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9A9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6">
    <w:name w:val="Grid Table 1 Light Accent 6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C4E2B2" w:themeColor="accent6" w:themeTint="66"/>
        <w:left w:val="single" w:sz="4" w:space="0" w:color="C4E2B2" w:themeColor="accent6" w:themeTint="66"/>
        <w:bottom w:val="single" w:sz="4" w:space="0" w:color="C4E2B2" w:themeColor="accent6" w:themeTint="66"/>
        <w:right w:val="single" w:sz="4" w:space="0" w:color="C4E2B2" w:themeColor="accent6" w:themeTint="66"/>
        <w:insideH w:val="single" w:sz="4" w:space="0" w:color="C4E2B2" w:themeColor="accent6" w:themeTint="66"/>
        <w:insideV w:val="single" w:sz="4" w:space="0" w:color="C4E2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7D3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7D3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2">
    <w:name w:val="Grid Table 2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2-Accent1">
    <w:name w:val="Grid Table 2 Accent 1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58E9CD" w:themeColor="accent1" w:themeTint="99"/>
        <w:bottom w:val="single" w:sz="2" w:space="0" w:color="58E9CD" w:themeColor="accent1" w:themeTint="99"/>
        <w:insideH w:val="single" w:sz="2" w:space="0" w:color="58E9CD" w:themeColor="accent1" w:themeTint="99"/>
        <w:insideV w:val="single" w:sz="2" w:space="0" w:color="58E9C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8E9C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8E9C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Rastertabel2-Accent2">
    <w:name w:val="Grid Table 2 Accent 2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FAC78B" w:themeColor="accent2" w:themeTint="99"/>
        <w:bottom w:val="single" w:sz="2" w:space="0" w:color="FAC78B" w:themeColor="accent2" w:themeTint="99"/>
        <w:insideH w:val="single" w:sz="2" w:space="0" w:color="FAC78B" w:themeColor="accent2" w:themeTint="99"/>
        <w:insideV w:val="single" w:sz="2" w:space="0" w:color="FAC78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C78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C78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Rastertabel2-Accent3">
    <w:name w:val="Grid Table 2 Accent 3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A7B1B5" w:themeColor="accent3" w:themeTint="99"/>
        <w:bottom w:val="single" w:sz="2" w:space="0" w:color="A7B1B5" w:themeColor="accent3" w:themeTint="99"/>
        <w:insideH w:val="single" w:sz="2" w:space="0" w:color="A7B1B5" w:themeColor="accent3" w:themeTint="99"/>
        <w:insideV w:val="single" w:sz="2" w:space="0" w:color="A7B1B5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7B1B5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7B1B5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Rastertabel2-Accent4">
    <w:name w:val="Grid Table 2 Accent 4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5EC3EB" w:themeColor="accent4" w:themeTint="99"/>
        <w:bottom w:val="single" w:sz="2" w:space="0" w:color="5EC3EB" w:themeColor="accent4" w:themeTint="99"/>
        <w:insideH w:val="single" w:sz="2" w:space="0" w:color="5EC3EB" w:themeColor="accent4" w:themeTint="99"/>
        <w:insideV w:val="single" w:sz="2" w:space="0" w:color="5EC3E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EC3E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EC3E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Rastertabel2-Accent5">
    <w:name w:val="Grid Table 2 Accent 5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EE9A94" w:themeColor="accent5" w:themeTint="99"/>
        <w:bottom w:val="single" w:sz="2" w:space="0" w:color="EE9A94" w:themeColor="accent5" w:themeTint="99"/>
        <w:insideH w:val="single" w:sz="2" w:space="0" w:color="EE9A94" w:themeColor="accent5" w:themeTint="99"/>
        <w:insideV w:val="single" w:sz="2" w:space="0" w:color="EE9A9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9A9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9A9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Rastertabel2-Accent6">
    <w:name w:val="Grid Table 2 Accent 6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2" w:space="0" w:color="A7D38C" w:themeColor="accent6" w:themeTint="99"/>
        <w:bottom w:val="single" w:sz="2" w:space="0" w:color="A7D38C" w:themeColor="accent6" w:themeTint="99"/>
        <w:insideH w:val="single" w:sz="2" w:space="0" w:color="A7D38C" w:themeColor="accent6" w:themeTint="99"/>
        <w:insideV w:val="single" w:sz="2" w:space="0" w:color="A7D3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7D3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7D3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Rastertabel3">
    <w:name w:val="Grid Table 3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3-Accent1">
    <w:name w:val="Grid Table 3 Accent 1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8E9CD" w:themeColor="accent1" w:themeTint="99"/>
        <w:left w:val="single" w:sz="4" w:space="0" w:color="58E9CD" w:themeColor="accent1" w:themeTint="99"/>
        <w:bottom w:val="single" w:sz="4" w:space="0" w:color="58E9CD" w:themeColor="accent1" w:themeTint="99"/>
        <w:right w:val="single" w:sz="4" w:space="0" w:color="58E9CD" w:themeColor="accent1" w:themeTint="99"/>
        <w:insideH w:val="single" w:sz="4" w:space="0" w:color="58E9CD" w:themeColor="accent1" w:themeTint="99"/>
        <w:insideV w:val="single" w:sz="4" w:space="0" w:color="58E9C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  <w:tblStylePr w:type="neCell">
      <w:tblPr/>
      <w:tcPr>
        <w:tcBorders>
          <w:bottom w:val="single" w:sz="4" w:space="0" w:color="58E9CD" w:themeColor="accent1" w:themeTint="99"/>
        </w:tcBorders>
      </w:tcPr>
    </w:tblStylePr>
    <w:tblStylePr w:type="nwCell">
      <w:tblPr/>
      <w:tcPr>
        <w:tcBorders>
          <w:bottom w:val="single" w:sz="4" w:space="0" w:color="58E9CD" w:themeColor="accent1" w:themeTint="99"/>
        </w:tcBorders>
      </w:tcPr>
    </w:tblStylePr>
    <w:tblStylePr w:type="seCell">
      <w:tblPr/>
      <w:tcPr>
        <w:tcBorders>
          <w:top w:val="single" w:sz="4" w:space="0" w:color="58E9CD" w:themeColor="accent1" w:themeTint="99"/>
        </w:tcBorders>
      </w:tcPr>
    </w:tblStylePr>
    <w:tblStylePr w:type="swCell">
      <w:tblPr/>
      <w:tcPr>
        <w:tcBorders>
          <w:top w:val="single" w:sz="4" w:space="0" w:color="58E9CD" w:themeColor="accent1" w:themeTint="99"/>
        </w:tcBorders>
      </w:tcPr>
    </w:tblStylePr>
  </w:style>
  <w:style w:type="table" w:styleId="Rastertabel3-Accent2">
    <w:name w:val="Grid Table 3 Accent 2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AC78B" w:themeColor="accent2" w:themeTint="99"/>
        <w:left w:val="single" w:sz="4" w:space="0" w:color="FAC78B" w:themeColor="accent2" w:themeTint="99"/>
        <w:bottom w:val="single" w:sz="4" w:space="0" w:color="FAC78B" w:themeColor="accent2" w:themeTint="99"/>
        <w:right w:val="single" w:sz="4" w:space="0" w:color="FAC78B" w:themeColor="accent2" w:themeTint="99"/>
        <w:insideH w:val="single" w:sz="4" w:space="0" w:color="FAC78B" w:themeColor="accent2" w:themeTint="99"/>
        <w:insideV w:val="single" w:sz="4" w:space="0" w:color="FAC78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  <w:tblStylePr w:type="neCell">
      <w:tblPr/>
      <w:tcPr>
        <w:tcBorders>
          <w:bottom w:val="single" w:sz="4" w:space="0" w:color="FAC78B" w:themeColor="accent2" w:themeTint="99"/>
        </w:tcBorders>
      </w:tcPr>
    </w:tblStylePr>
    <w:tblStylePr w:type="nwCell">
      <w:tblPr/>
      <w:tcPr>
        <w:tcBorders>
          <w:bottom w:val="single" w:sz="4" w:space="0" w:color="FAC78B" w:themeColor="accent2" w:themeTint="99"/>
        </w:tcBorders>
      </w:tcPr>
    </w:tblStylePr>
    <w:tblStylePr w:type="seCell">
      <w:tblPr/>
      <w:tcPr>
        <w:tcBorders>
          <w:top w:val="single" w:sz="4" w:space="0" w:color="FAC78B" w:themeColor="accent2" w:themeTint="99"/>
        </w:tcBorders>
      </w:tcPr>
    </w:tblStylePr>
    <w:tblStylePr w:type="swCell">
      <w:tblPr/>
      <w:tcPr>
        <w:tcBorders>
          <w:top w:val="single" w:sz="4" w:space="0" w:color="FAC78B" w:themeColor="accent2" w:themeTint="99"/>
        </w:tcBorders>
      </w:tcPr>
    </w:tblStylePr>
  </w:style>
  <w:style w:type="table" w:styleId="Rastertabel3-Accent3">
    <w:name w:val="Grid Table 3 Accent 3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B1B5" w:themeColor="accent3" w:themeTint="99"/>
        <w:left w:val="single" w:sz="4" w:space="0" w:color="A7B1B5" w:themeColor="accent3" w:themeTint="99"/>
        <w:bottom w:val="single" w:sz="4" w:space="0" w:color="A7B1B5" w:themeColor="accent3" w:themeTint="99"/>
        <w:right w:val="single" w:sz="4" w:space="0" w:color="A7B1B5" w:themeColor="accent3" w:themeTint="99"/>
        <w:insideH w:val="single" w:sz="4" w:space="0" w:color="A7B1B5" w:themeColor="accent3" w:themeTint="99"/>
        <w:insideV w:val="single" w:sz="4" w:space="0" w:color="A7B1B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  <w:tblStylePr w:type="neCell">
      <w:tblPr/>
      <w:tcPr>
        <w:tcBorders>
          <w:bottom w:val="single" w:sz="4" w:space="0" w:color="A7B1B5" w:themeColor="accent3" w:themeTint="99"/>
        </w:tcBorders>
      </w:tcPr>
    </w:tblStylePr>
    <w:tblStylePr w:type="nwCell">
      <w:tblPr/>
      <w:tcPr>
        <w:tcBorders>
          <w:bottom w:val="single" w:sz="4" w:space="0" w:color="A7B1B5" w:themeColor="accent3" w:themeTint="99"/>
        </w:tcBorders>
      </w:tcPr>
    </w:tblStylePr>
    <w:tblStylePr w:type="seCell">
      <w:tblPr/>
      <w:tcPr>
        <w:tcBorders>
          <w:top w:val="single" w:sz="4" w:space="0" w:color="A7B1B5" w:themeColor="accent3" w:themeTint="99"/>
        </w:tcBorders>
      </w:tcPr>
    </w:tblStylePr>
    <w:tblStylePr w:type="swCell">
      <w:tblPr/>
      <w:tcPr>
        <w:tcBorders>
          <w:top w:val="single" w:sz="4" w:space="0" w:color="A7B1B5" w:themeColor="accent3" w:themeTint="99"/>
        </w:tcBorders>
      </w:tcPr>
    </w:tblStylePr>
  </w:style>
  <w:style w:type="table" w:styleId="Rastertabel3-Accent4">
    <w:name w:val="Grid Table 3 Accent 4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EC3EB" w:themeColor="accent4" w:themeTint="99"/>
        <w:left w:val="single" w:sz="4" w:space="0" w:color="5EC3EB" w:themeColor="accent4" w:themeTint="99"/>
        <w:bottom w:val="single" w:sz="4" w:space="0" w:color="5EC3EB" w:themeColor="accent4" w:themeTint="99"/>
        <w:right w:val="single" w:sz="4" w:space="0" w:color="5EC3EB" w:themeColor="accent4" w:themeTint="99"/>
        <w:insideH w:val="single" w:sz="4" w:space="0" w:color="5EC3EB" w:themeColor="accent4" w:themeTint="99"/>
        <w:insideV w:val="single" w:sz="4" w:space="0" w:color="5EC3E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  <w:tblStylePr w:type="neCell">
      <w:tblPr/>
      <w:tcPr>
        <w:tcBorders>
          <w:bottom w:val="single" w:sz="4" w:space="0" w:color="5EC3EB" w:themeColor="accent4" w:themeTint="99"/>
        </w:tcBorders>
      </w:tcPr>
    </w:tblStylePr>
    <w:tblStylePr w:type="nwCell">
      <w:tblPr/>
      <w:tcPr>
        <w:tcBorders>
          <w:bottom w:val="single" w:sz="4" w:space="0" w:color="5EC3EB" w:themeColor="accent4" w:themeTint="99"/>
        </w:tcBorders>
      </w:tcPr>
    </w:tblStylePr>
    <w:tblStylePr w:type="seCell">
      <w:tblPr/>
      <w:tcPr>
        <w:tcBorders>
          <w:top w:val="single" w:sz="4" w:space="0" w:color="5EC3EB" w:themeColor="accent4" w:themeTint="99"/>
        </w:tcBorders>
      </w:tcPr>
    </w:tblStylePr>
    <w:tblStylePr w:type="swCell">
      <w:tblPr/>
      <w:tcPr>
        <w:tcBorders>
          <w:top w:val="single" w:sz="4" w:space="0" w:color="5EC3EB" w:themeColor="accent4" w:themeTint="99"/>
        </w:tcBorders>
      </w:tcPr>
    </w:tblStylePr>
  </w:style>
  <w:style w:type="table" w:styleId="Rastertabel3-Accent5">
    <w:name w:val="Grid Table 3 Accent 5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EE9A94" w:themeColor="accent5" w:themeTint="99"/>
        <w:left w:val="single" w:sz="4" w:space="0" w:color="EE9A94" w:themeColor="accent5" w:themeTint="99"/>
        <w:bottom w:val="single" w:sz="4" w:space="0" w:color="EE9A94" w:themeColor="accent5" w:themeTint="99"/>
        <w:right w:val="single" w:sz="4" w:space="0" w:color="EE9A94" w:themeColor="accent5" w:themeTint="99"/>
        <w:insideH w:val="single" w:sz="4" w:space="0" w:color="EE9A94" w:themeColor="accent5" w:themeTint="99"/>
        <w:insideV w:val="single" w:sz="4" w:space="0" w:color="EE9A9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  <w:tblStylePr w:type="neCell">
      <w:tblPr/>
      <w:tcPr>
        <w:tcBorders>
          <w:bottom w:val="single" w:sz="4" w:space="0" w:color="EE9A94" w:themeColor="accent5" w:themeTint="99"/>
        </w:tcBorders>
      </w:tcPr>
    </w:tblStylePr>
    <w:tblStylePr w:type="nwCell">
      <w:tblPr/>
      <w:tcPr>
        <w:tcBorders>
          <w:bottom w:val="single" w:sz="4" w:space="0" w:color="EE9A94" w:themeColor="accent5" w:themeTint="99"/>
        </w:tcBorders>
      </w:tcPr>
    </w:tblStylePr>
    <w:tblStylePr w:type="seCell">
      <w:tblPr/>
      <w:tcPr>
        <w:tcBorders>
          <w:top w:val="single" w:sz="4" w:space="0" w:color="EE9A94" w:themeColor="accent5" w:themeTint="99"/>
        </w:tcBorders>
      </w:tcPr>
    </w:tblStylePr>
    <w:tblStylePr w:type="swCell">
      <w:tblPr/>
      <w:tcPr>
        <w:tcBorders>
          <w:top w:val="single" w:sz="4" w:space="0" w:color="EE9A94" w:themeColor="accent5" w:themeTint="99"/>
        </w:tcBorders>
      </w:tcPr>
    </w:tblStylePr>
  </w:style>
  <w:style w:type="table" w:styleId="Rastertabel3-Accent6">
    <w:name w:val="Grid Table 3 Accent 6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D38C" w:themeColor="accent6" w:themeTint="99"/>
        <w:left w:val="single" w:sz="4" w:space="0" w:color="A7D38C" w:themeColor="accent6" w:themeTint="99"/>
        <w:bottom w:val="single" w:sz="4" w:space="0" w:color="A7D38C" w:themeColor="accent6" w:themeTint="99"/>
        <w:right w:val="single" w:sz="4" w:space="0" w:color="A7D38C" w:themeColor="accent6" w:themeTint="99"/>
        <w:insideH w:val="single" w:sz="4" w:space="0" w:color="A7D38C" w:themeColor="accent6" w:themeTint="99"/>
        <w:insideV w:val="single" w:sz="4" w:space="0" w:color="A7D3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  <w:tblStylePr w:type="neCell">
      <w:tblPr/>
      <w:tcPr>
        <w:tcBorders>
          <w:bottom w:val="single" w:sz="4" w:space="0" w:color="A7D38C" w:themeColor="accent6" w:themeTint="99"/>
        </w:tcBorders>
      </w:tcPr>
    </w:tblStylePr>
    <w:tblStylePr w:type="nwCell">
      <w:tblPr/>
      <w:tcPr>
        <w:tcBorders>
          <w:bottom w:val="single" w:sz="4" w:space="0" w:color="A7D38C" w:themeColor="accent6" w:themeTint="99"/>
        </w:tcBorders>
      </w:tcPr>
    </w:tblStylePr>
    <w:tblStylePr w:type="seCell">
      <w:tblPr/>
      <w:tcPr>
        <w:tcBorders>
          <w:top w:val="single" w:sz="4" w:space="0" w:color="A7D38C" w:themeColor="accent6" w:themeTint="99"/>
        </w:tcBorders>
      </w:tcPr>
    </w:tblStylePr>
    <w:tblStylePr w:type="swCell">
      <w:tblPr/>
      <w:tcPr>
        <w:tcBorders>
          <w:top w:val="single" w:sz="4" w:space="0" w:color="A7D38C" w:themeColor="accent6" w:themeTint="99"/>
        </w:tcBorders>
      </w:tcPr>
    </w:tblStylePr>
  </w:style>
  <w:style w:type="table" w:styleId="Rastertabel4">
    <w:name w:val="Grid Table 4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4-Accent1">
    <w:name w:val="Grid Table 4 Accent 1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8E9CD" w:themeColor="accent1" w:themeTint="99"/>
        <w:left w:val="single" w:sz="4" w:space="0" w:color="58E9CD" w:themeColor="accent1" w:themeTint="99"/>
        <w:bottom w:val="single" w:sz="4" w:space="0" w:color="58E9CD" w:themeColor="accent1" w:themeTint="99"/>
        <w:right w:val="single" w:sz="4" w:space="0" w:color="58E9CD" w:themeColor="accent1" w:themeTint="99"/>
        <w:insideH w:val="single" w:sz="4" w:space="0" w:color="58E9CD" w:themeColor="accent1" w:themeTint="99"/>
        <w:insideV w:val="single" w:sz="4" w:space="0" w:color="58E9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AE92" w:themeColor="accent1"/>
          <w:left w:val="single" w:sz="4" w:space="0" w:color="17AE92" w:themeColor="accent1"/>
          <w:bottom w:val="single" w:sz="4" w:space="0" w:color="17AE92" w:themeColor="accent1"/>
          <w:right w:val="single" w:sz="4" w:space="0" w:color="17AE92" w:themeColor="accent1"/>
          <w:insideH w:val="nil"/>
          <w:insideV w:val="nil"/>
        </w:tcBorders>
        <w:shd w:val="clear" w:color="auto" w:fill="17AE92" w:themeFill="accent1"/>
      </w:tcPr>
    </w:tblStylePr>
    <w:tblStylePr w:type="lastRow">
      <w:rPr>
        <w:b/>
        <w:bCs/>
      </w:rPr>
      <w:tblPr/>
      <w:tcPr>
        <w:tcBorders>
          <w:top w:val="double" w:sz="4" w:space="0" w:color="17AE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Rastertabel4-Accent2">
    <w:name w:val="Grid Table 4 Accent 2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AC78B" w:themeColor="accent2" w:themeTint="99"/>
        <w:left w:val="single" w:sz="4" w:space="0" w:color="FAC78B" w:themeColor="accent2" w:themeTint="99"/>
        <w:bottom w:val="single" w:sz="4" w:space="0" w:color="FAC78B" w:themeColor="accent2" w:themeTint="99"/>
        <w:right w:val="single" w:sz="4" w:space="0" w:color="FAC78B" w:themeColor="accent2" w:themeTint="99"/>
        <w:insideH w:val="single" w:sz="4" w:space="0" w:color="FAC78B" w:themeColor="accent2" w:themeTint="99"/>
        <w:insideV w:val="single" w:sz="4" w:space="0" w:color="FAC78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A23F" w:themeColor="accent2"/>
          <w:left w:val="single" w:sz="4" w:space="0" w:color="F7A23F" w:themeColor="accent2"/>
          <w:bottom w:val="single" w:sz="4" w:space="0" w:color="F7A23F" w:themeColor="accent2"/>
          <w:right w:val="single" w:sz="4" w:space="0" w:color="F7A23F" w:themeColor="accent2"/>
          <w:insideH w:val="nil"/>
          <w:insideV w:val="nil"/>
        </w:tcBorders>
        <w:shd w:val="clear" w:color="auto" w:fill="F7A23F" w:themeFill="accent2"/>
      </w:tcPr>
    </w:tblStylePr>
    <w:tblStylePr w:type="lastRow">
      <w:rPr>
        <w:b/>
        <w:bCs/>
      </w:rPr>
      <w:tblPr/>
      <w:tcPr>
        <w:tcBorders>
          <w:top w:val="double" w:sz="4" w:space="0" w:color="F7A23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Rastertabel4-Accent3">
    <w:name w:val="Grid Table 4 Accent 3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B1B5" w:themeColor="accent3" w:themeTint="99"/>
        <w:left w:val="single" w:sz="4" w:space="0" w:color="A7B1B5" w:themeColor="accent3" w:themeTint="99"/>
        <w:bottom w:val="single" w:sz="4" w:space="0" w:color="A7B1B5" w:themeColor="accent3" w:themeTint="99"/>
        <w:right w:val="single" w:sz="4" w:space="0" w:color="A7B1B5" w:themeColor="accent3" w:themeTint="99"/>
        <w:insideH w:val="single" w:sz="4" w:space="0" w:color="A7B1B5" w:themeColor="accent3" w:themeTint="99"/>
        <w:insideV w:val="single" w:sz="4" w:space="0" w:color="A7B1B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7E84" w:themeColor="accent3"/>
          <w:left w:val="single" w:sz="4" w:space="0" w:color="6F7E84" w:themeColor="accent3"/>
          <w:bottom w:val="single" w:sz="4" w:space="0" w:color="6F7E84" w:themeColor="accent3"/>
          <w:right w:val="single" w:sz="4" w:space="0" w:color="6F7E84" w:themeColor="accent3"/>
          <w:insideH w:val="nil"/>
          <w:insideV w:val="nil"/>
        </w:tcBorders>
        <w:shd w:val="clear" w:color="auto" w:fill="6F7E84" w:themeFill="accent3"/>
      </w:tcPr>
    </w:tblStylePr>
    <w:tblStylePr w:type="lastRow">
      <w:rPr>
        <w:b/>
        <w:bCs/>
      </w:rPr>
      <w:tblPr/>
      <w:tcPr>
        <w:tcBorders>
          <w:top w:val="double" w:sz="4" w:space="0" w:color="6F7E8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Rastertabel4-Accent4">
    <w:name w:val="Grid Table 4 Accent 4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EC3EB" w:themeColor="accent4" w:themeTint="99"/>
        <w:left w:val="single" w:sz="4" w:space="0" w:color="5EC3EB" w:themeColor="accent4" w:themeTint="99"/>
        <w:bottom w:val="single" w:sz="4" w:space="0" w:color="5EC3EB" w:themeColor="accent4" w:themeTint="99"/>
        <w:right w:val="single" w:sz="4" w:space="0" w:color="5EC3EB" w:themeColor="accent4" w:themeTint="99"/>
        <w:insideH w:val="single" w:sz="4" w:space="0" w:color="5EC3EB" w:themeColor="accent4" w:themeTint="99"/>
        <w:insideV w:val="single" w:sz="4" w:space="0" w:color="5EC3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8DBB" w:themeColor="accent4"/>
          <w:left w:val="single" w:sz="4" w:space="0" w:color="178DBB" w:themeColor="accent4"/>
          <w:bottom w:val="single" w:sz="4" w:space="0" w:color="178DBB" w:themeColor="accent4"/>
          <w:right w:val="single" w:sz="4" w:space="0" w:color="178DBB" w:themeColor="accent4"/>
          <w:insideH w:val="nil"/>
          <w:insideV w:val="nil"/>
        </w:tcBorders>
        <w:shd w:val="clear" w:color="auto" w:fill="178DBB" w:themeFill="accent4"/>
      </w:tcPr>
    </w:tblStylePr>
    <w:tblStylePr w:type="lastRow">
      <w:rPr>
        <w:b/>
        <w:bCs/>
      </w:rPr>
      <w:tblPr/>
      <w:tcPr>
        <w:tcBorders>
          <w:top w:val="double" w:sz="4" w:space="0" w:color="178DB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Rastertabel4-Accent5">
    <w:name w:val="Grid Table 4 Accent 5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EE9A94" w:themeColor="accent5" w:themeTint="99"/>
        <w:left w:val="single" w:sz="4" w:space="0" w:color="EE9A94" w:themeColor="accent5" w:themeTint="99"/>
        <w:bottom w:val="single" w:sz="4" w:space="0" w:color="EE9A94" w:themeColor="accent5" w:themeTint="99"/>
        <w:right w:val="single" w:sz="4" w:space="0" w:color="EE9A94" w:themeColor="accent5" w:themeTint="99"/>
        <w:insideH w:val="single" w:sz="4" w:space="0" w:color="EE9A94" w:themeColor="accent5" w:themeTint="99"/>
        <w:insideV w:val="single" w:sz="4" w:space="0" w:color="EE9A9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584E" w:themeColor="accent5"/>
          <w:left w:val="single" w:sz="4" w:space="0" w:color="E3584E" w:themeColor="accent5"/>
          <w:bottom w:val="single" w:sz="4" w:space="0" w:color="E3584E" w:themeColor="accent5"/>
          <w:right w:val="single" w:sz="4" w:space="0" w:color="E3584E" w:themeColor="accent5"/>
          <w:insideH w:val="nil"/>
          <w:insideV w:val="nil"/>
        </w:tcBorders>
        <w:shd w:val="clear" w:color="auto" w:fill="E3584E" w:themeFill="accent5"/>
      </w:tcPr>
    </w:tblStylePr>
    <w:tblStylePr w:type="lastRow">
      <w:rPr>
        <w:b/>
        <w:bCs/>
      </w:rPr>
      <w:tblPr/>
      <w:tcPr>
        <w:tcBorders>
          <w:top w:val="double" w:sz="4" w:space="0" w:color="E3584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Rastertabel4-Accent6">
    <w:name w:val="Grid Table 4 Accent 6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D38C" w:themeColor="accent6" w:themeTint="99"/>
        <w:left w:val="single" w:sz="4" w:space="0" w:color="A7D38C" w:themeColor="accent6" w:themeTint="99"/>
        <w:bottom w:val="single" w:sz="4" w:space="0" w:color="A7D38C" w:themeColor="accent6" w:themeTint="99"/>
        <w:right w:val="single" w:sz="4" w:space="0" w:color="A7D38C" w:themeColor="accent6" w:themeTint="99"/>
        <w:insideH w:val="single" w:sz="4" w:space="0" w:color="A7D38C" w:themeColor="accent6" w:themeTint="99"/>
        <w:insideV w:val="single" w:sz="4" w:space="0" w:color="A7D3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B344" w:themeColor="accent6"/>
          <w:left w:val="single" w:sz="4" w:space="0" w:color="6FB344" w:themeColor="accent6"/>
          <w:bottom w:val="single" w:sz="4" w:space="0" w:color="6FB344" w:themeColor="accent6"/>
          <w:right w:val="single" w:sz="4" w:space="0" w:color="6FB344" w:themeColor="accent6"/>
          <w:insideH w:val="nil"/>
          <w:insideV w:val="nil"/>
        </w:tcBorders>
        <w:shd w:val="clear" w:color="auto" w:fill="6FB344" w:themeFill="accent6"/>
      </w:tcPr>
    </w:tblStylePr>
    <w:tblStylePr w:type="lastRow">
      <w:rPr>
        <w:b/>
        <w:bCs/>
      </w:rPr>
      <w:tblPr/>
      <w:tcPr>
        <w:tcBorders>
          <w:top w:val="double" w:sz="4" w:space="0" w:color="6FB3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Rastertabel5donker">
    <w:name w:val="Grid Table 5 Dark"/>
    <w:basedOn w:val="Standaardtabe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Rastertabel5donker-Accent1">
    <w:name w:val="Grid Table 5 Dark Accent 1"/>
    <w:basedOn w:val="Standaardtabe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7F7EE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AE9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AE9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AE9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AE92" w:themeFill="accent1"/>
      </w:tcPr>
    </w:tblStylePr>
    <w:tblStylePr w:type="band1Vert">
      <w:tblPr/>
      <w:tcPr>
        <w:shd w:val="clear" w:color="auto" w:fill="90F0DE" w:themeFill="accent1" w:themeFillTint="66"/>
      </w:tcPr>
    </w:tblStylePr>
    <w:tblStylePr w:type="band1Horz">
      <w:tblPr/>
      <w:tcPr>
        <w:shd w:val="clear" w:color="auto" w:fill="90F0DE" w:themeFill="accent1" w:themeFillTint="66"/>
      </w:tcPr>
    </w:tblStylePr>
  </w:style>
  <w:style w:type="table" w:styleId="Rastertabel5donker-Accent2">
    <w:name w:val="Grid Table 5 Dark Accent 2"/>
    <w:basedOn w:val="Standaardtabe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CD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A23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A23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A23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A23F" w:themeFill="accent2"/>
      </w:tcPr>
    </w:tblStylePr>
    <w:tblStylePr w:type="band1Vert">
      <w:tblPr/>
      <w:tcPr>
        <w:shd w:val="clear" w:color="auto" w:fill="FBD9B2" w:themeFill="accent2" w:themeFillTint="66"/>
      </w:tcPr>
    </w:tblStylePr>
    <w:tblStylePr w:type="band1Horz">
      <w:tblPr/>
      <w:tcPr>
        <w:shd w:val="clear" w:color="auto" w:fill="FBD9B2" w:themeFill="accent2" w:themeFillTint="66"/>
      </w:tcPr>
    </w:tblStylePr>
  </w:style>
  <w:style w:type="table" w:styleId="Rastertabel5donker-Accent3">
    <w:name w:val="Grid Table 5 Dark Accent 3"/>
    <w:basedOn w:val="Standaardtabe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5E6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7E84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7E84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F7E8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F7E84" w:themeFill="accent3"/>
      </w:tcPr>
    </w:tblStylePr>
    <w:tblStylePr w:type="band1Vert">
      <w:tblPr/>
      <w:tcPr>
        <w:shd w:val="clear" w:color="auto" w:fill="C4CBCE" w:themeFill="accent3" w:themeFillTint="66"/>
      </w:tcPr>
    </w:tblStylePr>
    <w:tblStylePr w:type="band1Horz">
      <w:tblPr/>
      <w:tcPr>
        <w:shd w:val="clear" w:color="auto" w:fill="C4CBCE" w:themeFill="accent3" w:themeFillTint="66"/>
      </w:tcPr>
    </w:tblStylePr>
  </w:style>
  <w:style w:type="table" w:styleId="Rastertabel5donker-Accent4">
    <w:name w:val="Grid Table 5 Dark Accent 4"/>
    <w:basedOn w:val="Standaardtabe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9EBF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8DB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78DB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78DB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78DBB" w:themeFill="accent4"/>
      </w:tcPr>
    </w:tblStylePr>
    <w:tblStylePr w:type="band1Vert">
      <w:tblPr/>
      <w:tcPr>
        <w:shd w:val="clear" w:color="auto" w:fill="94D7F1" w:themeFill="accent4" w:themeFillTint="66"/>
      </w:tcPr>
    </w:tblStylePr>
    <w:tblStylePr w:type="band1Horz">
      <w:tblPr/>
      <w:tcPr>
        <w:shd w:val="clear" w:color="auto" w:fill="94D7F1" w:themeFill="accent4" w:themeFillTint="66"/>
      </w:tcPr>
    </w:tblStylePr>
  </w:style>
  <w:style w:type="table" w:styleId="Rastertabel5donker-Accent5">
    <w:name w:val="Grid Table 5 Dark Accent 5"/>
    <w:basedOn w:val="Standaardtabe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DDD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584E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584E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584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584E" w:themeFill="accent5"/>
      </w:tcPr>
    </w:tblStylePr>
    <w:tblStylePr w:type="band1Vert">
      <w:tblPr/>
      <w:tcPr>
        <w:shd w:val="clear" w:color="auto" w:fill="F3BCB8" w:themeFill="accent5" w:themeFillTint="66"/>
      </w:tcPr>
    </w:tblStylePr>
    <w:tblStylePr w:type="band1Horz">
      <w:tblPr/>
      <w:tcPr>
        <w:shd w:val="clear" w:color="auto" w:fill="F3BCB8" w:themeFill="accent5" w:themeFillTint="66"/>
      </w:tcPr>
    </w:tblStylePr>
  </w:style>
  <w:style w:type="table" w:styleId="Rastertabel5donker-Accent6">
    <w:name w:val="Grid Table 5 Dark Accent 6"/>
    <w:basedOn w:val="Standaardtabel"/>
    <w:uiPriority w:val="5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0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B34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B34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FB3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FB344" w:themeFill="accent6"/>
      </w:tcPr>
    </w:tblStylePr>
    <w:tblStylePr w:type="band1Vert">
      <w:tblPr/>
      <w:tcPr>
        <w:shd w:val="clear" w:color="auto" w:fill="C4E2B2" w:themeFill="accent6" w:themeFillTint="66"/>
      </w:tcPr>
    </w:tblStylePr>
    <w:tblStylePr w:type="band1Horz">
      <w:tblPr/>
      <w:tcPr>
        <w:shd w:val="clear" w:color="auto" w:fill="C4E2B2" w:themeFill="accent6" w:themeFillTint="66"/>
      </w:tcPr>
    </w:tblStylePr>
  </w:style>
  <w:style w:type="table" w:styleId="Rastertabel6kleurrijk">
    <w:name w:val="Grid Table 6 Colorful"/>
    <w:basedOn w:val="Standaardtabel"/>
    <w:uiPriority w:val="51"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astertabel6kleurrijk-Accent1">
    <w:name w:val="Grid Table 6 Colorful Accent 1"/>
    <w:basedOn w:val="Standaardtabel"/>
    <w:uiPriority w:val="51"/>
    <w:rsid w:val="002C2563"/>
    <w:pPr>
      <w:spacing w:after="0" w:line="240" w:lineRule="auto"/>
    </w:pPr>
    <w:rPr>
      <w:color w:val="11826C" w:themeColor="accent1" w:themeShade="BF"/>
    </w:rPr>
    <w:tblPr>
      <w:tblStyleRowBandSize w:val="1"/>
      <w:tblStyleColBandSize w:val="1"/>
      <w:tblBorders>
        <w:top w:val="single" w:sz="4" w:space="0" w:color="58E9CD" w:themeColor="accent1" w:themeTint="99"/>
        <w:left w:val="single" w:sz="4" w:space="0" w:color="58E9CD" w:themeColor="accent1" w:themeTint="99"/>
        <w:bottom w:val="single" w:sz="4" w:space="0" w:color="58E9CD" w:themeColor="accent1" w:themeTint="99"/>
        <w:right w:val="single" w:sz="4" w:space="0" w:color="58E9CD" w:themeColor="accent1" w:themeTint="99"/>
        <w:insideH w:val="single" w:sz="4" w:space="0" w:color="58E9CD" w:themeColor="accent1" w:themeTint="99"/>
        <w:insideV w:val="single" w:sz="4" w:space="0" w:color="58E9C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8E9C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E9C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2C2563"/>
    <w:pPr>
      <w:spacing w:after="0" w:line="240" w:lineRule="auto"/>
    </w:pPr>
    <w:rPr>
      <w:color w:val="DE7B09" w:themeColor="accent2" w:themeShade="BF"/>
    </w:rPr>
    <w:tblPr>
      <w:tblStyleRowBandSize w:val="1"/>
      <w:tblStyleColBandSize w:val="1"/>
      <w:tblBorders>
        <w:top w:val="single" w:sz="4" w:space="0" w:color="FAC78B" w:themeColor="accent2" w:themeTint="99"/>
        <w:left w:val="single" w:sz="4" w:space="0" w:color="FAC78B" w:themeColor="accent2" w:themeTint="99"/>
        <w:bottom w:val="single" w:sz="4" w:space="0" w:color="FAC78B" w:themeColor="accent2" w:themeTint="99"/>
        <w:right w:val="single" w:sz="4" w:space="0" w:color="FAC78B" w:themeColor="accent2" w:themeTint="99"/>
        <w:insideH w:val="single" w:sz="4" w:space="0" w:color="FAC78B" w:themeColor="accent2" w:themeTint="99"/>
        <w:insideV w:val="single" w:sz="4" w:space="0" w:color="FAC78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AC7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C7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Rastertabel6kleurrijk-Accent3">
    <w:name w:val="Grid Table 6 Colorful Accent 3"/>
    <w:basedOn w:val="Standaardtabel"/>
    <w:uiPriority w:val="51"/>
    <w:rsid w:val="002C2563"/>
    <w:pPr>
      <w:spacing w:after="0" w:line="240" w:lineRule="auto"/>
    </w:pPr>
    <w:rPr>
      <w:color w:val="535E62" w:themeColor="accent3" w:themeShade="BF"/>
    </w:rPr>
    <w:tblPr>
      <w:tblStyleRowBandSize w:val="1"/>
      <w:tblStyleColBandSize w:val="1"/>
      <w:tblBorders>
        <w:top w:val="single" w:sz="4" w:space="0" w:color="A7B1B5" w:themeColor="accent3" w:themeTint="99"/>
        <w:left w:val="single" w:sz="4" w:space="0" w:color="A7B1B5" w:themeColor="accent3" w:themeTint="99"/>
        <w:bottom w:val="single" w:sz="4" w:space="0" w:color="A7B1B5" w:themeColor="accent3" w:themeTint="99"/>
        <w:right w:val="single" w:sz="4" w:space="0" w:color="A7B1B5" w:themeColor="accent3" w:themeTint="99"/>
        <w:insideH w:val="single" w:sz="4" w:space="0" w:color="A7B1B5" w:themeColor="accent3" w:themeTint="99"/>
        <w:insideV w:val="single" w:sz="4" w:space="0" w:color="A7B1B5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7B1B5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7B1B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Rastertabel6kleurrijk-Accent4">
    <w:name w:val="Grid Table 6 Colorful Accent 4"/>
    <w:basedOn w:val="Standaardtabel"/>
    <w:uiPriority w:val="51"/>
    <w:rsid w:val="002C2563"/>
    <w:pPr>
      <w:spacing w:after="0" w:line="240" w:lineRule="auto"/>
    </w:pPr>
    <w:rPr>
      <w:color w:val="11698B" w:themeColor="accent4" w:themeShade="BF"/>
    </w:rPr>
    <w:tblPr>
      <w:tblStyleRowBandSize w:val="1"/>
      <w:tblStyleColBandSize w:val="1"/>
      <w:tblBorders>
        <w:top w:val="single" w:sz="4" w:space="0" w:color="5EC3EB" w:themeColor="accent4" w:themeTint="99"/>
        <w:left w:val="single" w:sz="4" w:space="0" w:color="5EC3EB" w:themeColor="accent4" w:themeTint="99"/>
        <w:bottom w:val="single" w:sz="4" w:space="0" w:color="5EC3EB" w:themeColor="accent4" w:themeTint="99"/>
        <w:right w:val="single" w:sz="4" w:space="0" w:color="5EC3EB" w:themeColor="accent4" w:themeTint="99"/>
        <w:insideH w:val="single" w:sz="4" w:space="0" w:color="5EC3EB" w:themeColor="accent4" w:themeTint="99"/>
        <w:insideV w:val="single" w:sz="4" w:space="0" w:color="5EC3EB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5EC3E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EC3E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Rastertabel6kleurrijk-Accent5">
    <w:name w:val="Grid Table 6 Colorful Accent 5"/>
    <w:basedOn w:val="Standaardtabel"/>
    <w:uiPriority w:val="51"/>
    <w:rsid w:val="002C2563"/>
    <w:pPr>
      <w:spacing w:after="0" w:line="240" w:lineRule="auto"/>
    </w:pPr>
    <w:rPr>
      <w:color w:val="C52A1F" w:themeColor="accent5" w:themeShade="BF"/>
    </w:rPr>
    <w:tblPr>
      <w:tblStyleRowBandSize w:val="1"/>
      <w:tblStyleColBandSize w:val="1"/>
      <w:tblBorders>
        <w:top w:val="single" w:sz="4" w:space="0" w:color="EE9A94" w:themeColor="accent5" w:themeTint="99"/>
        <w:left w:val="single" w:sz="4" w:space="0" w:color="EE9A94" w:themeColor="accent5" w:themeTint="99"/>
        <w:bottom w:val="single" w:sz="4" w:space="0" w:color="EE9A94" w:themeColor="accent5" w:themeTint="99"/>
        <w:right w:val="single" w:sz="4" w:space="0" w:color="EE9A94" w:themeColor="accent5" w:themeTint="99"/>
        <w:insideH w:val="single" w:sz="4" w:space="0" w:color="EE9A94" w:themeColor="accent5" w:themeTint="99"/>
        <w:insideV w:val="single" w:sz="4" w:space="0" w:color="EE9A9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E9A9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9A9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2C2563"/>
    <w:pPr>
      <w:spacing w:after="0" w:line="240" w:lineRule="auto"/>
    </w:pPr>
    <w:rPr>
      <w:color w:val="528633" w:themeColor="accent6" w:themeShade="BF"/>
    </w:rPr>
    <w:tblPr>
      <w:tblStyleRowBandSize w:val="1"/>
      <w:tblStyleColBandSize w:val="1"/>
      <w:tblBorders>
        <w:top w:val="single" w:sz="4" w:space="0" w:color="A7D38C" w:themeColor="accent6" w:themeTint="99"/>
        <w:left w:val="single" w:sz="4" w:space="0" w:color="A7D38C" w:themeColor="accent6" w:themeTint="99"/>
        <w:bottom w:val="single" w:sz="4" w:space="0" w:color="A7D38C" w:themeColor="accent6" w:themeTint="99"/>
        <w:right w:val="single" w:sz="4" w:space="0" w:color="A7D38C" w:themeColor="accent6" w:themeTint="99"/>
        <w:insideH w:val="single" w:sz="4" w:space="0" w:color="A7D38C" w:themeColor="accent6" w:themeTint="99"/>
        <w:insideV w:val="single" w:sz="4" w:space="0" w:color="A7D3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7D3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Rastertabel7kleurrijk">
    <w:name w:val="Grid Table 7 Colorful"/>
    <w:basedOn w:val="Standaardtabel"/>
    <w:uiPriority w:val="52"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astertabel7kleurrijk-Accent1">
    <w:name w:val="Grid Table 7 Colorful Accent 1"/>
    <w:basedOn w:val="Standaardtabel"/>
    <w:uiPriority w:val="52"/>
    <w:rsid w:val="002C2563"/>
    <w:pPr>
      <w:spacing w:after="0" w:line="240" w:lineRule="auto"/>
    </w:pPr>
    <w:rPr>
      <w:color w:val="11826C" w:themeColor="accent1" w:themeShade="BF"/>
    </w:rPr>
    <w:tblPr>
      <w:tblStyleRowBandSize w:val="1"/>
      <w:tblStyleColBandSize w:val="1"/>
      <w:tblBorders>
        <w:top w:val="single" w:sz="4" w:space="0" w:color="58E9CD" w:themeColor="accent1" w:themeTint="99"/>
        <w:left w:val="single" w:sz="4" w:space="0" w:color="58E9CD" w:themeColor="accent1" w:themeTint="99"/>
        <w:bottom w:val="single" w:sz="4" w:space="0" w:color="58E9CD" w:themeColor="accent1" w:themeTint="99"/>
        <w:right w:val="single" w:sz="4" w:space="0" w:color="58E9CD" w:themeColor="accent1" w:themeTint="99"/>
        <w:insideH w:val="single" w:sz="4" w:space="0" w:color="58E9CD" w:themeColor="accent1" w:themeTint="99"/>
        <w:insideV w:val="single" w:sz="4" w:space="0" w:color="58E9C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  <w:tblStylePr w:type="neCell">
      <w:tblPr/>
      <w:tcPr>
        <w:tcBorders>
          <w:bottom w:val="single" w:sz="4" w:space="0" w:color="58E9CD" w:themeColor="accent1" w:themeTint="99"/>
        </w:tcBorders>
      </w:tcPr>
    </w:tblStylePr>
    <w:tblStylePr w:type="nwCell">
      <w:tblPr/>
      <w:tcPr>
        <w:tcBorders>
          <w:bottom w:val="single" w:sz="4" w:space="0" w:color="58E9CD" w:themeColor="accent1" w:themeTint="99"/>
        </w:tcBorders>
      </w:tcPr>
    </w:tblStylePr>
    <w:tblStylePr w:type="seCell">
      <w:tblPr/>
      <w:tcPr>
        <w:tcBorders>
          <w:top w:val="single" w:sz="4" w:space="0" w:color="58E9CD" w:themeColor="accent1" w:themeTint="99"/>
        </w:tcBorders>
      </w:tcPr>
    </w:tblStylePr>
    <w:tblStylePr w:type="swCell">
      <w:tblPr/>
      <w:tcPr>
        <w:tcBorders>
          <w:top w:val="single" w:sz="4" w:space="0" w:color="58E9CD" w:themeColor="accent1" w:themeTint="99"/>
        </w:tcBorders>
      </w:tcPr>
    </w:tblStylePr>
  </w:style>
  <w:style w:type="table" w:styleId="Rastertabel7kleurrijk-Accent2">
    <w:name w:val="Grid Table 7 Colorful Accent 2"/>
    <w:basedOn w:val="Standaardtabel"/>
    <w:uiPriority w:val="52"/>
    <w:rsid w:val="002C2563"/>
    <w:pPr>
      <w:spacing w:after="0" w:line="240" w:lineRule="auto"/>
    </w:pPr>
    <w:rPr>
      <w:color w:val="DE7B09" w:themeColor="accent2" w:themeShade="BF"/>
    </w:rPr>
    <w:tblPr>
      <w:tblStyleRowBandSize w:val="1"/>
      <w:tblStyleColBandSize w:val="1"/>
      <w:tblBorders>
        <w:top w:val="single" w:sz="4" w:space="0" w:color="FAC78B" w:themeColor="accent2" w:themeTint="99"/>
        <w:left w:val="single" w:sz="4" w:space="0" w:color="FAC78B" w:themeColor="accent2" w:themeTint="99"/>
        <w:bottom w:val="single" w:sz="4" w:space="0" w:color="FAC78B" w:themeColor="accent2" w:themeTint="99"/>
        <w:right w:val="single" w:sz="4" w:space="0" w:color="FAC78B" w:themeColor="accent2" w:themeTint="99"/>
        <w:insideH w:val="single" w:sz="4" w:space="0" w:color="FAC78B" w:themeColor="accent2" w:themeTint="99"/>
        <w:insideV w:val="single" w:sz="4" w:space="0" w:color="FAC78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  <w:tblStylePr w:type="neCell">
      <w:tblPr/>
      <w:tcPr>
        <w:tcBorders>
          <w:bottom w:val="single" w:sz="4" w:space="0" w:color="FAC78B" w:themeColor="accent2" w:themeTint="99"/>
        </w:tcBorders>
      </w:tcPr>
    </w:tblStylePr>
    <w:tblStylePr w:type="nwCell">
      <w:tblPr/>
      <w:tcPr>
        <w:tcBorders>
          <w:bottom w:val="single" w:sz="4" w:space="0" w:color="FAC78B" w:themeColor="accent2" w:themeTint="99"/>
        </w:tcBorders>
      </w:tcPr>
    </w:tblStylePr>
    <w:tblStylePr w:type="seCell">
      <w:tblPr/>
      <w:tcPr>
        <w:tcBorders>
          <w:top w:val="single" w:sz="4" w:space="0" w:color="FAC78B" w:themeColor="accent2" w:themeTint="99"/>
        </w:tcBorders>
      </w:tcPr>
    </w:tblStylePr>
    <w:tblStylePr w:type="swCell">
      <w:tblPr/>
      <w:tcPr>
        <w:tcBorders>
          <w:top w:val="single" w:sz="4" w:space="0" w:color="FAC78B" w:themeColor="accent2" w:themeTint="99"/>
        </w:tcBorders>
      </w:tcPr>
    </w:tblStylePr>
  </w:style>
  <w:style w:type="table" w:styleId="Rastertabel7kleurrijk-Accent3">
    <w:name w:val="Grid Table 7 Colorful Accent 3"/>
    <w:basedOn w:val="Standaardtabel"/>
    <w:uiPriority w:val="52"/>
    <w:rsid w:val="002C2563"/>
    <w:pPr>
      <w:spacing w:after="0" w:line="240" w:lineRule="auto"/>
    </w:pPr>
    <w:rPr>
      <w:color w:val="535E62" w:themeColor="accent3" w:themeShade="BF"/>
    </w:rPr>
    <w:tblPr>
      <w:tblStyleRowBandSize w:val="1"/>
      <w:tblStyleColBandSize w:val="1"/>
      <w:tblBorders>
        <w:top w:val="single" w:sz="4" w:space="0" w:color="A7B1B5" w:themeColor="accent3" w:themeTint="99"/>
        <w:left w:val="single" w:sz="4" w:space="0" w:color="A7B1B5" w:themeColor="accent3" w:themeTint="99"/>
        <w:bottom w:val="single" w:sz="4" w:space="0" w:color="A7B1B5" w:themeColor="accent3" w:themeTint="99"/>
        <w:right w:val="single" w:sz="4" w:space="0" w:color="A7B1B5" w:themeColor="accent3" w:themeTint="99"/>
        <w:insideH w:val="single" w:sz="4" w:space="0" w:color="A7B1B5" w:themeColor="accent3" w:themeTint="99"/>
        <w:insideV w:val="single" w:sz="4" w:space="0" w:color="A7B1B5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  <w:tblStylePr w:type="neCell">
      <w:tblPr/>
      <w:tcPr>
        <w:tcBorders>
          <w:bottom w:val="single" w:sz="4" w:space="0" w:color="A7B1B5" w:themeColor="accent3" w:themeTint="99"/>
        </w:tcBorders>
      </w:tcPr>
    </w:tblStylePr>
    <w:tblStylePr w:type="nwCell">
      <w:tblPr/>
      <w:tcPr>
        <w:tcBorders>
          <w:bottom w:val="single" w:sz="4" w:space="0" w:color="A7B1B5" w:themeColor="accent3" w:themeTint="99"/>
        </w:tcBorders>
      </w:tcPr>
    </w:tblStylePr>
    <w:tblStylePr w:type="seCell">
      <w:tblPr/>
      <w:tcPr>
        <w:tcBorders>
          <w:top w:val="single" w:sz="4" w:space="0" w:color="A7B1B5" w:themeColor="accent3" w:themeTint="99"/>
        </w:tcBorders>
      </w:tcPr>
    </w:tblStylePr>
    <w:tblStylePr w:type="swCell">
      <w:tblPr/>
      <w:tcPr>
        <w:tcBorders>
          <w:top w:val="single" w:sz="4" w:space="0" w:color="A7B1B5" w:themeColor="accent3" w:themeTint="99"/>
        </w:tcBorders>
      </w:tcPr>
    </w:tblStylePr>
  </w:style>
  <w:style w:type="table" w:styleId="Rastertabel7kleurrijk-Accent4">
    <w:name w:val="Grid Table 7 Colorful Accent 4"/>
    <w:basedOn w:val="Standaardtabel"/>
    <w:uiPriority w:val="52"/>
    <w:rsid w:val="002C2563"/>
    <w:pPr>
      <w:spacing w:after="0" w:line="240" w:lineRule="auto"/>
    </w:pPr>
    <w:rPr>
      <w:color w:val="11698B" w:themeColor="accent4" w:themeShade="BF"/>
    </w:rPr>
    <w:tblPr>
      <w:tblStyleRowBandSize w:val="1"/>
      <w:tblStyleColBandSize w:val="1"/>
      <w:tblBorders>
        <w:top w:val="single" w:sz="4" w:space="0" w:color="5EC3EB" w:themeColor="accent4" w:themeTint="99"/>
        <w:left w:val="single" w:sz="4" w:space="0" w:color="5EC3EB" w:themeColor="accent4" w:themeTint="99"/>
        <w:bottom w:val="single" w:sz="4" w:space="0" w:color="5EC3EB" w:themeColor="accent4" w:themeTint="99"/>
        <w:right w:val="single" w:sz="4" w:space="0" w:color="5EC3EB" w:themeColor="accent4" w:themeTint="99"/>
        <w:insideH w:val="single" w:sz="4" w:space="0" w:color="5EC3EB" w:themeColor="accent4" w:themeTint="99"/>
        <w:insideV w:val="single" w:sz="4" w:space="0" w:color="5EC3E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  <w:tblStylePr w:type="neCell">
      <w:tblPr/>
      <w:tcPr>
        <w:tcBorders>
          <w:bottom w:val="single" w:sz="4" w:space="0" w:color="5EC3EB" w:themeColor="accent4" w:themeTint="99"/>
        </w:tcBorders>
      </w:tcPr>
    </w:tblStylePr>
    <w:tblStylePr w:type="nwCell">
      <w:tblPr/>
      <w:tcPr>
        <w:tcBorders>
          <w:bottom w:val="single" w:sz="4" w:space="0" w:color="5EC3EB" w:themeColor="accent4" w:themeTint="99"/>
        </w:tcBorders>
      </w:tcPr>
    </w:tblStylePr>
    <w:tblStylePr w:type="seCell">
      <w:tblPr/>
      <w:tcPr>
        <w:tcBorders>
          <w:top w:val="single" w:sz="4" w:space="0" w:color="5EC3EB" w:themeColor="accent4" w:themeTint="99"/>
        </w:tcBorders>
      </w:tcPr>
    </w:tblStylePr>
    <w:tblStylePr w:type="swCell">
      <w:tblPr/>
      <w:tcPr>
        <w:tcBorders>
          <w:top w:val="single" w:sz="4" w:space="0" w:color="5EC3EB" w:themeColor="accent4" w:themeTint="99"/>
        </w:tcBorders>
      </w:tcPr>
    </w:tblStylePr>
  </w:style>
  <w:style w:type="table" w:styleId="Rastertabel7kleurrijk-Accent5">
    <w:name w:val="Grid Table 7 Colorful Accent 5"/>
    <w:basedOn w:val="Standaardtabel"/>
    <w:uiPriority w:val="52"/>
    <w:rsid w:val="002C2563"/>
    <w:pPr>
      <w:spacing w:after="0" w:line="240" w:lineRule="auto"/>
    </w:pPr>
    <w:rPr>
      <w:color w:val="C52A1F" w:themeColor="accent5" w:themeShade="BF"/>
    </w:rPr>
    <w:tblPr>
      <w:tblStyleRowBandSize w:val="1"/>
      <w:tblStyleColBandSize w:val="1"/>
      <w:tblBorders>
        <w:top w:val="single" w:sz="4" w:space="0" w:color="EE9A94" w:themeColor="accent5" w:themeTint="99"/>
        <w:left w:val="single" w:sz="4" w:space="0" w:color="EE9A94" w:themeColor="accent5" w:themeTint="99"/>
        <w:bottom w:val="single" w:sz="4" w:space="0" w:color="EE9A94" w:themeColor="accent5" w:themeTint="99"/>
        <w:right w:val="single" w:sz="4" w:space="0" w:color="EE9A94" w:themeColor="accent5" w:themeTint="99"/>
        <w:insideH w:val="single" w:sz="4" w:space="0" w:color="EE9A94" w:themeColor="accent5" w:themeTint="99"/>
        <w:insideV w:val="single" w:sz="4" w:space="0" w:color="EE9A9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  <w:tblStylePr w:type="neCell">
      <w:tblPr/>
      <w:tcPr>
        <w:tcBorders>
          <w:bottom w:val="single" w:sz="4" w:space="0" w:color="EE9A94" w:themeColor="accent5" w:themeTint="99"/>
        </w:tcBorders>
      </w:tcPr>
    </w:tblStylePr>
    <w:tblStylePr w:type="nwCell">
      <w:tblPr/>
      <w:tcPr>
        <w:tcBorders>
          <w:bottom w:val="single" w:sz="4" w:space="0" w:color="EE9A94" w:themeColor="accent5" w:themeTint="99"/>
        </w:tcBorders>
      </w:tcPr>
    </w:tblStylePr>
    <w:tblStylePr w:type="seCell">
      <w:tblPr/>
      <w:tcPr>
        <w:tcBorders>
          <w:top w:val="single" w:sz="4" w:space="0" w:color="EE9A94" w:themeColor="accent5" w:themeTint="99"/>
        </w:tcBorders>
      </w:tcPr>
    </w:tblStylePr>
    <w:tblStylePr w:type="swCell">
      <w:tblPr/>
      <w:tcPr>
        <w:tcBorders>
          <w:top w:val="single" w:sz="4" w:space="0" w:color="EE9A94" w:themeColor="accent5" w:themeTint="99"/>
        </w:tcBorders>
      </w:tcPr>
    </w:tblStylePr>
  </w:style>
  <w:style w:type="table" w:styleId="Rastertabel7kleurrijk-Accent6">
    <w:name w:val="Grid Table 7 Colorful Accent 6"/>
    <w:basedOn w:val="Standaardtabel"/>
    <w:uiPriority w:val="52"/>
    <w:rsid w:val="002C2563"/>
    <w:pPr>
      <w:spacing w:after="0" w:line="240" w:lineRule="auto"/>
    </w:pPr>
    <w:rPr>
      <w:color w:val="528633" w:themeColor="accent6" w:themeShade="BF"/>
    </w:rPr>
    <w:tblPr>
      <w:tblStyleRowBandSize w:val="1"/>
      <w:tblStyleColBandSize w:val="1"/>
      <w:tblBorders>
        <w:top w:val="single" w:sz="4" w:space="0" w:color="A7D38C" w:themeColor="accent6" w:themeTint="99"/>
        <w:left w:val="single" w:sz="4" w:space="0" w:color="A7D38C" w:themeColor="accent6" w:themeTint="99"/>
        <w:bottom w:val="single" w:sz="4" w:space="0" w:color="A7D38C" w:themeColor="accent6" w:themeTint="99"/>
        <w:right w:val="single" w:sz="4" w:space="0" w:color="A7D38C" w:themeColor="accent6" w:themeTint="99"/>
        <w:insideH w:val="single" w:sz="4" w:space="0" w:color="A7D38C" w:themeColor="accent6" w:themeTint="99"/>
        <w:insideV w:val="single" w:sz="4" w:space="0" w:color="A7D3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  <w:tblStylePr w:type="neCell">
      <w:tblPr/>
      <w:tcPr>
        <w:tcBorders>
          <w:bottom w:val="single" w:sz="4" w:space="0" w:color="A7D38C" w:themeColor="accent6" w:themeTint="99"/>
        </w:tcBorders>
      </w:tcPr>
    </w:tblStylePr>
    <w:tblStylePr w:type="nwCell">
      <w:tblPr/>
      <w:tcPr>
        <w:tcBorders>
          <w:bottom w:val="single" w:sz="4" w:space="0" w:color="A7D38C" w:themeColor="accent6" w:themeTint="99"/>
        </w:tcBorders>
      </w:tcPr>
    </w:tblStylePr>
    <w:tblStylePr w:type="seCell">
      <w:tblPr/>
      <w:tcPr>
        <w:tcBorders>
          <w:top w:val="single" w:sz="4" w:space="0" w:color="A7D38C" w:themeColor="accent6" w:themeTint="99"/>
        </w:tcBorders>
      </w:tcPr>
    </w:tblStylePr>
    <w:tblStylePr w:type="swCell">
      <w:tblPr/>
      <w:tcPr>
        <w:tcBorders>
          <w:top w:val="single" w:sz="4" w:space="0" w:color="A7D38C" w:themeColor="accent6" w:themeTint="99"/>
        </w:tcBorders>
      </w:tcPr>
    </w:tblStylePr>
  </w:style>
  <w:style w:type="character" w:customStyle="1" w:styleId="Kop1Char">
    <w:name w:val="Kop 1 Char"/>
    <w:basedOn w:val="Standaardalinea-lettertype"/>
    <w:link w:val="Kop1"/>
    <w:uiPriority w:val="7"/>
    <w:rsid w:val="00BF473C"/>
    <w:rPr>
      <w:rFonts w:asciiTheme="majorHAnsi" w:eastAsiaTheme="majorEastAsia" w:hAnsiTheme="majorHAnsi" w:cstheme="majorBidi"/>
      <w:color w:val="0B5748" w:themeColor="accent1" w:themeShade="80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8"/>
    <w:semiHidden/>
    <w:rsid w:val="00BF473C"/>
    <w:rPr>
      <w:rFonts w:asciiTheme="majorHAnsi" w:eastAsiaTheme="majorEastAsia" w:hAnsiTheme="majorHAnsi" w:cstheme="majorBidi"/>
      <w:color w:val="0B5748" w:themeColor="accent1" w:themeShade="8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2C2563"/>
    <w:rPr>
      <w:rFonts w:asciiTheme="majorHAnsi" w:eastAsiaTheme="majorEastAsia" w:hAnsiTheme="majorHAnsi" w:cstheme="majorBidi"/>
      <w:color w:val="0B5648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C2563"/>
    <w:rPr>
      <w:rFonts w:asciiTheme="majorHAnsi" w:eastAsiaTheme="majorEastAsia" w:hAnsiTheme="majorHAnsi" w:cstheme="majorBidi"/>
      <w:i/>
      <w:iCs/>
      <w:color w:val="11826C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C2563"/>
    <w:rPr>
      <w:rFonts w:asciiTheme="majorHAnsi" w:eastAsiaTheme="majorEastAsia" w:hAnsiTheme="majorHAnsi" w:cstheme="majorBidi"/>
      <w:color w:val="11826C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C2563"/>
    <w:rPr>
      <w:rFonts w:asciiTheme="majorHAnsi" w:eastAsiaTheme="majorEastAsia" w:hAnsiTheme="majorHAnsi" w:cstheme="majorBidi"/>
      <w:color w:val="0B5648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C2563"/>
    <w:rPr>
      <w:rFonts w:asciiTheme="majorHAnsi" w:eastAsiaTheme="majorEastAsia" w:hAnsiTheme="majorHAnsi" w:cstheme="majorBidi"/>
      <w:i/>
      <w:iCs/>
      <w:color w:val="0B5648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C2563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C2563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-acroniem">
    <w:name w:val="HTML Acronym"/>
    <w:basedOn w:val="Standaardalinea-lettertype"/>
    <w:uiPriority w:val="99"/>
    <w:semiHidden/>
    <w:unhideWhenUsed/>
    <w:rsid w:val="002C2563"/>
  </w:style>
  <w:style w:type="paragraph" w:styleId="HTML-adres">
    <w:name w:val="HTML Address"/>
    <w:basedOn w:val="Standaard"/>
    <w:link w:val="HTML-adresChar"/>
    <w:uiPriority w:val="99"/>
    <w:semiHidden/>
    <w:unhideWhenUsed/>
    <w:rsid w:val="002C2563"/>
    <w:pPr>
      <w:spacing w:after="0"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2C2563"/>
    <w:rPr>
      <w:i/>
      <w:iCs/>
    </w:rPr>
  </w:style>
  <w:style w:type="character" w:styleId="HTML-citaat">
    <w:name w:val="HTML Cite"/>
    <w:basedOn w:val="Standaardalinea-lettertype"/>
    <w:uiPriority w:val="99"/>
    <w:semiHidden/>
    <w:unhideWhenUsed/>
    <w:rsid w:val="002C2563"/>
    <w:rPr>
      <w:i/>
      <w:iCs/>
    </w:rPr>
  </w:style>
  <w:style w:type="character" w:styleId="HTMLCode">
    <w:name w:val="HTML Code"/>
    <w:basedOn w:val="Standaardalinea-lettertype"/>
    <w:uiPriority w:val="99"/>
    <w:semiHidden/>
    <w:unhideWhenUsed/>
    <w:rsid w:val="002C2563"/>
    <w:rPr>
      <w:rFonts w:ascii="Consolas" w:hAnsi="Consolas"/>
      <w:sz w:val="22"/>
      <w:szCs w:val="20"/>
    </w:rPr>
  </w:style>
  <w:style w:type="character" w:styleId="HTMLDefinition">
    <w:name w:val="HTML Definition"/>
    <w:basedOn w:val="Standaardalinea-lettertype"/>
    <w:uiPriority w:val="99"/>
    <w:semiHidden/>
    <w:unhideWhenUsed/>
    <w:rsid w:val="002C2563"/>
    <w:rPr>
      <w:i/>
      <w:iCs/>
    </w:rPr>
  </w:style>
  <w:style w:type="character" w:styleId="HTML-toetsenbord">
    <w:name w:val="HTML Keyboard"/>
    <w:basedOn w:val="Standaardalinea-lettertype"/>
    <w:uiPriority w:val="99"/>
    <w:semiHidden/>
    <w:unhideWhenUsed/>
    <w:rsid w:val="002C2563"/>
    <w:rPr>
      <w:rFonts w:ascii="Consolas" w:hAnsi="Consolas"/>
      <w:sz w:val="22"/>
      <w:szCs w:val="20"/>
    </w:rPr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2C2563"/>
    <w:pPr>
      <w:spacing w:after="0" w:line="240" w:lineRule="auto"/>
    </w:pPr>
    <w:rPr>
      <w:rFonts w:ascii="Consolas" w:hAnsi="Consolas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2C2563"/>
    <w:rPr>
      <w:rFonts w:ascii="Consolas" w:hAnsi="Consolas"/>
      <w:szCs w:val="20"/>
    </w:rPr>
  </w:style>
  <w:style w:type="character" w:styleId="HTML-voorbeeld">
    <w:name w:val="HTML Sample"/>
    <w:basedOn w:val="Standaardalinea-lettertype"/>
    <w:uiPriority w:val="99"/>
    <w:semiHidden/>
    <w:unhideWhenUsed/>
    <w:rsid w:val="002C2563"/>
    <w:rPr>
      <w:rFonts w:ascii="Consolas" w:hAnsi="Consolas"/>
      <w:sz w:val="24"/>
      <w:szCs w:val="24"/>
    </w:rPr>
  </w:style>
  <w:style w:type="character" w:styleId="HTML-schrijfmachine">
    <w:name w:val="HTML Typewriter"/>
    <w:basedOn w:val="Standaardalinea-lettertype"/>
    <w:uiPriority w:val="99"/>
    <w:semiHidden/>
    <w:unhideWhenUsed/>
    <w:rsid w:val="002C2563"/>
    <w:rPr>
      <w:rFonts w:ascii="Consolas" w:hAnsi="Consolas"/>
      <w:sz w:val="22"/>
      <w:szCs w:val="20"/>
    </w:rPr>
  </w:style>
  <w:style w:type="character" w:styleId="HTMLVariable">
    <w:name w:val="HTML Variable"/>
    <w:basedOn w:val="Standaardalinea-lettertype"/>
    <w:uiPriority w:val="99"/>
    <w:semiHidden/>
    <w:unhideWhenUsed/>
    <w:rsid w:val="002C2563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CD5E29"/>
    <w:rPr>
      <w:color w:val="11698B" w:themeColor="accent4" w:themeShade="BF"/>
      <w:u w:val="single"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2C2563"/>
    <w:pPr>
      <w:spacing w:after="0" w:line="240" w:lineRule="auto"/>
      <w:ind w:left="220" w:hanging="22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2C2563"/>
    <w:pPr>
      <w:spacing w:after="0" w:line="240" w:lineRule="auto"/>
      <w:ind w:left="440" w:hanging="22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2C2563"/>
    <w:pPr>
      <w:spacing w:after="0" w:line="240" w:lineRule="auto"/>
      <w:ind w:left="660" w:hanging="22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2C2563"/>
    <w:pPr>
      <w:spacing w:after="0" w:line="240" w:lineRule="auto"/>
      <w:ind w:left="880" w:hanging="22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2C2563"/>
    <w:pPr>
      <w:spacing w:after="0" w:line="240" w:lineRule="auto"/>
      <w:ind w:left="1100" w:hanging="22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2C2563"/>
    <w:pPr>
      <w:spacing w:after="0" w:line="240" w:lineRule="auto"/>
      <w:ind w:left="1320" w:hanging="22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2C2563"/>
    <w:pPr>
      <w:spacing w:after="0" w:line="240" w:lineRule="auto"/>
      <w:ind w:left="1540" w:hanging="22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2C2563"/>
    <w:pPr>
      <w:spacing w:after="0" w:line="240" w:lineRule="auto"/>
      <w:ind w:left="1760" w:hanging="22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2C2563"/>
    <w:pPr>
      <w:spacing w:after="0" w:line="240" w:lineRule="auto"/>
      <w:ind w:left="1980" w:hanging="220"/>
    </w:pPr>
  </w:style>
  <w:style w:type="paragraph" w:styleId="Indexkop">
    <w:name w:val="index heading"/>
    <w:basedOn w:val="Standaard"/>
    <w:next w:val="Index1"/>
    <w:uiPriority w:val="99"/>
    <w:semiHidden/>
    <w:unhideWhenUsed/>
    <w:rsid w:val="002C2563"/>
    <w:rPr>
      <w:rFonts w:asciiTheme="majorHAnsi" w:eastAsiaTheme="majorEastAsia" w:hAnsiTheme="majorHAnsi" w:cstheme="majorBidi"/>
      <w:b/>
      <w:bCs/>
    </w:rPr>
  </w:style>
  <w:style w:type="character" w:styleId="Intensievebenadrukking">
    <w:name w:val="Intense Emphasis"/>
    <w:basedOn w:val="Standaardalinea-lettertype"/>
    <w:uiPriority w:val="21"/>
    <w:semiHidden/>
    <w:unhideWhenUsed/>
    <w:qFormat/>
    <w:rsid w:val="00CD5E29"/>
    <w:rPr>
      <w:i/>
      <w:iCs/>
      <w:color w:val="11826C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semiHidden/>
    <w:unhideWhenUsed/>
    <w:qFormat/>
    <w:rsid w:val="00CD5E29"/>
    <w:pPr>
      <w:pBdr>
        <w:top w:val="single" w:sz="4" w:space="10" w:color="17AE92" w:themeColor="accent1"/>
        <w:bottom w:val="single" w:sz="4" w:space="10" w:color="17AE92" w:themeColor="accent1"/>
      </w:pBdr>
      <w:spacing w:before="360" w:after="360"/>
      <w:ind w:left="864" w:right="864"/>
      <w:jc w:val="center"/>
    </w:pPr>
    <w:rPr>
      <w:i/>
      <w:iCs/>
      <w:color w:val="11826C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semiHidden/>
    <w:rsid w:val="00CD5E29"/>
    <w:rPr>
      <w:i/>
      <w:iCs/>
      <w:color w:val="11826C" w:themeColor="accent1" w:themeShade="BF"/>
    </w:rPr>
  </w:style>
  <w:style w:type="character" w:styleId="Intensieveverwijzing">
    <w:name w:val="Intense Reference"/>
    <w:basedOn w:val="Standaardalinea-lettertype"/>
    <w:uiPriority w:val="32"/>
    <w:semiHidden/>
    <w:unhideWhenUsed/>
    <w:qFormat/>
    <w:rsid w:val="00CD5E29"/>
    <w:rPr>
      <w:b/>
      <w:bCs/>
      <w:caps w:val="0"/>
      <w:smallCaps/>
      <w:color w:val="11826C" w:themeColor="accent1" w:themeShade="BF"/>
      <w:spacing w:val="5"/>
    </w:rPr>
  </w:style>
  <w:style w:type="table" w:styleId="Lichtraster">
    <w:name w:val="Light Grid"/>
    <w:basedOn w:val="Standaardtabe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chtraster-accent1">
    <w:name w:val="Light Grid Accent 1"/>
    <w:basedOn w:val="Standaardtabe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17AE92" w:themeColor="accent1"/>
        <w:left w:val="single" w:sz="8" w:space="0" w:color="17AE92" w:themeColor="accent1"/>
        <w:bottom w:val="single" w:sz="8" w:space="0" w:color="17AE92" w:themeColor="accent1"/>
        <w:right w:val="single" w:sz="8" w:space="0" w:color="17AE92" w:themeColor="accent1"/>
        <w:insideH w:val="single" w:sz="8" w:space="0" w:color="17AE92" w:themeColor="accent1"/>
        <w:insideV w:val="single" w:sz="8" w:space="0" w:color="17AE92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18" w:space="0" w:color="17AE92" w:themeColor="accent1"/>
          <w:right w:val="single" w:sz="8" w:space="0" w:color="17AE92" w:themeColor="accent1"/>
          <w:insideH w:val="nil"/>
          <w:insideV w:val="single" w:sz="8" w:space="0" w:color="17AE92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  <w:insideH w:val="nil"/>
          <w:insideV w:val="single" w:sz="8" w:space="0" w:color="17AE92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</w:tcBorders>
      </w:tcPr>
    </w:tblStylePr>
    <w:tblStylePr w:type="band1Vert"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</w:tcBorders>
        <w:shd w:val="clear" w:color="auto" w:fill="BAF6EA" w:themeFill="accent1" w:themeFillTint="3F"/>
      </w:tcPr>
    </w:tblStylePr>
    <w:tblStylePr w:type="band1Horz"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  <w:insideV w:val="single" w:sz="8" w:space="0" w:color="17AE92" w:themeColor="accent1"/>
        </w:tcBorders>
        <w:shd w:val="clear" w:color="auto" w:fill="BAF6EA" w:themeFill="accent1" w:themeFillTint="3F"/>
      </w:tcPr>
    </w:tblStylePr>
    <w:tblStylePr w:type="band2Horz"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  <w:insideV w:val="single" w:sz="8" w:space="0" w:color="17AE92" w:themeColor="accent1"/>
        </w:tcBorders>
      </w:tcPr>
    </w:tblStylePr>
  </w:style>
  <w:style w:type="table" w:styleId="Lichtraster-accent2">
    <w:name w:val="Light Grid Accent 2"/>
    <w:basedOn w:val="Standaardtabe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7A23F" w:themeColor="accent2"/>
        <w:left w:val="single" w:sz="8" w:space="0" w:color="F7A23F" w:themeColor="accent2"/>
        <w:bottom w:val="single" w:sz="8" w:space="0" w:color="F7A23F" w:themeColor="accent2"/>
        <w:right w:val="single" w:sz="8" w:space="0" w:color="F7A23F" w:themeColor="accent2"/>
        <w:insideH w:val="single" w:sz="8" w:space="0" w:color="F7A23F" w:themeColor="accent2"/>
        <w:insideV w:val="single" w:sz="8" w:space="0" w:color="F7A23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18" w:space="0" w:color="F7A23F" w:themeColor="accent2"/>
          <w:right w:val="single" w:sz="8" w:space="0" w:color="F7A23F" w:themeColor="accent2"/>
          <w:insideH w:val="nil"/>
          <w:insideV w:val="single" w:sz="8" w:space="0" w:color="F7A23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  <w:insideH w:val="nil"/>
          <w:insideV w:val="single" w:sz="8" w:space="0" w:color="F7A23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</w:tcBorders>
      </w:tcPr>
    </w:tblStylePr>
    <w:tblStylePr w:type="band1Vert"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</w:tcBorders>
        <w:shd w:val="clear" w:color="auto" w:fill="FDE7CF" w:themeFill="accent2" w:themeFillTint="3F"/>
      </w:tcPr>
    </w:tblStylePr>
    <w:tblStylePr w:type="band1Horz"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  <w:insideV w:val="single" w:sz="8" w:space="0" w:color="F7A23F" w:themeColor="accent2"/>
        </w:tcBorders>
        <w:shd w:val="clear" w:color="auto" w:fill="FDE7CF" w:themeFill="accent2" w:themeFillTint="3F"/>
      </w:tcPr>
    </w:tblStylePr>
    <w:tblStylePr w:type="band2Horz"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  <w:insideV w:val="single" w:sz="8" w:space="0" w:color="F7A23F" w:themeColor="accent2"/>
        </w:tcBorders>
      </w:tcPr>
    </w:tblStylePr>
  </w:style>
  <w:style w:type="table" w:styleId="Lichtraster-accent3">
    <w:name w:val="Light Grid Accent 3"/>
    <w:basedOn w:val="Standaardtabe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6F7E84" w:themeColor="accent3"/>
        <w:left w:val="single" w:sz="8" w:space="0" w:color="6F7E84" w:themeColor="accent3"/>
        <w:bottom w:val="single" w:sz="8" w:space="0" w:color="6F7E84" w:themeColor="accent3"/>
        <w:right w:val="single" w:sz="8" w:space="0" w:color="6F7E84" w:themeColor="accent3"/>
        <w:insideH w:val="single" w:sz="8" w:space="0" w:color="6F7E84" w:themeColor="accent3"/>
        <w:insideV w:val="single" w:sz="8" w:space="0" w:color="6F7E8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18" w:space="0" w:color="6F7E84" w:themeColor="accent3"/>
          <w:right w:val="single" w:sz="8" w:space="0" w:color="6F7E84" w:themeColor="accent3"/>
          <w:insideH w:val="nil"/>
          <w:insideV w:val="single" w:sz="8" w:space="0" w:color="6F7E8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  <w:insideH w:val="nil"/>
          <w:insideV w:val="single" w:sz="8" w:space="0" w:color="6F7E8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</w:tcBorders>
      </w:tcPr>
    </w:tblStylePr>
    <w:tblStylePr w:type="band1Vert"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</w:tcBorders>
        <w:shd w:val="clear" w:color="auto" w:fill="DBDFE1" w:themeFill="accent3" w:themeFillTint="3F"/>
      </w:tcPr>
    </w:tblStylePr>
    <w:tblStylePr w:type="band1Horz"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  <w:insideV w:val="single" w:sz="8" w:space="0" w:color="6F7E84" w:themeColor="accent3"/>
        </w:tcBorders>
        <w:shd w:val="clear" w:color="auto" w:fill="DBDFE1" w:themeFill="accent3" w:themeFillTint="3F"/>
      </w:tcPr>
    </w:tblStylePr>
    <w:tblStylePr w:type="band2Horz"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  <w:insideV w:val="single" w:sz="8" w:space="0" w:color="6F7E84" w:themeColor="accent3"/>
        </w:tcBorders>
      </w:tcPr>
    </w:tblStylePr>
  </w:style>
  <w:style w:type="table" w:styleId="Lichtraster-accent4">
    <w:name w:val="Light Grid Accent 4"/>
    <w:basedOn w:val="Standaardtabe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178DBB" w:themeColor="accent4"/>
        <w:left w:val="single" w:sz="8" w:space="0" w:color="178DBB" w:themeColor="accent4"/>
        <w:bottom w:val="single" w:sz="8" w:space="0" w:color="178DBB" w:themeColor="accent4"/>
        <w:right w:val="single" w:sz="8" w:space="0" w:color="178DBB" w:themeColor="accent4"/>
        <w:insideH w:val="single" w:sz="8" w:space="0" w:color="178DBB" w:themeColor="accent4"/>
        <w:insideV w:val="single" w:sz="8" w:space="0" w:color="178DB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18" w:space="0" w:color="178DBB" w:themeColor="accent4"/>
          <w:right w:val="single" w:sz="8" w:space="0" w:color="178DBB" w:themeColor="accent4"/>
          <w:insideH w:val="nil"/>
          <w:insideV w:val="single" w:sz="8" w:space="0" w:color="178DB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  <w:insideH w:val="nil"/>
          <w:insideV w:val="single" w:sz="8" w:space="0" w:color="178DB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</w:tcBorders>
      </w:tcPr>
    </w:tblStylePr>
    <w:tblStylePr w:type="band1Vert"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</w:tcBorders>
        <w:shd w:val="clear" w:color="auto" w:fill="BCE6F7" w:themeFill="accent4" w:themeFillTint="3F"/>
      </w:tcPr>
    </w:tblStylePr>
    <w:tblStylePr w:type="band1Horz"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  <w:insideV w:val="single" w:sz="8" w:space="0" w:color="178DBB" w:themeColor="accent4"/>
        </w:tcBorders>
        <w:shd w:val="clear" w:color="auto" w:fill="BCE6F7" w:themeFill="accent4" w:themeFillTint="3F"/>
      </w:tcPr>
    </w:tblStylePr>
    <w:tblStylePr w:type="band2Horz"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  <w:insideV w:val="single" w:sz="8" w:space="0" w:color="178DBB" w:themeColor="accent4"/>
        </w:tcBorders>
      </w:tcPr>
    </w:tblStylePr>
  </w:style>
  <w:style w:type="table" w:styleId="Lichtraster-accent5">
    <w:name w:val="Light Grid Accent 5"/>
    <w:basedOn w:val="Standaardtabe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E3584E" w:themeColor="accent5"/>
        <w:left w:val="single" w:sz="8" w:space="0" w:color="E3584E" w:themeColor="accent5"/>
        <w:bottom w:val="single" w:sz="8" w:space="0" w:color="E3584E" w:themeColor="accent5"/>
        <w:right w:val="single" w:sz="8" w:space="0" w:color="E3584E" w:themeColor="accent5"/>
        <w:insideH w:val="single" w:sz="8" w:space="0" w:color="E3584E" w:themeColor="accent5"/>
        <w:insideV w:val="single" w:sz="8" w:space="0" w:color="E3584E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18" w:space="0" w:color="E3584E" w:themeColor="accent5"/>
          <w:right w:val="single" w:sz="8" w:space="0" w:color="E3584E" w:themeColor="accent5"/>
          <w:insideH w:val="nil"/>
          <w:insideV w:val="single" w:sz="8" w:space="0" w:color="E3584E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  <w:insideH w:val="nil"/>
          <w:insideV w:val="single" w:sz="8" w:space="0" w:color="E3584E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</w:tcBorders>
      </w:tcPr>
    </w:tblStylePr>
    <w:tblStylePr w:type="band1Vert"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</w:tcBorders>
        <w:shd w:val="clear" w:color="auto" w:fill="F8D5D3" w:themeFill="accent5" w:themeFillTint="3F"/>
      </w:tcPr>
    </w:tblStylePr>
    <w:tblStylePr w:type="band1Horz"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  <w:insideV w:val="single" w:sz="8" w:space="0" w:color="E3584E" w:themeColor="accent5"/>
        </w:tcBorders>
        <w:shd w:val="clear" w:color="auto" w:fill="F8D5D3" w:themeFill="accent5" w:themeFillTint="3F"/>
      </w:tcPr>
    </w:tblStylePr>
    <w:tblStylePr w:type="band2Horz"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  <w:insideV w:val="single" w:sz="8" w:space="0" w:color="E3584E" w:themeColor="accent5"/>
        </w:tcBorders>
      </w:tcPr>
    </w:tblStylePr>
  </w:style>
  <w:style w:type="table" w:styleId="Lichtraster-accent6">
    <w:name w:val="Light Grid Accent 6"/>
    <w:basedOn w:val="Standaardtabel"/>
    <w:uiPriority w:val="62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6FB344" w:themeColor="accent6"/>
        <w:left w:val="single" w:sz="8" w:space="0" w:color="6FB344" w:themeColor="accent6"/>
        <w:bottom w:val="single" w:sz="8" w:space="0" w:color="6FB344" w:themeColor="accent6"/>
        <w:right w:val="single" w:sz="8" w:space="0" w:color="6FB344" w:themeColor="accent6"/>
        <w:insideH w:val="single" w:sz="8" w:space="0" w:color="6FB344" w:themeColor="accent6"/>
        <w:insideV w:val="single" w:sz="8" w:space="0" w:color="6FB34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18" w:space="0" w:color="6FB344" w:themeColor="accent6"/>
          <w:right w:val="single" w:sz="8" w:space="0" w:color="6FB344" w:themeColor="accent6"/>
          <w:insideH w:val="nil"/>
          <w:insideV w:val="single" w:sz="8" w:space="0" w:color="6FB34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  <w:insideH w:val="nil"/>
          <w:insideV w:val="single" w:sz="8" w:space="0" w:color="6FB34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</w:tcBorders>
      </w:tcPr>
    </w:tblStylePr>
    <w:tblStylePr w:type="band1Vert"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</w:tcBorders>
        <w:shd w:val="clear" w:color="auto" w:fill="DBEDCF" w:themeFill="accent6" w:themeFillTint="3F"/>
      </w:tcPr>
    </w:tblStylePr>
    <w:tblStylePr w:type="band1Horz"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  <w:insideV w:val="single" w:sz="8" w:space="0" w:color="6FB344" w:themeColor="accent6"/>
        </w:tcBorders>
        <w:shd w:val="clear" w:color="auto" w:fill="DBEDCF" w:themeFill="accent6" w:themeFillTint="3F"/>
      </w:tcPr>
    </w:tblStylePr>
    <w:tblStylePr w:type="band2Horz"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  <w:insideV w:val="single" w:sz="8" w:space="0" w:color="6FB344" w:themeColor="accent6"/>
        </w:tcBorders>
      </w:tcPr>
    </w:tblStylePr>
  </w:style>
  <w:style w:type="table" w:styleId="Lichtelijst">
    <w:name w:val="Light List"/>
    <w:basedOn w:val="Standaardtabe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chtelijst-accent1">
    <w:name w:val="Light List Accent 1"/>
    <w:basedOn w:val="Standaardtabe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17AE92" w:themeColor="accent1"/>
        <w:left w:val="single" w:sz="8" w:space="0" w:color="17AE92" w:themeColor="accent1"/>
        <w:bottom w:val="single" w:sz="8" w:space="0" w:color="17AE92" w:themeColor="accent1"/>
        <w:right w:val="single" w:sz="8" w:space="0" w:color="17AE9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AE9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</w:tcBorders>
      </w:tcPr>
    </w:tblStylePr>
    <w:tblStylePr w:type="band1Horz">
      <w:tblPr/>
      <w:tcPr>
        <w:tcBorders>
          <w:top w:val="single" w:sz="8" w:space="0" w:color="17AE92" w:themeColor="accent1"/>
          <w:left w:val="single" w:sz="8" w:space="0" w:color="17AE92" w:themeColor="accent1"/>
          <w:bottom w:val="single" w:sz="8" w:space="0" w:color="17AE92" w:themeColor="accent1"/>
          <w:right w:val="single" w:sz="8" w:space="0" w:color="17AE92" w:themeColor="accent1"/>
        </w:tcBorders>
      </w:tcPr>
    </w:tblStylePr>
  </w:style>
  <w:style w:type="table" w:styleId="Lichtelijst-accent2">
    <w:name w:val="Light List Accent 2"/>
    <w:basedOn w:val="Standaardtabe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7A23F" w:themeColor="accent2"/>
        <w:left w:val="single" w:sz="8" w:space="0" w:color="F7A23F" w:themeColor="accent2"/>
        <w:bottom w:val="single" w:sz="8" w:space="0" w:color="F7A23F" w:themeColor="accent2"/>
        <w:right w:val="single" w:sz="8" w:space="0" w:color="F7A23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A23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</w:tcBorders>
      </w:tcPr>
    </w:tblStylePr>
    <w:tblStylePr w:type="band1Horz">
      <w:tblPr/>
      <w:tcPr>
        <w:tcBorders>
          <w:top w:val="single" w:sz="8" w:space="0" w:color="F7A23F" w:themeColor="accent2"/>
          <w:left w:val="single" w:sz="8" w:space="0" w:color="F7A23F" w:themeColor="accent2"/>
          <w:bottom w:val="single" w:sz="8" w:space="0" w:color="F7A23F" w:themeColor="accent2"/>
          <w:right w:val="single" w:sz="8" w:space="0" w:color="F7A23F" w:themeColor="accent2"/>
        </w:tcBorders>
      </w:tcPr>
    </w:tblStylePr>
  </w:style>
  <w:style w:type="table" w:styleId="Lichtelijst-accent3">
    <w:name w:val="Light List Accent 3"/>
    <w:basedOn w:val="Standaardtabe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6F7E84" w:themeColor="accent3"/>
        <w:left w:val="single" w:sz="8" w:space="0" w:color="6F7E84" w:themeColor="accent3"/>
        <w:bottom w:val="single" w:sz="8" w:space="0" w:color="6F7E84" w:themeColor="accent3"/>
        <w:right w:val="single" w:sz="8" w:space="0" w:color="6F7E8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F7E8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</w:tcBorders>
      </w:tcPr>
    </w:tblStylePr>
    <w:tblStylePr w:type="band1Horz">
      <w:tblPr/>
      <w:tcPr>
        <w:tcBorders>
          <w:top w:val="single" w:sz="8" w:space="0" w:color="6F7E84" w:themeColor="accent3"/>
          <w:left w:val="single" w:sz="8" w:space="0" w:color="6F7E84" w:themeColor="accent3"/>
          <w:bottom w:val="single" w:sz="8" w:space="0" w:color="6F7E84" w:themeColor="accent3"/>
          <w:right w:val="single" w:sz="8" w:space="0" w:color="6F7E84" w:themeColor="accent3"/>
        </w:tcBorders>
      </w:tcPr>
    </w:tblStylePr>
  </w:style>
  <w:style w:type="table" w:styleId="Lichtelijst-accent4">
    <w:name w:val="Light List Accent 4"/>
    <w:basedOn w:val="Standaardtabe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178DBB" w:themeColor="accent4"/>
        <w:left w:val="single" w:sz="8" w:space="0" w:color="178DBB" w:themeColor="accent4"/>
        <w:bottom w:val="single" w:sz="8" w:space="0" w:color="178DBB" w:themeColor="accent4"/>
        <w:right w:val="single" w:sz="8" w:space="0" w:color="178DB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78DB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</w:tcBorders>
      </w:tcPr>
    </w:tblStylePr>
    <w:tblStylePr w:type="band1Horz">
      <w:tblPr/>
      <w:tcPr>
        <w:tcBorders>
          <w:top w:val="single" w:sz="8" w:space="0" w:color="178DBB" w:themeColor="accent4"/>
          <w:left w:val="single" w:sz="8" w:space="0" w:color="178DBB" w:themeColor="accent4"/>
          <w:bottom w:val="single" w:sz="8" w:space="0" w:color="178DBB" w:themeColor="accent4"/>
          <w:right w:val="single" w:sz="8" w:space="0" w:color="178DBB" w:themeColor="accent4"/>
        </w:tcBorders>
      </w:tcPr>
    </w:tblStylePr>
  </w:style>
  <w:style w:type="table" w:styleId="Lichtelijst-accent5">
    <w:name w:val="Light List Accent 5"/>
    <w:basedOn w:val="Standaardtabe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E3584E" w:themeColor="accent5"/>
        <w:left w:val="single" w:sz="8" w:space="0" w:color="E3584E" w:themeColor="accent5"/>
        <w:bottom w:val="single" w:sz="8" w:space="0" w:color="E3584E" w:themeColor="accent5"/>
        <w:right w:val="single" w:sz="8" w:space="0" w:color="E3584E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584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</w:tcBorders>
      </w:tcPr>
    </w:tblStylePr>
    <w:tblStylePr w:type="band1Horz">
      <w:tblPr/>
      <w:tcPr>
        <w:tcBorders>
          <w:top w:val="single" w:sz="8" w:space="0" w:color="E3584E" w:themeColor="accent5"/>
          <w:left w:val="single" w:sz="8" w:space="0" w:color="E3584E" w:themeColor="accent5"/>
          <w:bottom w:val="single" w:sz="8" w:space="0" w:color="E3584E" w:themeColor="accent5"/>
          <w:right w:val="single" w:sz="8" w:space="0" w:color="E3584E" w:themeColor="accent5"/>
        </w:tcBorders>
      </w:tcPr>
    </w:tblStylePr>
  </w:style>
  <w:style w:type="table" w:styleId="Lichtelijst-accent6">
    <w:name w:val="Light List Accent 6"/>
    <w:basedOn w:val="Standaardtabel"/>
    <w:uiPriority w:val="61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6FB344" w:themeColor="accent6"/>
        <w:left w:val="single" w:sz="8" w:space="0" w:color="6FB344" w:themeColor="accent6"/>
        <w:bottom w:val="single" w:sz="8" w:space="0" w:color="6FB344" w:themeColor="accent6"/>
        <w:right w:val="single" w:sz="8" w:space="0" w:color="6FB34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FB3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</w:tcBorders>
      </w:tcPr>
    </w:tblStylePr>
    <w:tblStylePr w:type="band1Horz">
      <w:tblPr/>
      <w:tcPr>
        <w:tcBorders>
          <w:top w:val="single" w:sz="8" w:space="0" w:color="6FB344" w:themeColor="accent6"/>
          <w:left w:val="single" w:sz="8" w:space="0" w:color="6FB344" w:themeColor="accent6"/>
          <w:bottom w:val="single" w:sz="8" w:space="0" w:color="6FB344" w:themeColor="accent6"/>
          <w:right w:val="single" w:sz="8" w:space="0" w:color="6FB344" w:themeColor="accent6"/>
        </w:tcBorders>
      </w:tcPr>
    </w:tblStylePr>
  </w:style>
  <w:style w:type="table" w:styleId="Lichtearcering">
    <w:name w:val="Light Shading"/>
    <w:basedOn w:val="Standaardtabel"/>
    <w:uiPriority w:val="60"/>
    <w:semiHidden/>
    <w:unhideWhenUsed/>
    <w:rsid w:val="002C256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semiHidden/>
    <w:unhideWhenUsed/>
    <w:rsid w:val="002C2563"/>
    <w:pPr>
      <w:spacing w:after="0" w:line="240" w:lineRule="auto"/>
    </w:pPr>
    <w:rPr>
      <w:color w:val="11826C" w:themeColor="accent1" w:themeShade="BF"/>
    </w:rPr>
    <w:tblPr>
      <w:tblStyleRowBandSize w:val="1"/>
      <w:tblStyleColBandSize w:val="1"/>
      <w:tblBorders>
        <w:top w:val="single" w:sz="8" w:space="0" w:color="17AE92" w:themeColor="accent1"/>
        <w:bottom w:val="single" w:sz="8" w:space="0" w:color="17AE9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AE92" w:themeColor="accent1"/>
          <w:left w:val="nil"/>
          <w:bottom w:val="single" w:sz="8" w:space="0" w:color="17AE9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AE92" w:themeColor="accent1"/>
          <w:left w:val="nil"/>
          <w:bottom w:val="single" w:sz="8" w:space="0" w:color="17AE9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F6EA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F6EA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semiHidden/>
    <w:unhideWhenUsed/>
    <w:rsid w:val="002C2563"/>
    <w:pPr>
      <w:spacing w:after="0" w:line="240" w:lineRule="auto"/>
    </w:pPr>
    <w:rPr>
      <w:color w:val="DE7B09" w:themeColor="accent2" w:themeShade="BF"/>
    </w:rPr>
    <w:tblPr>
      <w:tblStyleRowBandSize w:val="1"/>
      <w:tblStyleColBandSize w:val="1"/>
      <w:tblBorders>
        <w:top w:val="single" w:sz="8" w:space="0" w:color="F7A23F" w:themeColor="accent2"/>
        <w:bottom w:val="single" w:sz="8" w:space="0" w:color="F7A23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A23F" w:themeColor="accent2"/>
          <w:left w:val="nil"/>
          <w:bottom w:val="single" w:sz="8" w:space="0" w:color="F7A23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A23F" w:themeColor="accent2"/>
          <w:left w:val="nil"/>
          <w:bottom w:val="single" w:sz="8" w:space="0" w:color="F7A23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7CF" w:themeFill="accent2" w:themeFillTint="3F"/>
      </w:tcPr>
    </w:tblStylePr>
  </w:style>
  <w:style w:type="table" w:styleId="Lichtearcering-accent3">
    <w:name w:val="Light Shading Accent 3"/>
    <w:basedOn w:val="Standaardtabel"/>
    <w:uiPriority w:val="60"/>
    <w:semiHidden/>
    <w:unhideWhenUsed/>
    <w:rsid w:val="002C2563"/>
    <w:pPr>
      <w:spacing w:after="0" w:line="240" w:lineRule="auto"/>
    </w:pPr>
    <w:rPr>
      <w:color w:val="535E62" w:themeColor="accent3" w:themeShade="BF"/>
    </w:rPr>
    <w:tblPr>
      <w:tblStyleRowBandSize w:val="1"/>
      <w:tblStyleColBandSize w:val="1"/>
      <w:tblBorders>
        <w:top w:val="single" w:sz="8" w:space="0" w:color="6F7E84" w:themeColor="accent3"/>
        <w:bottom w:val="single" w:sz="8" w:space="0" w:color="6F7E8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7E84" w:themeColor="accent3"/>
          <w:left w:val="nil"/>
          <w:bottom w:val="single" w:sz="8" w:space="0" w:color="6F7E8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7E84" w:themeColor="accent3"/>
          <w:left w:val="nil"/>
          <w:bottom w:val="single" w:sz="8" w:space="0" w:color="6F7E8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FE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DFE1" w:themeFill="accent3" w:themeFillTint="3F"/>
      </w:tcPr>
    </w:tblStylePr>
  </w:style>
  <w:style w:type="table" w:styleId="Lichtearcering-accent4">
    <w:name w:val="Light Shading Accent 4"/>
    <w:basedOn w:val="Standaardtabel"/>
    <w:uiPriority w:val="60"/>
    <w:semiHidden/>
    <w:unhideWhenUsed/>
    <w:rsid w:val="002C2563"/>
    <w:pPr>
      <w:spacing w:after="0" w:line="240" w:lineRule="auto"/>
    </w:pPr>
    <w:rPr>
      <w:color w:val="11698B" w:themeColor="accent4" w:themeShade="BF"/>
    </w:rPr>
    <w:tblPr>
      <w:tblStyleRowBandSize w:val="1"/>
      <w:tblStyleColBandSize w:val="1"/>
      <w:tblBorders>
        <w:top w:val="single" w:sz="8" w:space="0" w:color="178DBB" w:themeColor="accent4"/>
        <w:bottom w:val="single" w:sz="8" w:space="0" w:color="178DB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8DBB" w:themeColor="accent4"/>
          <w:left w:val="nil"/>
          <w:bottom w:val="single" w:sz="8" w:space="0" w:color="178DB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78DBB" w:themeColor="accent4"/>
          <w:left w:val="nil"/>
          <w:bottom w:val="single" w:sz="8" w:space="0" w:color="178DB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E6F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CE6F7" w:themeFill="accent4" w:themeFillTint="3F"/>
      </w:tcPr>
    </w:tblStylePr>
  </w:style>
  <w:style w:type="table" w:styleId="Lichtearcering-accent5">
    <w:name w:val="Light Shading Accent 5"/>
    <w:basedOn w:val="Standaardtabel"/>
    <w:uiPriority w:val="60"/>
    <w:semiHidden/>
    <w:unhideWhenUsed/>
    <w:rsid w:val="002C2563"/>
    <w:pPr>
      <w:spacing w:after="0" w:line="240" w:lineRule="auto"/>
    </w:pPr>
    <w:rPr>
      <w:color w:val="C52A1F" w:themeColor="accent5" w:themeShade="BF"/>
    </w:rPr>
    <w:tblPr>
      <w:tblStyleRowBandSize w:val="1"/>
      <w:tblStyleColBandSize w:val="1"/>
      <w:tblBorders>
        <w:top w:val="single" w:sz="8" w:space="0" w:color="E3584E" w:themeColor="accent5"/>
        <w:bottom w:val="single" w:sz="8" w:space="0" w:color="E3584E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584E" w:themeColor="accent5"/>
          <w:left w:val="nil"/>
          <w:bottom w:val="single" w:sz="8" w:space="0" w:color="E3584E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584E" w:themeColor="accent5"/>
          <w:left w:val="nil"/>
          <w:bottom w:val="single" w:sz="8" w:space="0" w:color="E3584E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D3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D5D3" w:themeFill="accent5" w:themeFillTint="3F"/>
      </w:tcPr>
    </w:tblStylePr>
  </w:style>
  <w:style w:type="table" w:styleId="Lichtearcering-accent6">
    <w:name w:val="Light Shading Accent 6"/>
    <w:basedOn w:val="Standaardtabel"/>
    <w:uiPriority w:val="60"/>
    <w:semiHidden/>
    <w:unhideWhenUsed/>
    <w:rsid w:val="002C2563"/>
    <w:pPr>
      <w:spacing w:after="0" w:line="240" w:lineRule="auto"/>
    </w:pPr>
    <w:rPr>
      <w:color w:val="528633" w:themeColor="accent6" w:themeShade="BF"/>
    </w:rPr>
    <w:tblPr>
      <w:tblStyleRowBandSize w:val="1"/>
      <w:tblStyleColBandSize w:val="1"/>
      <w:tblBorders>
        <w:top w:val="single" w:sz="8" w:space="0" w:color="6FB344" w:themeColor="accent6"/>
        <w:bottom w:val="single" w:sz="8" w:space="0" w:color="6FB34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B344" w:themeColor="accent6"/>
          <w:left w:val="nil"/>
          <w:bottom w:val="single" w:sz="8" w:space="0" w:color="6FB34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B344" w:themeColor="accent6"/>
          <w:left w:val="nil"/>
          <w:bottom w:val="single" w:sz="8" w:space="0" w:color="6FB34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D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DCF" w:themeFill="accent6" w:themeFillTint="3F"/>
      </w:tcPr>
    </w:tblStylePr>
  </w:style>
  <w:style w:type="character" w:styleId="Regelnummer">
    <w:name w:val="line number"/>
    <w:basedOn w:val="Standaardalinea-lettertype"/>
    <w:uiPriority w:val="99"/>
    <w:semiHidden/>
    <w:unhideWhenUsed/>
    <w:rsid w:val="002C2563"/>
  </w:style>
  <w:style w:type="paragraph" w:styleId="Lijst">
    <w:name w:val="List"/>
    <w:basedOn w:val="Standaard"/>
    <w:uiPriority w:val="99"/>
    <w:semiHidden/>
    <w:unhideWhenUsed/>
    <w:rsid w:val="002C2563"/>
    <w:pPr>
      <w:ind w:left="360" w:hanging="360"/>
      <w:contextualSpacing/>
    </w:pPr>
  </w:style>
  <w:style w:type="paragraph" w:styleId="Lijst2">
    <w:name w:val="List 2"/>
    <w:basedOn w:val="Standaard"/>
    <w:uiPriority w:val="99"/>
    <w:semiHidden/>
    <w:unhideWhenUsed/>
    <w:rsid w:val="002C2563"/>
    <w:pPr>
      <w:ind w:left="720" w:hanging="360"/>
      <w:contextualSpacing/>
    </w:pPr>
  </w:style>
  <w:style w:type="paragraph" w:styleId="Lijst3">
    <w:name w:val="List 3"/>
    <w:basedOn w:val="Standaard"/>
    <w:uiPriority w:val="99"/>
    <w:semiHidden/>
    <w:unhideWhenUsed/>
    <w:rsid w:val="002C2563"/>
    <w:pPr>
      <w:ind w:left="1080" w:hanging="360"/>
      <w:contextualSpacing/>
    </w:pPr>
  </w:style>
  <w:style w:type="paragraph" w:styleId="Lijst4">
    <w:name w:val="List 4"/>
    <w:basedOn w:val="Standaard"/>
    <w:uiPriority w:val="99"/>
    <w:semiHidden/>
    <w:unhideWhenUsed/>
    <w:rsid w:val="002C2563"/>
    <w:pPr>
      <w:ind w:left="1440" w:hanging="360"/>
      <w:contextualSpacing/>
    </w:pPr>
  </w:style>
  <w:style w:type="paragraph" w:styleId="Lijst5">
    <w:name w:val="List 5"/>
    <w:basedOn w:val="Standaard"/>
    <w:uiPriority w:val="99"/>
    <w:semiHidden/>
    <w:unhideWhenUsed/>
    <w:rsid w:val="002C2563"/>
    <w:pPr>
      <w:ind w:left="1800" w:hanging="360"/>
      <w:contextualSpacing/>
    </w:pPr>
  </w:style>
  <w:style w:type="paragraph" w:styleId="Lijstopsomteken">
    <w:name w:val="List Bullet"/>
    <w:basedOn w:val="Standaard"/>
    <w:uiPriority w:val="99"/>
    <w:semiHidden/>
    <w:unhideWhenUsed/>
    <w:rsid w:val="002C2563"/>
    <w:pPr>
      <w:numPr>
        <w:numId w:val="1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2C2563"/>
    <w:pPr>
      <w:numPr>
        <w:numId w:val="2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2C2563"/>
    <w:pPr>
      <w:numPr>
        <w:numId w:val="3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2C2563"/>
    <w:pPr>
      <w:numPr>
        <w:numId w:val="4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2C2563"/>
    <w:pPr>
      <w:numPr>
        <w:numId w:val="5"/>
      </w:numPr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2C2563"/>
    <w:pPr>
      <w:spacing w:after="120"/>
      <w:ind w:left="360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2C2563"/>
    <w:pPr>
      <w:spacing w:after="120"/>
      <w:ind w:left="720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2C2563"/>
    <w:pPr>
      <w:spacing w:after="120"/>
      <w:ind w:left="1080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2C2563"/>
    <w:pPr>
      <w:spacing w:after="120"/>
      <w:ind w:left="1440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2C2563"/>
    <w:pPr>
      <w:spacing w:after="120"/>
      <w:ind w:left="1800"/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2C2563"/>
    <w:pPr>
      <w:numPr>
        <w:numId w:val="6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2C2563"/>
    <w:pPr>
      <w:numPr>
        <w:numId w:val="7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2C2563"/>
    <w:pPr>
      <w:numPr>
        <w:numId w:val="8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2C2563"/>
    <w:pPr>
      <w:numPr>
        <w:numId w:val="9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2C2563"/>
    <w:pPr>
      <w:numPr>
        <w:numId w:val="10"/>
      </w:numPr>
      <w:contextualSpacing/>
    </w:pPr>
  </w:style>
  <w:style w:type="paragraph" w:styleId="Lijstalinea">
    <w:name w:val="List Paragraph"/>
    <w:basedOn w:val="Standaard"/>
    <w:uiPriority w:val="34"/>
    <w:semiHidden/>
    <w:unhideWhenUsed/>
    <w:qFormat/>
    <w:rsid w:val="002C2563"/>
    <w:pPr>
      <w:ind w:left="720"/>
      <w:contextualSpacing/>
    </w:pPr>
  </w:style>
  <w:style w:type="table" w:styleId="Lijsttabel1licht">
    <w:name w:val="List Table 1 Light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1licht-Accent1">
    <w:name w:val="List Table 1 Light Accent 1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8E9C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8E9C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Lijsttabel1licht-Accent2">
    <w:name w:val="List Table 1 Light Accent 2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C78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C7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Lijsttabel1licht-Accent3">
    <w:name w:val="List Table 1 Light Accent 3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7B1B5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7B1B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Lijsttabel1licht-Accent4">
    <w:name w:val="List Table 1 Light Accent 4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EC3EB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EC3E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Lijsttabel1licht-Accent5">
    <w:name w:val="List Table 1 Light Accent 5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E9A9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9A9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Lijsttabel1licht-Accent6">
    <w:name w:val="List Table 1 Light Accent 6"/>
    <w:basedOn w:val="Standaardtabel"/>
    <w:uiPriority w:val="46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7D3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7D3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Lijsttabel2">
    <w:name w:val="List Table 2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2-Accent1">
    <w:name w:val="List Table 2 Accent 1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8E9CD" w:themeColor="accent1" w:themeTint="99"/>
        <w:bottom w:val="single" w:sz="4" w:space="0" w:color="58E9CD" w:themeColor="accent1" w:themeTint="99"/>
        <w:insideH w:val="single" w:sz="4" w:space="0" w:color="58E9C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Lijsttabel2-Accent2">
    <w:name w:val="List Table 2 Accent 2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AC78B" w:themeColor="accent2" w:themeTint="99"/>
        <w:bottom w:val="single" w:sz="4" w:space="0" w:color="FAC78B" w:themeColor="accent2" w:themeTint="99"/>
        <w:insideH w:val="single" w:sz="4" w:space="0" w:color="FAC78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Lijsttabel2-Accent3">
    <w:name w:val="List Table 2 Accent 3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B1B5" w:themeColor="accent3" w:themeTint="99"/>
        <w:bottom w:val="single" w:sz="4" w:space="0" w:color="A7B1B5" w:themeColor="accent3" w:themeTint="99"/>
        <w:insideH w:val="single" w:sz="4" w:space="0" w:color="A7B1B5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Lijsttabel2-Accent4">
    <w:name w:val="List Table 2 Accent 4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EC3EB" w:themeColor="accent4" w:themeTint="99"/>
        <w:bottom w:val="single" w:sz="4" w:space="0" w:color="5EC3EB" w:themeColor="accent4" w:themeTint="99"/>
        <w:insideH w:val="single" w:sz="4" w:space="0" w:color="5EC3EB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Lijsttabel2-Accent5">
    <w:name w:val="List Table 2 Accent 5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EE9A94" w:themeColor="accent5" w:themeTint="99"/>
        <w:bottom w:val="single" w:sz="4" w:space="0" w:color="EE9A94" w:themeColor="accent5" w:themeTint="99"/>
        <w:insideH w:val="single" w:sz="4" w:space="0" w:color="EE9A9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Lijsttabel2-Accent6">
    <w:name w:val="List Table 2 Accent 6"/>
    <w:basedOn w:val="Standaardtabel"/>
    <w:uiPriority w:val="47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D38C" w:themeColor="accent6" w:themeTint="99"/>
        <w:bottom w:val="single" w:sz="4" w:space="0" w:color="A7D38C" w:themeColor="accent6" w:themeTint="99"/>
        <w:insideH w:val="single" w:sz="4" w:space="0" w:color="A7D3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Lijsttabel3">
    <w:name w:val="List Table 3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jsttabel3-Accent1">
    <w:name w:val="List Table 3 Accent 1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17AE92" w:themeColor="accent1"/>
        <w:left w:val="single" w:sz="4" w:space="0" w:color="17AE92" w:themeColor="accent1"/>
        <w:bottom w:val="single" w:sz="4" w:space="0" w:color="17AE92" w:themeColor="accent1"/>
        <w:right w:val="single" w:sz="4" w:space="0" w:color="17AE9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AE92" w:themeFill="accent1"/>
      </w:tcPr>
    </w:tblStylePr>
    <w:tblStylePr w:type="lastRow">
      <w:rPr>
        <w:b/>
        <w:bCs/>
      </w:rPr>
      <w:tblPr/>
      <w:tcPr>
        <w:tcBorders>
          <w:top w:val="double" w:sz="4" w:space="0" w:color="17AE9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AE92" w:themeColor="accent1"/>
          <w:right w:val="single" w:sz="4" w:space="0" w:color="17AE92" w:themeColor="accent1"/>
        </w:tcBorders>
      </w:tcPr>
    </w:tblStylePr>
    <w:tblStylePr w:type="band1Horz">
      <w:tblPr/>
      <w:tcPr>
        <w:tcBorders>
          <w:top w:val="single" w:sz="4" w:space="0" w:color="17AE92" w:themeColor="accent1"/>
          <w:bottom w:val="single" w:sz="4" w:space="0" w:color="17AE9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AE92" w:themeColor="accent1"/>
          <w:left w:val="nil"/>
        </w:tcBorders>
      </w:tcPr>
    </w:tblStylePr>
    <w:tblStylePr w:type="swCell">
      <w:tblPr/>
      <w:tcPr>
        <w:tcBorders>
          <w:top w:val="double" w:sz="4" w:space="0" w:color="17AE92" w:themeColor="accent1"/>
          <w:right w:val="nil"/>
        </w:tcBorders>
      </w:tcPr>
    </w:tblStylePr>
  </w:style>
  <w:style w:type="table" w:styleId="Lijsttabel3-Accent2">
    <w:name w:val="List Table 3 Accent 2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7A23F" w:themeColor="accent2"/>
        <w:left w:val="single" w:sz="4" w:space="0" w:color="F7A23F" w:themeColor="accent2"/>
        <w:bottom w:val="single" w:sz="4" w:space="0" w:color="F7A23F" w:themeColor="accent2"/>
        <w:right w:val="single" w:sz="4" w:space="0" w:color="F7A23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A23F" w:themeFill="accent2"/>
      </w:tcPr>
    </w:tblStylePr>
    <w:tblStylePr w:type="lastRow">
      <w:rPr>
        <w:b/>
        <w:bCs/>
      </w:rPr>
      <w:tblPr/>
      <w:tcPr>
        <w:tcBorders>
          <w:top w:val="double" w:sz="4" w:space="0" w:color="F7A23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A23F" w:themeColor="accent2"/>
          <w:right w:val="single" w:sz="4" w:space="0" w:color="F7A23F" w:themeColor="accent2"/>
        </w:tcBorders>
      </w:tcPr>
    </w:tblStylePr>
    <w:tblStylePr w:type="band1Horz">
      <w:tblPr/>
      <w:tcPr>
        <w:tcBorders>
          <w:top w:val="single" w:sz="4" w:space="0" w:color="F7A23F" w:themeColor="accent2"/>
          <w:bottom w:val="single" w:sz="4" w:space="0" w:color="F7A23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A23F" w:themeColor="accent2"/>
          <w:left w:val="nil"/>
        </w:tcBorders>
      </w:tcPr>
    </w:tblStylePr>
    <w:tblStylePr w:type="swCell">
      <w:tblPr/>
      <w:tcPr>
        <w:tcBorders>
          <w:top w:val="double" w:sz="4" w:space="0" w:color="F7A23F" w:themeColor="accent2"/>
          <w:right w:val="nil"/>
        </w:tcBorders>
      </w:tcPr>
    </w:tblStylePr>
  </w:style>
  <w:style w:type="table" w:styleId="Lijsttabel3-Accent3">
    <w:name w:val="List Table 3 Accent 3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F7E84" w:themeColor="accent3"/>
        <w:left w:val="single" w:sz="4" w:space="0" w:color="6F7E84" w:themeColor="accent3"/>
        <w:bottom w:val="single" w:sz="4" w:space="0" w:color="6F7E84" w:themeColor="accent3"/>
        <w:right w:val="single" w:sz="4" w:space="0" w:color="6F7E8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F7E84" w:themeFill="accent3"/>
      </w:tcPr>
    </w:tblStylePr>
    <w:tblStylePr w:type="lastRow">
      <w:rPr>
        <w:b/>
        <w:bCs/>
      </w:rPr>
      <w:tblPr/>
      <w:tcPr>
        <w:tcBorders>
          <w:top w:val="double" w:sz="4" w:space="0" w:color="6F7E8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F7E84" w:themeColor="accent3"/>
          <w:right w:val="single" w:sz="4" w:space="0" w:color="6F7E84" w:themeColor="accent3"/>
        </w:tcBorders>
      </w:tcPr>
    </w:tblStylePr>
    <w:tblStylePr w:type="band1Horz">
      <w:tblPr/>
      <w:tcPr>
        <w:tcBorders>
          <w:top w:val="single" w:sz="4" w:space="0" w:color="6F7E84" w:themeColor="accent3"/>
          <w:bottom w:val="single" w:sz="4" w:space="0" w:color="6F7E8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F7E84" w:themeColor="accent3"/>
          <w:left w:val="nil"/>
        </w:tcBorders>
      </w:tcPr>
    </w:tblStylePr>
    <w:tblStylePr w:type="swCell">
      <w:tblPr/>
      <w:tcPr>
        <w:tcBorders>
          <w:top w:val="double" w:sz="4" w:space="0" w:color="6F7E84" w:themeColor="accent3"/>
          <w:right w:val="nil"/>
        </w:tcBorders>
      </w:tcPr>
    </w:tblStylePr>
  </w:style>
  <w:style w:type="table" w:styleId="Lijsttabel3-Accent4">
    <w:name w:val="List Table 3 Accent 4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178DBB" w:themeColor="accent4"/>
        <w:left w:val="single" w:sz="4" w:space="0" w:color="178DBB" w:themeColor="accent4"/>
        <w:bottom w:val="single" w:sz="4" w:space="0" w:color="178DBB" w:themeColor="accent4"/>
        <w:right w:val="single" w:sz="4" w:space="0" w:color="178DB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78DBB" w:themeFill="accent4"/>
      </w:tcPr>
    </w:tblStylePr>
    <w:tblStylePr w:type="lastRow">
      <w:rPr>
        <w:b/>
        <w:bCs/>
      </w:rPr>
      <w:tblPr/>
      <w:tcPr>
        <w:tcBorders>
          <w:top w:val="double" w:sz="4" w:space="0" w:color="178DB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78DBB" w:themeColor="accent4"/>
          <w:right w:val="single" w:sz="4" w:space="0" w:color="178DBB" w:themeColor="accent4"/>
        </w:tcBorders>
      </w:tcPr>
    </w:tblStylePr>
    <w:tblStylePr w:type="band1Horz">
      <w:tblPr/>
      <w:tcPr>
        <w:tcBorders>
          <w:top w:val="single" w:sz="4" w:space="0" w:color="178DBB" w:themeColor="accent4"/>
          <w:bottom w:val="single" w:sz="4" w:space="0" w:color="178DB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78DBB" w:themeColor="accent4"/>
          <w:left w:val="nil"/>
        </w:tcBorders>
      </w:tcPr>
    </w:tblStylePr>
    <w:tblStylePr w:type="swCell">
      <w:tblPr/>
      <w:tcPr>
        <w:tcBorders>
          <w:top w:val="double" w:sz="4" w:space="0" w:color="178DBB" w:themeColor="accent4"/>
          <w:right w:val="nil"/>
        </w:tcBorders>
      </w:tcPr>
    </w:tblStylePr>
  </w:style>
  <w:style w:type="table" w:styleId="Lijsttabel3-Accent5">
    <w:name w:val="List Table 3 Accent 5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E3584E" w:themeColor="accent5"/>
        <w:left w:val="single" w:sz="4" w:space="0" w:color="E3584E" w:themeColor="accent5"/>
        <w:bottom w:val="single" w:sz="4" w:space="0" w:color="E3584E" w:themeColor="accent5"/>
        <w:right w:val="single" w:sz="4" w:space="0" w:color="E3584E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584E" w:themeFill="accent5"/>
      </w:tcPr>
    </w:tblStylePr>
    <w:tblStylePr w:type="lastRow">
      <w:rPr>
        <w:b/>
        <w:bCs/>
      </w:rPr>
      <w:tblPr/>
      <w:tcPr>
        <w:tcBorders>
          <w:top w:val="double" w:sz="4" w:space="0" w:color="E3584E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584E" w:themeColor="accent5"/>
          <w:right w:val="single" w:sz="4" w:space="0" w:color="E3584E" w:themeColor="accent5"/>
        </w:tcBorders>
      </w:tcPr>
    </w:tblStylePr>
    <w:tblStylePr w:type="band1Horz">
      <w:tblPr/>
      <w:tcPr>
        <w:tcBorders>
          <w:top w:val="single" w:sz="4" w:space="0" w:color="E3584E" w:themeColor="accent5"/>
          <w:bottom w:val="single" w:sz="4" w:space="0" w:color="E3584E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584E" w:themeColor="accent5"/>
          <w:left w:val="nil"/>
        </w:tcBorders>
      </w:tcPr>
    </w:tblStylePr>
    <w:tblStylePr w:type="swCell">
      <w:tblPr/>
      <w:tcPr>
        <w:tcBorders>
          <w:top w:val="double" w:sz="4" w:space="0" w:color="E3584E" w:themeColor="accent5"/>
          <w:right w:val="nil"/>
        </w:tcBorders>
      </w:tcPr>
    </w:tblStylePr>
  </w:style>
  <w:style w:type="table" w:styleId="Lijsttabel3-Accent6">
    <w:name w:val="List Table 3 Accent 6"/>
    <w:basedOn w:val="Standaardtabel"/>
    <w:uiPriority w:val="48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FB344" w:themeColor="accent6"/>
        <w:left w:val="single" w:sz="4" w:space="0" w:color="6FB344" w:themeColor="accent6"/>
        <w:bottom w:val="single" w:sz="4" w:space="0" w:color="6FB344" w:themeColor="accent6"/>
        <w:right w:val="single" w:sz="4" w:space="0" w:color="6FB34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FB344" w:themeFill="accent6"/>
      </w:tcPr>
    </w:tblStylePr>
    <w:tblStylePr w:type="lastRow">
      <w:rPr>
        <w:b/>
        <w:bCs/>
      </w:rPr>
      <w:tblPr/>
      <w:tcPr>
        <w:tcBorders>
          <w:top w:val="double" w:sz="4" w:space="0" w:color="6FB34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FB344" w:themeColor="accent6"/>
          <w:right w:val="single" w:sz="4" w:space="0" w:color="6FB344" w:themeColor="accent6"/>
        </w:tcBorders>
      </w:tcPr>
    </w:tblStylePr>
    <w:tblStylePr w:type="band1Horz">
      <w:tblPr/>
      <w:tcPr>
        <w:tcBorders>
          <w:top w:val="single" w:sz="4" w:space="0" w:color="6FB344" w:themeColor="accent6"/>
          <w:bottom w:val="single" w:sz="4" w:space="0" w:color="6FB34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FB344" w:themeColor="accent6"/>
          <w:left w:val="nil"/>
        </w:tcBorders>
      </w:tcPr>
    </w:tblStylePr>
    <w:tblStylePr w:type="swCell">
      <w:tblPr/>
      <w:tcPr>
        <w:tcBorders>
          <w:top w:val="double" w:sz="4" w:space="0" w:color="6FB344" w:themeColor="accent6"/>
          <w:right w:val="nil"/>
        </w:tcBorders>
      </w:tcPr>
    </w:tblStylePr>
  </w:style>
  <w:style w:type="table" w:styleId="Lijsttabel4">
    <w:name w:val="List Table 4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4-Accent1">
    <w:name w:val="List Table 4 Accent 1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8E9CD" w:themeColor="accent1" w:themeTint="99"/>
        <w:left w:val="single" w:sz="4" w:space="0" w:color="58E9CD" w:themeColor="accent1" w:themeTint="99"/>
        <w:bottom w:val="single" w:sz="4" w:space="0" w:color="58E9CD" w:themeColor="accent1" w:themeTint="99"/>
        <w:right w:val="single" w:sz="4" w:space="0" w:color="58E9CD" w:themeColor="accent1" w:themeTint="99"/>
        <w:insideH w:val="single" w:sz="4" w:space="0" w:color="58E9C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AE92" w:themeColor="accent1"/>
          <w:left w:val="single" w:sz="4" w:space="0" w:color="17AE92" w:themeColor="accent1"/>
          <w:bottom w:val="single" w:sz="4" w:space="0" w:color="17AE92" w:themeColor="accent1"/>
          <w:right w:val="single" w:sz="4" w:space="0" w:color="17AE92" w:themeColor="accent1"/>
          <w:insideH w:val="nil"/>
        </w:tcBorders>
        <w:shd w:val="clear" w:color="auto" w:fill="17AE92" w:themeFill="accent1"/>
      </w:tcPr>
    </w:tblStylePr>
    <w:tblStylePr w:type="lastRow">
      <w:rPr>
        <w:b/>
        <w:bCs/>
      </w:rPr>
      <w:tblPr/>
      <w:tcPr>
        <w:tcBorders>
          <w:top w:val="double" w:sz="4" w:space="0" w:color="58E9C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Lijsttabel4-Accent2">
    <w:name w:val="List Table 4 Accent 2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FAC78B" w:themeColor="accent2" w:themeTint="99"/>
        <w:left w:val="single" w:sz="4" w:space="0" w:color="FAC78B" w:themeColor="accent2" w:themeTint="99"/>
        <w:bottom w:val="single" w:sz="4" w:space="0" w:color="FAC78B" w:themeColor="accent2" w:themeTint="99"/>
        <w:right w:val="single" w:sz="4" w:space="0" w:color="FAC78B" w:themeColor="accent2" w:themeTint="99"/>
        <w:insideH w:val="single" w:sz="4" w:space="0" w:color="FAC78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A23F" w:themeColor="accent2"/>
          <w:left w:val="single" w:sz="4" w:space="0" w:color="F7A23F" w:themeColor="accent2"/>
          <w:bottom w:val="single" w:sz="4" w:space="0" w:color="F7A23F" w:themeColor="accent2"/>
          <w:right w:val="single" w:sz="4" w:space="0" w:color="F7A23F" w:themeColor="accent2"/>
          <w:insideH w:val="nil"/>
        </w:tcBorders>
        <w:shd w:val="clear" w:color="auto" w:fill="F7A23F" w:themeFill="accent2"/>
      </w:tcPr>
    </w:tblStylePr>
    <w:tblStylePr w:type="lastRow">
      <w:rPr>
        <w:b/>
        <w:bCs/>
      </w:rPr>
      <w:tblPr/>
      <w:tcPr>
        <w:tcBorders>
          <w:top w:val="double" w:sz="4" w:space="0" w:color="FAC78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Lijsttabel4-Accent3">
    <w:name w:val="List Table 4 Accent 3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B1B5" w:themeColor="accent3" w:themeTint="99"/>
        <w:left w:val="single" w:sz="4" w:space="0" w:color="A7B1B5" w:themeColor="accent3" w:themeTint="99"/>
        <w:bottom w:val="single" w:sz="4" w:space="0" w:color="A7B1B5" w:themeColor="accent3" w:themeTint="99"/>
        <w:right w:val="single" w:sz="4" w:space="0" w:color="A7B1B5" w:themeColor="accent3" w:themeTint="99"/>
        <w:insideH w:val="single" w:sz="4" w:space="0" w:color="A7B1B5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7E84" w:themeColor="accent3"/>
          <w:left w:val="single" w:sz="4" w:space="0" w:color="6F7E84" w:themeColor="accent3"/>
          <w:bottom w:val="single" w:sz="4" w:space="0" w:color="6F7E84" w:themeColor="accent3"/>
          <w:right w:val="single" w:sz="4" w:space="0" w:color="6F7E84" w:themeColor="accent3"/>
          <w:insideH w:val="nil"/>
        </w:tcBorders>
        <w:shd w:val="clear" w:color="auto" w:fill="6F7E84" w:themeFill="accent3"/>
      </w:tcPr>
    </w:tblStylePr>
    <w:tblStylePr w:type="lastRow">
      <w:rPr>
        <w:b/>
        <w:bCs/>
      </w:rPr>
      <w:tblPr/>
      <w:tcPr>
        <w:tcBorders>
          <w:top w:val="double" w:sz="4" w:space="0" w:color="A7B1B5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Lijsttabel4-Accent4">
    <w:name w:val="List Table 4 Accent 4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5EC3EB" w:themeColor="accent4" w:themeTint="99"/>
        <w:left w:val="single" w:sz="4" w:space="0" w:color="5EC3EB" w:themeColor="accent4" w:themeTint="99"/>
        <w:bottom w:val="single" w:sz="4" w:space="0" w:color="5EC3EB" w:themeColor="accent4" w:themeTint="99"/>
        <w:right w:val="single" w:sz="4" w:space="0" w:color="5EC3EB" w:themeColor="accent4" w:themeTint="99"/>
        <w:insideH w:val="single" w:sz="4" w:space="0" w:color="5EC3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78DBB" w:themeColor="accent4"/>
          <w:left w:val="single" w:sz="4" w:space="0" w:color="178DBB" w:themeColor="accent4"/>
          <w:bottom w:val="single" w:sz="4" w:space="0" w:color="178DBB" w:themeColor="accent4"/>
          <w:right w:val="single" w:sz="4" w:space="0" w:color="178DBB" w:themeColor="accent4"/>
          <w:insideH w:val="nil"/>
        </w:tcBorders>
        <w:shd w:val="clear" w:color="auto" w:fill="178DBB" w:themeFill="accent4"/>
      </w:tcPr>
    </w:tblStylePr>
    <w:tblStylePr w:type="lastRow">
      <w:rPr>
        <w:b/>
        <w:bCs/>
      </w:rPr>
      <w:tblPr/>
      <w:tcPr>
        <w:tcBorders>
          <w:top w:val="double" w:sz="4" w:space="0" w:color="5EC3E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Lijsttabel4-Accent5">
    <w:name w:val="List Table 4 Accent 5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EE9A94" w:themeColor="accent5" w:themeTint="99"/>
        <w:left w:val="single" w:sz="4" w:space="0" w:color="EE9A94" w:themeColor="accent5" w:themeTint="99"/>
        <w:bottom w:val="single" w:sz="4" w:space="0" w:color="EE9A94" w:themeColor="accent5" w:themeTint="99"/>
        <w:right w:val="single" w:sz="4" w:space="0" w:color="EE9A94" w:themeColor="accent5" w:themeTint="99"/>
        <w:insideH w:val="single" w:sz="4" w:space="0" w:color="EE9A9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584E" w:themeColor="accent5"/>
          <w:left w:val="single" w:sz="4" w:space="0" w:color="E3584E" w:themeColor="accent5"/>
          <w:bottom w:val="single" w:sz="4" w:space="0" w:color="E3584E" w:themeColor="accent5"/>
          <w:right w:val="single" w:sz="4" w:space="0" w:color="E3584E" w:themeColor="accent5"/>
          <w:insideH w:val="nil"/>
        </w:tcBorders>
        <w:shd w:val="clear" w:color="auto" w:fill="E3584E" w:themeFill="accent5"/>
      </w:tcPr>
    </w:tblStylePr>
    <w:tblStylePr w:type="lastRow">
      <w:rPr>
        <w:b/>
        <w:bCs/>
      </w:rPr>
      <w:tblPr/>
      <w:tcPr>
        <w:tcBorders>
          <w:top w:val="double" w:sz="4" w:space="0" w:color="EE9A9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Lijsttabel4-Accent6">
    <w:name w:val="List Table 4 Accent 6"/>
    <w:basedOn w:val="Standaardtabel"/>
    <w:uiPriority w:val="49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A7D38C" w:themeColor="accent6" w:themeTint="99"/>
        <w:left w:val="single" w:sz="4" w:space="0" w:color="A7D38C" w:themeColor="accent6" w:themeTint="99"/>
        <w:bottom w:val="single" w:sz="4" w:space="0" w:color="A7D38C" w:themeColor="accent6" w:themeTint="99"/>
        <w:right w:val="single" w:sz="4" w:space="0" w:color="A7D38C" w:themeColor="accent6" w:themeTint="99"/>
        <w:insideH w:val="single" w:sz="4" w:space="0" w:color="A7D3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B344" w:themeColor="accent6"/>
          <w:left w:val="single" w:sz="4" w:space="0" w:color="6FB344" w:themeColor="accent6"/>
          <w:bottom w:val="single" w:sz="4" w:space="0" w:color="6FB344" w:themeColor="accent6"/>
          <w:right w:val="single" w:sz="4" w:space="0" w:color="6FB344" w:themeColor="accent6"/>
          <w:insideH w:val="nil"/>
        </w:tcBorders>
        <w:shd w:val="clear" w:color="auto" w:fill="6FB344" w:themeFill="accent6"/>
      </w:tcPr>
    </w:tblStylePr>
    <w:tblStylePr w:type="lastRow">
      <w:rPr>
        <w:b/>
        <w:bCs/>
      </w:rPr>
      <w:tblPr/>
      <w:tcPr>
        <w:tcBorders>
          <w:top w:val="double" w:sz="4" w:space="0" w:color="A7D3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Lijsttabel5donker">
    <w:name w:val="List Table 5 Dark"/>
    <w:basedOn w:val="Standaardtabe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1">
    <w:name w:val="List Table 5 Dark Accent 1"/>
    <w:basedOn w:val="Standaardtabe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AE92" w:themeColor="accent1"/>
        <w:left w:val="single" w:sz="24" w:space="0" w:color="17AE92" w:themeColor="accent1"/>
        <w:bottom w:val="single" w:sz="24" w:space="0" w:color="17AE92" w:themeColor="accent1"/>
        <w:right w:val="single" w:sz="24" w:space="0" w:color="17AE92" w:themeColor="accent1"/>
      </w:tblBorders>
    </w:tblPr>
    <w:tcPr>
      <w:shd w:val="clear" w:color="auto" w:fill="17AE92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2">
    <w:name w:val="List Table 5 Dark Accent 2"/>
    <w:basedOn w:val="Standaardtabe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A23F" w:themeColor="accent2"/>
        <w:left w:val="single" w:sz="24" w:space="0" w:color="F7A23F" w:themeColor="accent2"/>
        <w:bottom w:val="single" w:sz="24" w:space="0" w:color="F7A23F" w:themeColor="accent2"/>
        <w:right w:val="single" w:sz="24" w:space="0" w:color="F7A23F" w:themeColor="accent2"/>
      </w:tblBorders>
    </w:tblPr>
    <w:tcPr>
      <w:shd w:val="clear" w:color="auto" w:fill="F7A23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3">
    <w:name w:val="List Table 5 Dark Accent 3"/>
    <w:basedOn w:val="Standaardtabe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F7E84" w:themeColor="accent3"/>
        <w:left w:val="single" w:sz="24" w:space="0" w:color="6F7E84" w:themeColor="accent3"/>
        <w:bottom w:val="single" w:sz="24" w:space="0" w:color="6F7E84" w:themeColor="accent3"/>
        <w:right w:val="single" w:sz="24" w:space="0" w:color="6F7E84" w:themeColor="accent3"/>
      </w:tblBorders>
    </w:tblPr>
    <w:tcPr>
      <w:shd w:val="clear" w:color="auto" w:fill="6F7E84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4">
    <w:name w:val="List Table 5 Dark Accent 4"/>
    <w:basedOn w:val="Standaardtabe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78DBB" w:themeColor="accent4"/>
        <w:left w:val="single" w:sz="24" w:space="0" w:color="178DBB" w:themeColor="accent4"/>
        <w:bottom w:val="single" w:sz="24" w:space="0" w:color="178DBB" w:themeColor="accent4"/>
        <w:right w:val="single" w:sz="24" w:space="0" w:color="178DBB" w:themeColor="accent4"/>
      </w:tblBorders>
    </w:tblPr>
    <w:tcPr>
      <w:shd w:val="clear" w:color="auto" w:fill="178DB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5">
    <w:name w:val="List Table 5 Dark Accent 5"/>
    <w:basedOn w:val="Standaardtabe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3584E" w:themeColor="accent5"/>
        <w:left w:val="single" w:sz="24" w:space="0" w:color="E3584E" w:themeColor="accent5"/>
        <w:bottom w:val="single" w:sz="24" w:space="0" w:color="E3584E" w:themeColor="accent5"/>
        <w:right w:val="single" w:sz="24" w:space="0" w:color="E3584E" w:themeColor="accent5"/>
      </w:tblBorders>
    </w:tblPr>
    <w:tcPr>
      <w:shd w:val="clear" w:color="auto" w:fill="E3584E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5donker-Accent6">
    <w:name w:val="List Table 5 Dark Accent 6"/>
    <w:basedOn w:val="Standaardtabel"/>
    <w:uiPriority w:val="50"/>
    <w:rsid w:val="002C256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FB344" w:themeColor="accent6"/>
        <w:left w:val="single" w:sz="24" w:space="0" w:color="6FB344" w:themeColor="accent6"/>
        <w:bottom w:val="single" w:sz="24" w:space="0" w:color="6FB344" w:themeColor="accent6"/>
        <w:right w:val="single" w:sz="24" w:space="0" w:color="6FB344" w:themeColor="accent6"/>
      </w:tblBorders>
    </w:tblPr>
    <w:tcPr>
      <w:shd w:val="clear" w:color="auto" w:fill="6FB34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jsttabel6kleurrijk">
    <w:name w:val="List Table 6 Colorful"/>
    <w:basedOn w:val="Standaardtabel"/>
    <w:uiPriority w:val="51"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jsttabel6kleurrijk-Accent1">
    <w:name w:val="List Table 6 Colorful Accent 1"/>
    <w:basedOn w:val="Standaardtabel"/>
    <w:uiPriority w:val="51"/>
    <w:rsid w:val="002C2563"/>
    <w:pPr>
      <w:spacing w:after="0" w:line="240" w:lineRule="auto"/>
    </w:pPr>
    <w:rPr>
      <w:color w:val="11826C" w:themeColor="accent1" w:themeShade="BF"/>
    </w:rPr>
    <w:tblPr>
      <w:tblStyleRowBandSize w:val="1"/>
      <w:tblStyleColBandSize w:val="1"/>
      <w:tblBorders>
        <w:top w:val="single" w:sz="4" w:space="0" w:color="17AE92" w:themeColor="accent1"/>
        <w:bottom w:val="single" w:sz="4" w:space="0" w:color="17AE9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7AE9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7AE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</w:style>
  <w:style w:type="table" w:styleId="Lijsttabel6kleurrijk-Accent2">
    <w:name w:val="List Table 6 Colorful Accent 2"/>
    <w:basedOn w:val="Standaardtabel"/>
    <w:uiPriority w:val="51"/>
    <w:rsid w:val="002C2563"/>
    <w:pPr>
      <w:spacing w:after="0" w:line="240" w:lineRule="auto"/>
    </w:pPr>
    <w:rPr>
      <w:color w:val="DE7B09" w:themeColor="accent2" w:themeShade="BF"/>
    </w:rPr>
    <w:tblPr>
      <w:tblStyleRowBandSize w:val="1"/>
      <w:tblStyleColBandSize w:val="1"/>
      <w:tblBorders>
        <w:top w:val="single" w:sz="4" w:space="0" w:color="F7A23F" w:themeColor="accent2"/>
        <w:bottom w:val="single" w:sz="4" w:space="0" w:color="F7A23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7A23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7A23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</w:style>
  <w:style w:type="table" w:styleId="Lijsttabel6kleurrijk-Accent3">
    <w:name w:val="List Table 6 Colorful Accent 3"/>
    <w:basedOn w:val="Standaardtabel"/>
    <w:uiPriority w:val="51"/>
    <w:rsid w:val="002C2563"/>
    <w:pPr>
      <w:spacing w:after="0" w:line="240" w:lineRule="auto"/>
    </w:pPr>
    <w:rPr>
      <w:color w:val="535E62" w:themeColor="accent3" w:themeShade="BF"/>
    </w:rPr>
    <w:tblPr>
      <w:tblStyleRowBandSize w:val="1"/>
      <w:tblStyleColBandSize w:val="1"/>
      <w:tblBorders>
        <w:top w:val="single" w:sz="4" w:space="0" w:color="6F7E84" w:themeColor="accent3"/>
        <w:bottom w:val="single" w:sz="4" w:space="0" w:color="6F7E84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F7E84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F7E8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</w:style>
  <w:style w:type="table" w:styleId="Lijsttabel6kleurrijk-Accent4">
    <w:name w:val="List Table 6 Colorful Accent 4"/>
    <w:basedOn w:val="Standaardtabel"/>
    <w:uiPriority w:val="51"/>
    <w:rsid w:val="002C2563"/>
    <w:pPr>
      <w:spacing w:after="0" w:line="240" w:lineRule="auto"/>
    </w:pPr>
    <w:rPr>
      <w:color w:val="11698B" w:themeColor="accent4" w:themeShade="BF"/>
    </w:rPr>
    <w:tblPr>
      <w:tblStyleRowBandSize w:val="1"/>
      <w:tblStyleColBandSize w:val="1"/>
      <w:tblBorders>
        <w:top w:val="single" w:sz="4" w:space="0" w:color="178DBB" w:themeColor="accent4"/>
        <w:bottom w:val="single" w:sz="4" w:space="0" w:color="178DB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178DB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178DB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</w:style>
  <w:style w:type="table" w:styleId="Lijsttabel6kleurrijk-Accent5">
    <w:name w:val="List Table 6 Colorful Accent 5"/>
    <w:basedOn w:val="Standaardtabel"/>
    <w:uiPriority w:val="51"/>
    <w:rsid w:val="002C2563"/>
    <w:pPr>
      <w:spacing w:after="0" w:line="240" w:lineRule="auto"/>
    </w:pPr>
    <w:rPr>
      <w:color w:val="C52A1F" w:themeColor="accent5" w:themeShade="BF"/>
    </w:rPr>
    <w:tblPr>
      <w:tblStyleRowBandSize w:val="1"/>
      <w:tblStyleColBandSize w:val="1"/>
      <w:tblBorders>
        <w:top w:val="single" w:sz="4" w:space="0" w:color="E3584E" w:themeColor="accent5"/>
        <w:bottom w:val="single" w:sz="4" w:space="0" w:color="E3584E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3584E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3584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2C2563"/>
    <w:pPr>
      <w:spacing w:after="0" w:line="240" w:lineRule="auto"/>
    </w:pPr>
    <w:rPr>
      <w:color w:val="528633" w:themeColor="accent6" w:themeShade="BF"/>
    </w:rPr>
    <w:tblPr>
      <w:tblStyleRowBandSize w:val="1"/>
      <w:tblStyleColBandSize w:val="1"/>
      <w:tblBorders>
        <w:top w:val="single" w:sz="4" w:space="0" w:color="6FB344" w:themeColor="accent6"/>
        <w:bottom w:val="single" w:sz="4" w:space="0" w:color="6FB34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6FB34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6FB3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</w:style>
  <w:style w:type="table" w:styleId="Lijsttabel7kleurrijk">
    <w:name w:val="List Table 7 Colorful"/>
    <w:basedOn w:val="Standaardtabel"/>
    <w:uiPriority w:val="52"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1">
    <w:name w:val="List Table 7 Colorful Accent 1"/>
    <w:basedOn w:val="Standaardtabel"/>
    <w:uiPriority w:val="52"/>
    <w:rsid w:val="002C2563"/>
    <w:pPr>
      <w:spacing w:after="0" w:line="240" w:lineRule="auto"/>
    </w:pPr>
    <w:rPr>
      <w:color w:val="11826C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AE9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AE9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AE9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AE9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7F7EE" w:themeFill="accent1" w:themeFillTint="33"/>
      </w:tcPr>
    </w:tblStylePr>
    <w:tblStylePr w:type="band1Horz">
      <w:tblPr/>
      <w:tcPr>
        <w:shd w:val="clear" w:color="auto" w:fill="C7F7EE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2">
    <w:name w:val="List Table 7 Colorful Accent 2"/>
    <w:basedOn w:val="Standaardtabel"/>
    <w:uiPriority w:val="52"/>
    <w:rsid w:val="002C2563"/>
    <w:pPr>
      <w:spacing w:after="0" w:line="240" w:lineRule="auto"/>
    </w:pPr>
    <w:rPr>
      <w:color w:val="DE7B09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A23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A23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A23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A23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DECD8" w:themeFill="accent2" w:themeFillTint="33"/>
      </w:tcPr>
    </w:tblStylePr>
    <w:tblStylePr w:type="band1Horz">
      <w:tblPr/>
      <w:tcPr>
        <w:shd w:val="clear" w:color="auto" w:fill="FDECD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3">
    <w:name w:val="List Table 7 Colorful Accent 3"/>
    <w:basedOn w:val="Standaardtabel"/>
    <w:uiPriority w:val="52"/>
    <w:rsid w:val="002C2563"/>
    <w:pPr>
      <w:spacing w:after="0" w:line="240" w:lineRule="auto"/>
    </w:pPr>
    <w:rPr>
      <w:color w:val="535E6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F7E8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F7E8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F7E8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F7E8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1E5E6" w:themeFill="accent3" w:themeFillTint="33"/>
      </w:tcPr>
    </w:tblStylePr>
    <w:tblStylePr w:type="band1Horz">
      <w:tblPr/>
      <w:tcPr>
        <w:shd w:val="clear" w:color="auto" w:fill="E1E5E6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4">
    <w:name w:val="List Table 7 Colorful Accent 4"/>
    <w:basedOn w:val="Standaardtabel"/>
    <w:uiPriority w:val="52"/>
    <w:rsid w:val="002C2563"/>
    <w:pPr>
      <w:spacing w:after="0" w:line="240" w:lineRule="auto"/>
    </w:pPr>
    <w:rPr>
      <w:color w:val="11698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78DB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78DB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78DB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78DB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C9EBF8" w:themeFill="accent4" w:themeFillTint="33"/>
      </w:tcPr>
    </w:tblStylePr>
    <w:tblStylePr w:type="band1Horz">
      <w:tblPr/>
      <w:tcPr>
        <w:shd w:val="clear" w:color="auto" w:fill="C9EBF8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5">
    <w:name w:val="List Table 7 Colorful Accent 5"/>
    <w:basedOn w:val="Standaardtabel"/>
    <w:uiPriority w:val="52"/>
    <w:rsid w:val="002C2563"/>
    <w:pPr>
      <w:spacing w:after="0" w:line="240" w:lineRule="auto"/>
    </w:pPr>
    <w:rPr>
      <w:color w:val="C52A1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584E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584E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584E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584E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9DDDB" w:themeFill="accent5" w:themeFillTint="33"/>
      </w:tcPr>
    </w:tblStylePr>
    <w:tblStylePr w:type="band1Horz">
      <w:tblPr/>
      <w:tcPr>
        <w:shd w:val="clear" w:color="auto" w:fill="F9DDD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jsttabel7kleurrijk-Accent6">
    <w:name w:val="List Table 7 Colorful Accent 6"/>
    <w:basedOn w:val="Standaardtabel"/>
    <w:uiPriority w:val="52"/>
    <w:rsid w:val="002C2563"/>
    <w:pPr>
      <w:spacing w:after="0" w:line="240" w:lineRule="auto"/>
    </w:pPr>
    <w:rPr>
      <w:color w:val="52863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FB34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FB34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FB34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FB34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1F0D8" w:themeFill="accent6" w:themeFillTint="33"/>
      </w:tcPr>
    </w:tblStylePr>
    <w:tblStylePr w:type="band1Horz">
      <w:tblPr/>
      <w:tcPr>
        <w:shd w:val="clear" w:color="auto" w:fill="E1F0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kst">
    <w:name w:val="macro"/>
    <w:link w:val="MacrotekstChar"/>
    <w:uiPriority w:val="99"/>
    <w:semiHidden/>
    <w:unhideWhenUsed/>
    <w:rsid w:val="002C25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2C2563"/>
    <w:rPr>
      <w:rFonts w:ascii="Consolas" w:hAnsi="Consolas"/>
      <w:szCs w:val="20"/>
    </w:rPr>
  </w:style>
  <w:style w:type="table" w:styleId="Gemiddeldraster1">
    <w:name w:val="Medium Grid 1"/>
    <w:basedOn w:val="Standaardtabe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emiddeldraster1-accent1">
    <w:name w:val="Medium Grid 1 Accent 1"/>
    <w:basedOn w:val="Standaardtabe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2FE3C1" w:themeColor="accent1" w:themeTint="BF"/>
        <w:left w:val="single" w:sz="8" w:space="0" w:color="2FE3C1" w:themeColor="accent1" w:themeTint="BF"/>
        <w:bottom w:val="single" w:sz="8" w:space="0" w:color="2FE3C1" w:themeColor="accent1" w:themeTint="BF"/>
        <w:right w:val="single" w:sz="8" w:space="0" w:color="2FE3C1" w:themeColor="accent1" w:themeTint="BF"/>
        <w:insideH w:val="single" w:sz="8" w:space="0" w:color="2FE3C1" w:themeColor="accent1" w:themeTint="BF"/>
        <w:insideV w:val="single" w:sz="8" w:space="0" w:color="2FE3C1" w:themeColor="accent1" w:themeTint="BF"/>
      </w:tblBorders>
    </w:tblPr>
    <w:tcPr>
      <w:shd w:val="clear" w:color="auto" w:fill="BAF6EA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FE3C1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ECD6" w:themeFill="accent1" w:themeFillTint="7F"/>
      </w:tcPr>
    </w:tblStylePr>
    <w:tblStylePr w:type="band1Horz">
      <w:tblPr/>
      <w:tcPr>
        <w:shd w:val="clear" w:color="auto" w:fill="75ECD6" w:themeFill="accent1" w:themeFillTint="7F"/>
      </w:tcPr>
    </w:tblStylePr>
  </w:style>
  <w:style w:type="table" w:styleId="Gemiddeldraster1-accent2">
    <w:name w:val="Medium Grid 1 Accent 2"/>
    <w:basedOn w:val="Standaardtabe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9B96F" w:themeColor="accent2" w:themeTint="BF"/>
        <w:left w:val="single" w:sz="8" w:space="0" w:color="F9B96F" w:themeColor="accent2" w:themeTint="BF"/>
        <w:bottom w:val="single" w:sz="8" w:space="0" w:color="F9B96F" w:themeColor="accent2" w:themeTint="BF"/>
        <w:right w:val="single" w:sz="8" w:space="0" w:color="F9B96F" w:themeColor="accent2" w:themeTint="BF"/>
        <w:insideH w:val="single" w:sz="8" w:space="0" w:color="F9B96F" w:themeColor="accent2" w:themeTint="BF"/>
        <w:insideV w:val="single" w:sz="8" w:space="0" w:color="F9B96F" w:themeColor="accent2" w:themeTint="BF"/>
      </w:tblBorders>
    </w:tblPr>
    <w:tcPr>
      <w:shd w:val="clear" w:color="auto" w:fill="FDE7C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96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09F" w:themeFill="accent2" w:themeFillTint="7F"/>
      </w:tcPr>
    </w:tblStylePr>
    <w:tblStylePr w:type="band1Horz">
      <w:tblPr/>
      <w:tcPr>
        <w:shd w:val="clear" w:color="auto" w:fill="FBD09F" w:themeFill="accent2" w:themeFillTint="7F"/>
      </w:tcPr>
    </w:tblStylePr>
  </w:style>
  <w:style w:type="table" w:styleId="Gemiddeldraster1-accent3">
    <w:name w:val="Medium Grid 1 Accent 3"/>
    <w:basedOn w:val="Standaardtabe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929EA3" w:themeColor="accent3" w:themeTint="BF"/>
        <w:left w:val="single" w:sz="8" w:space="0" w:color="929EA3" w:themeColor="accent3" w:themeTint="BF"/>
        <w:bottom w:val="single" w:sz="8" w:space="0" w:color="929EA3" w:themeColor="accent3" w:themeTint="BF"/>
        <w:right w:val="single" w:sz="8" w:space="0" w:color="929EA3" w:themeColor="accent3" w:themeTint="BF"/>
        <w:insideH w:val="single" w:sz="8" w:space="0" w:color="929EA3" w:themeColor="accent3" w:themeTint="BF"/>
        <w:insideV w:val="single" w:sz="8" w:space="0" w:color="929EA3" w:themeColor="accent3" w:themeTint="BF"/>
      </w:tblBorders>
    </w:tblPr>
    <w:tcPr>
      <w:shd w:val="clear" w:color="auto" w:fill="DBDFE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29EA3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BEC2" w:themeFill="accent3" w:themeFillTint="7F"/>
      </w:tcPr>
    </w:tblStylePr>
    <w:tblStylePr w:type="band1Horz">
      <w:tblPr/>
      <w:tcPr>
        <w:shd w:val="clear" w:color="auto" w:fill="B6BEC2" w:themeFill="accent3" w:themeFillTint="7F"/>
      </w:tcPr>
    </w:tblStylePr>
  </w:style>
  <w:style w:type="table" w:styleId="Gemiddeldraster1-accent4">
    <w:name w:val="Medium Grid 1 Accent 4"/>
    <w:basedOn w:val="Standaardtabe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36B4E6" w:themeColor="accent4" w:themeTint="BF"/>
        <w:left w:val="single" w:sz="8" w:space="0" w:color="36B4E6" w:themeColor="accent4" w:themeTint="BF"/>
        <w:bottom w:val="single" w:sz="8" w:space="0" w:color="36B4E6" w:themeColor="accent4" w:themeTint="BF"/>
        <w:right w:val="single" w:sz="8" w:space="0" w:color="36B4E6" w:themeColor="accent4" w:themeTint="BF"/>
        <w:insideH w:val="single" w:sz="8" w:space="0" w:color="36B4E6" w:themeColor="accent4" w:themeTint="BF"/>
        <w:insideV w:val="single" w:sz="8" w:space="0" w:color="36B4E6" w:themeColor="accent4" w:themeTint="BF"/>
      </w:tblBorders>
    </w:tblPr>
    <w:tcPr>
      <w:shd w:val="clear" w:color="auto" w:fill="BCE6F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6B4E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9CDEE" w:themeFill="accent4" w:themeFillTint="7F"/>
      </w:tcPr>
    </w:tblStylePr>
    <w:tblStylePr w:type="band1Horz">
      <w:tblPr/>
      <w:tcPr>
        <w:shd w:val="clear" w:color="auto" w:fill="79CDEE" w:themeFill="accent4" w:themeFillTint="7F"/>
      </w:tcPr>
    </w:tblStylePr>
  </w:style>
  <w:style w:type="table" w:styleId="Gemiddeldraster1-accent5">
    <w:name w:val="Medium Grid 1 Accent 5"/>
    <w:basedOn w:val="Standaardtabe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EA817A" w:themeColor="accent5" w:themeTint="BF"/>
        <w:left w:val="single" w:sz="8" w:space="0" w:color="EA817A" w:themeColor="accent5" w:themeTint="BF"/>
        <w:bottom w:val="single" w:sz="8" w:space="0" w:color="EA817A" w:themeColor="accent5" w:themeTint="BF"/>
        <w:right w:val="single" w:sz="8" w:space="0" w:color="EA817A" w:themeColor="accent5" w:themeTint="BF"/>
        <w:insideH w:val="single" w:sz="8" w:space="0" w:color="EA817A" w:themeColor="accent5" w:themeTint="BF"/>
        <w:insideV w:val="single" w:sz="8" w:space="0" w:color="EA817A" w:themeColor="accent5" w:themeTint="BF"/>
      </w:tblBorders>
    </w:tblPr>
    <w:tcPr>
      <w:shd w:val="clear" w:color="auto" w:fill="F8D5D3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817A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ABA6" w:themeFill="accent5" w:themeFillTint="7F"/>
      </w:tcPr>
    </w:tblStylePr>
    <w:tblStylePr w:type="band1Horz">
      <w:tblPr/>
      <w:tcPr>
        <w:shd w:val="clear" w:color="auto" w:fill="F1ABA6" w:themeFill="accent5" w:themeFillTint="7F"/>
      </w:tcPr>
    </w:tblStylePr>
  </w:style>
  <w:style w:type="table" w:styleId="Gemiddeldraster1-accent6">
    <w:name w:val="Medium Grid 1 Accent 6"/>
    <w:basedOn w:val="Standaardtabel"/>
    <w:uiPriority w:val="67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92C870" w:themeColor="accent6" w:themeTint="BF"/>
        <w:left w:val="single" w:sz="8" w:space="0" w:color="92C870" w:themeColor="accent6" w:themeTint="BF"/>
        <w:bottom w:val="single" w:sz="8" w:space="0" w:color="92C870" w:themeColor="accent6" w:themeTint="BF"/>
        <w:right w:val="single" w:sz="8" w:space="0" w:color="92C870" w:themeColor="accent6" w:themeTint="BF"/>
        <w:insideH w:val="single" w:sz="8" w:space="0" w:color="92C870" w:themeColor="accent6" w:themeTint="BF"/>
        <w:insideV w:val="single" w:sz="8" w:space="0" w:color="92C870" w:themeColor="accent6" w:themeTint="BF"/>
      </w:tblBorders>
    </w:tblPr>
    <w:tcPr>
      <w:shd w:val="clear" w:color="auto" w:fill="DBED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2C8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DBA0" w:themeFill="accent6" w:themeFillTint="7F"/>
      </w:tcPr>
    </w:tblStylePr>
    <w:tblStylePr w:type="band1Horz">
      <w:tblPr/>
      <w:tcPr>
        <w:shd w:val="clear" w:color="auto" w:fill="B6DBA0" w:themeFill="accent6" w:themeFillTint="7F"/>
      </w:tcPr>
    </w:tblStylePr>
  </w:style>
  <w:style w:type="table" w:styleId="Gemiddeldraster2">
    <w:name w:val="Medium Grid 2"/>
    <w:basedOn w:val="Standaardtabe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1">
    <w:name w:val="Medium Grid 2 Accent 1"/>
    <w:basedOn w:val="Standaardtabe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AE92" w:themeColor="accent1"/>
        <w:left w:val="single" w:sz="8" w:space="0" w:color="17AE92" w:themeColor="accent1"/>
        <w:bottom w:val="single" w:sz="8" w:space="0" w:color="17AE92" w:themeColor="accent1"/>
        <w:right w:val="single" w:sz="8" w:space="0" w:color="17AE92" w:themeColor="accent1"/>
        <w:insideH w:val="single" w:sz="8" w:space="0" w:color="17AE92" w:themeColor="accent1"/>
        <w:insideV w:val="single" w:sz="8" w:space="0" w:color="17AE92" w:themeColor="accent1"/>
      </w:tblBorders>
    </w:tblPr>
    <w:tcPr>
      <w:shd w:val="clear" w:color="auto" w:fill="BAF6EA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3FB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F7EE" w:themeFill="accent1" w:themeFillTint="33"/>
      </w:tcPr>
    </w:tblStylePr>
    <w:tblStylePr w:type="band1Vert">
      <w:tblPr/>
      <w:tcPr>
        <w:shd w:val="clear" w:color="auto" w:fill="75ECD6" w:themeFill="accent1" w:themeFillTint="7F"/>
      </w:tcPr>
    </w:tblStylePr>
    <w:tblStylePr w:type="band1Horz">
      <w:tblPr/>
      <w:tcPr>
        <w:tcBorders>
          <w:insideH w:val="single" w:sz="6" w:space="0" w:color="17AE92" w:themeColor="accent1"/>
          <w:insideV w:val="single" w:sz="6" w:space="0" w:color="17AE92" w:themeColor="accent1"/>
        </w:tcBorders>
        <w:shd w:val="clear" w:color="auto" w:fill="75ECD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2">
    <w:name w:val="Medium Grid 2 Accent 2"/>
    <w:basedOn w:val="Standaardtabe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A23F" w:themeColor="accent2"/>
        <w:left w:val="single" w:sz="8" w:space="0" w:color="F7A23F" w:themeColor="accent2"/>
        <w:bottom w:val="single" w:sz="8" w:space="0" w:color="F7A23F" w:themeColor="accent2"/>
        <w:right w:val="single" w:sz="8" w:space="0" w:color="F7A23F" w:themeColor="accent2"/>
        <w:insideH w:val="single" w:sz="8" w:space="0" w:color="F7A23F" w:themeColor="accent2"/>
        <w:insideV w:val="single" w:sz="8" w:space="0" w:color="F7A23F" w:themeColor="accent2"/>
      </w:tblBorders>
    </w:tblPr>
    <w:tcPr>
      <w:shd w:val="clear" w:color="auto" w:fill="FDE7C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EF5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CD8" w:themeFill="accent2" w:themeFillTint="33"/>
      </w:tcPr>
    </w:tblStylePr>
    <w:tblStylePr w:type="band1Vert">
      <w:tblPr/>
      <w:tcPr>
        <w:shd w:val="clear" w:color="auto" w:fill="FBD09F" w:themeFill="accent2" w:themeFillTint="7F"/>
      </w:tcPr>
    </w:tblStylePr>
    <w:tblStylePr w:type="band1Horz">
      <w:tblPr/>
      <w:tcPr>
        <w:tcBorders>
          <w:insideH w:val="single" w:sz="6" w:space="0" w:color="F7A23F" w:themeColor="accent2"/>
          <w:insideV w:val="single" w:sz="6" w:space="0" w:color="F7A23F" w:themeColor="accent2"/>
        </w:tcBorders>
        <w:shd w:val="clear" w:color="auto" w:fill="FBD09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3">
    <w:name w:val="Medium Grid 2 Accent 3"/>
    <w:basedOn w:val="Standaardtabe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F7E84" w:themeColor="accent3"/>
        <w:left w:val="single" w:sz="8" w:space="0" w:color="6F7E84" w:themeColor="accent3"/>
        <w:bottom w:val="single" w:sz="8" w:space="0" w:color="6F7E84" w:themeColor="accent3"/>
        <w:right w:val="single" w:sz="8" w:space="0" w:color="6F7E84" w:themeColor="accent3"/>
        <w:insideH w:val="single" w:sz="8" w:space="0" w:color="6F7E84" w:themeColor="accent3"/>
        <w:insideV w:val="single" w:sz="8" w:space="0" w:color="6F7E84" w:themeColor="accent3"/>
      </w:tblBorders>
    </w:tblPr>
    <w:tcPr>
      <w:shd w:val="clear" w:color="auto" w:fill="DBDFE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0F2F3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5E6" w:themeFill="accent3" w:themeFillTint="33"/>
      </w:tcPr>
    </w:tblStylePr>
    <w:tblStylePr w:type="band1Vert">
      <w:tblPr/>
      <w:tcPr>
        <w:shd w:val="clear" w:color="auto" w:fill="B6BEC2" w:themeFill="accent3" w:themeFillTint="7F"/>
      </w:tcPr>
    </w:tblStylePr>
    <w:tblStylePr w:type="band1Horz">
      <w:tblPr/>
      <w:tcPr>
        <w:tcBorders>
          <w:insideH w:val="single" w:sz="6" w:space="0" w:color="6F7E84" w:themeColor="accent3"/>
          <w:insideV w:val="single" w:sz="6" w:space="0" w:color="6F7E84" w:themeColor="accent3"/>
        </w:tcBorders>
        <w:shd w:val="clear" w:color="auto" w:fill="B6BEC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4">
    <w:name w:val="Medium Grid 2 Accent 4"/>
    <w:basedOn w:val="Standaardtabe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8DBB" w:themeColor="accent4"/>
        <w:left w:val="single" w:sz="8" w:space="0" w:color="178DBB" w:themeColor="accent4"/>
        <w:bottom w:val="single" w:sz="8" w:space="0" w:color="178DBB" w:themeColor="accent4"/>
        <w:right w:val="single" w:sz="8" w:space="0" w:color="178DBB" w:themeColor="accent4"/>
        <w:insideH w:val="single" w:sz="8" w:space="0" w:color="178DBB" w:themeColor="accent4"/>
        <w:insideV w:val="single" w:sz="8" w:space="0" w:color="178DBB" w:themeColor="accent4"/>
      </w:tblBorders>
    </w:tblPr>
    <w:tcPr>
      <w:shd w:val="clear" w:color="auto" w:fill="BCE6F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4F5F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EBF8" w:themeFill="accent4" w:themeFillTint="33"/>
      </w:tcPr>
    </w:tblStylePr>
    <w:tblStylePr w:type="band1Vert">
      <w:tblPr/>
      <w:tcPr>
        <w:shd w:val="clear" w:color="auto" w:fill="79CDEE" w:themeFill="accent4" w:themeFillTint="7F"/>
      </w:tcPr>
    </w:tblStylePr>
    <w:tblStylePr w:type="band1Horz">
      <w:tblPr/>
      <w:tcPr>
        <w:tcBorders>
          <w:insideH w:val="single" w:sz="6" w:space="0" w:color="178DBB" w:themeColor="accent4"/>
          <w:insideV w:val="single" w:sz="6" w:space="0" w:color="178DBB" w:themeColor="accent4"/>
        </w:tcBorders>
        <w:shd w:val="clear" w:color="auto" w:fill="79CDE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5">
    <w:name w:val="Medium Grid 2 Accent 5"/>
    <w:basedOn w:val="Standaardtabe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3584E" w:themeColor="accent5"/>
        <w:left w:val="single" w:sz="8" w:space="0" w:color="E3584E" w:themeColor="accent5"/>
        <w:bottom w:val="single" w:sz="8" w:space="0" w:color="E3584E" w:themeColor="accent5"/>
        <w:right w:val="single" w:sz="8" w:space="0" w:color="E3584E" w:themeColor="accent5"/>
        <w:insideH w:val="single" w:sz="8" w:space="0" w:color="E3584E" w:themeColor="accent5"/>
        <w:insideV w:val="single" w:sz="8" w:space="0" w:color="E3584E" w:themeColor="accent5"/>
      </w:tblBorders>
    </w:tblPr>
    <w:tcPr>
      <w:shd w:val="clear" w:color="auto" w:fill="F8D5D3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EED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DDB" w:themeFill="accent5" w:themeFillTint="33"/>
      </w:tcPr>
    </w:tblStylePr>
    <w:tblStylePr w:type="band1Vert">
      <w:tblPr/>
      <w:tcPr>
        <w:shd w:val="clear" w:color="auto" w:fill="F1ABA6" w:themeFill="accent5" w:themeFillTint="7F"/>
      </w:tcPr>
    </w:tblStylePr>
    <w:tblStylePr w:type="band1Horz">
      <w:tblPr/>
      <w:tcPr>
        <w:tcBorders>
          <w:insideH w:val="single" w:sz="6" w:space="0" w:color="E3584E" w:themeColor="accent5"/>
          <w:insideV w:val="single" w:sz="6" w:space="0" w:color="E3584E" w:themeColor="accent5"/>
        </w:tcBorders>
        <w:shd w:val="clear" w:color="auto" w:fill="F1ABA6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2-accent6">
    <w:name w:val="Medium Grid 2 Accent 6"/>
    <w:basedOn w:val="Standaardtabel"/>
    <w:uiPriority w:val="68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FB344" w:themeColor="accent6"/>
        <w:left w:val="single" w:sz="8" w:space="0" w:color="6FB344" w:themeColor="accent6"/>
        <w:bottom w:val="single" w:sz="8" w:space="0" w:color="6FB344" w:themeColor="accent6"/>
        <w:right w:val="single" w:sz="8" w:space="0" w:color="6FB344" w:themeColor="accent6"/>
        <w:insideH w:val="single" w:sz="8" w:space="0" w:color="6FB344" w:themeColor="accent6"/>
        <w:insideV w:val="single" w:sz="8" w:space="0" w:color="6FB344" w:themeColor="accent6"/>
      </w:tblBorders>
    </w:tblPr>
    <w:tcPr>
      <w:shd w:val="clear" w:color="auto" w:fill="DBED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8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F0D8" w:themeFill="accent6" w:themeFillTint="33"/>
      </w:tcPr>
    </w:tblStylePr>
    <w:tblStylePr w:type="band1Vert">
      <w:tblPr/>
      <w:tcPr>
        <w:shd w:val="clear" w:color="auto" w:fill="B6DBA0" w:themeFill="accent6" w:themeFillTint="7F"/>
      </w:tcPr>
    </w:tblStylePr>
    <w:tblStylePr w:type="band1Horz">
      <w:tblPr/>
      <w:tcPr>
        <w:tcBorders>
          <w:insideH w:val="single" w:sz="6" w:space="0" w:color="6FB344" w:themeColor="accent6"/>
          <w:insideV w:val="single" w:sz="6" w:space="0" w:color="6FB344" w:themeColor="accent6"/>
        </w:tcBorders>
        <w:shd w:val="clear" w:color="auto" w:fill="B6DB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3">
    <w:name w:val="Medium Grid 3"/>
    <w:basedOn w:val="Standaardtabe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emiddeldraster3-accent1">
    <w:name w:val="Medium Grid 3 Accent 1"/>
    <w:basedOn w:val="Standaardtabe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F6EA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AE92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AE92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AE92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AE92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5ECD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5ECD6" w:themeFill="accent1" w:themeFillTint="7F"/>
      </w:tcPr>
    </w:tblStylePr>
  </w:style>
  <w:style w:type="table" w:styleId="Gemiddeldraster3-accent2">
    <w:name w:val="Medium Grid 3 Accent 2"/>
    <w:basedOn w:val="Standaardtabe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7C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A23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A23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A23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A23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D09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D09F" w:themeFill="accent2" w:themeFillTint="7F"/>
      </w:tcPr>
    </w:tblStylePr>
  </w:style>
  <w:style w:type="table" w:styleId="Gemiddeldraster3-accent3">
    <w:name w:val="Medium Grid 3 Accent 3"/>
    <w:basedOn w:val="Standaardtabe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DFE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7E8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7E8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F7E8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F7E8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BEC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BEC2" w:themeFill="accent3" w:themeFillTint="7F"/>
      </w:tcPr>
    </w:tblStylePr>
  </w:style>
  <w:style w:type="table" w:styleId="Gemiddeldraster3-accent4">
    <w:name w:val="Medium Grid 3 Accent 4"/>
    <w:basedOn w:val="Standaardtabe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CE6F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8DB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78DB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78DB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78DB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9CDE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9CDEE" w:themeFill="accent4" w:themeFillTint="7F"/>
      </w:tcPr>
    </w:tblStylePr>
  </w:style>
  <w:style w:type="table" w:styleId="Gemiddeldraster3-accent5">
    <w:name w:val="Medium Grid 3 Accent 5"/>
    <w:basedOn w:val="Standaardtabe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D5D3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584E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584E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584E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584E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ABA6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ABA6" w:themeFill="accent5" w:themeFillTint="7F"/>
      </w:tcPr>
    </w:tblStylePr>
  </w:style>
  <w:style w:type="table" w:styleId="Gemiddeldraster3-accent6">
    <w:name w:val="Medium Grid 3 Accent 6"/>
    <w:basedOn w:val="Standaardtabel"/>
    <w:uiPriority w:val="69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D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B34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B34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FB34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FB34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6DB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6DBA0" w:themeFill="accent6" w:themeFillTint="7F"/>
      </w:tcPr>
    </w:tblStylePr>
  </w:style>
  <w:style w:type="table" w:styleId="Gemiddeldelijst1">
    <w:name w:val="Medium List 1"/>
    <w:basedOn w:val="Standaardtabe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Gemiddeldelijst1-accent1">
    <w:name w:val="Medium List 1 Accent 1"/>
    <w:basedOn w:val="Standaardtabe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AE92" w:themeColor="accent1"/>
        <w:bottom w:val="single" w:sz="8" w:space="0" w:color="17AE92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AE92" w:themeColor="accent1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17AE92" w:themeColor="accent1"/>
          <w:bottom w:val="single" w:sz="8" w:space="0" w:color="17AE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AE92" w:themeColor="accent1"/>
          <w:bottom w:val="single" w:sz="8" w:space="0" w:color="17AE92" w:themeColor="accent1"/>
        </w:tcBorders>
      </w:tcPr>
    </w:tblStylePr>
    <w:tblStylePr w:type="band1Vert">
      <w:tblPr/>
      <w:tcPr>
        <w:shd w:val="clear" w:color="auto" w:fill="BAF6EA" w:themeFill="accent1" w:themeFillTint="3F"/>
      </w:tcPr>
    </w:tblStylePr>
    <w:tblStylePr w:type="band1Horz">
      <w:tblPr/>
      <w:tcPr>
        <w:shd w:val="clear" w:color="auto" w:fill="BAF6EA" w:themeFill="accent1" w:themeFillTint="3F"/>
      </w:tcPr>
    </w:tblStylePr>
  </w:style>
  <w:style w:type="table" w:styleId="Gemiddeldelijst1-accent2">
    <w:name w:val="Medium List 1 Accent 2"/>
    <w:basedOn w:val="Standaardtabe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A23F" w:themeColor="accent2"/>
        <w:bottom w:val="single" w:sz="8" w:space="0" w:color="F7A23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A23F" w:themeColor="accent2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F7A23F" w:themeColor="accent2"/>
          <w:bottom w:val="single" w:sz="8" w:space="0" w:color="F7A23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A23F" w:themeColor="accent2"/>
          <w:bottom w:val="single" w:sz="8" w:space="0" w:color="F7A23F" w:themeColor="accent2"/>
        </w:tcBorders>
      </w:tcPr>
    </w:tblStylePr>
    <w:tblStylePr w:type="band1Vert">
      <w:tblPr/>
      <w:tcPr>
        <w:shd w:val="clear" w:color="auto" w:fill="FDE7CF" w:themeFill="accent2" w:themeFillTint="3F"/>
      </w:tcPr>
    </w:tblStylePr>
    <w:tblStylePr w:type="band1Horz">
      <w:tblPr/>
      <w:tcPr>
        <w:shd w:val="clear" w:color="auto" w:fill="FDE7CF" w:themeFill="accent2" w:themeFillTint="3F"/>
      </w:tcPr>
    </w:tblStylePr>
  </w:style>
  <w:style w:type="table" w:styleId="Gemiddeldelijst1-accent3">
    <w:name w:val="Medium List 1 Accent 3"/>
    <w:basedOn w:val="Standaardtabe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F7E84" w:themeColor="accent3"/>
        <w:bottom w:val="single" w:sz="8" w:space="0" w:color="6F7E8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F7E84" w:themeColor="accent3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6F7E84" w:themeColor="accent3"/>
          <w:bottom w:val="single" w:sz="8" w:space="0" w:color="6F7E8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F7E84" w:themeColor="accent3"/>
          <w:bottom w:val="single" w:sz="8" w:space="0" w:color="6F7E84" w:themeColor="accent3"/>
        </w:tcBorders>
      </w:tcPr>
    </w:tblStylePr>
    <w:tblStylePr w:type="band1Vert">
      <w:tblPr/>
      <w:tcPr>
        <w:shd w:val="clear" w:color="auto" w:fill="DBDFE1" w:themeFill="accent3" w:themeFillTint="3F"/>
      </w:tcPr>
    </w:tblStylePr>
    <w:tblStylePr w:type="band1Horz">
      <w:tblPr/>
      <w:tcPr>
        <w:shd w:val="clear" w:color="auto" w:fill="DBDFE1" w:themeFill="accent3" w:themeFillTint="3F"/>
      </w:tcPr>
    </w:tblStylePr>
  </w:style>
  <w:style w:type="table" w:styleId="Gemiddeldelijst1-accent4">
    <w:name w:val="Medium List 1 Accent 4"/>
    <w:basedOn w:val="Standaardtabe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78DBB" w:themeColor="accent4"/>
        <w:bottom w:val="single" w:sz="8" w:space="0" w:color="178DB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78DBB" w:themeColor="accent4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178DBB" w:themeColor="accent4"/>
          <w:bottom w:val="single" w:sz="8" w:space="0" w:color="178DB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78DBB" w:themeColor="accent4"/>
          <w:bottom w:val="single" w:sz="8" w:space="0" w:color="178DBB" w:themeColor="accent4"/>
        </w:tcBorders>
      </w:tcPr>
    </w:tblStylePr>
    <w:tblStylePr w:type="band1Vert">
      <w:tblPr/>
      <w:tcPr>
        <w:shd w:val="clear" w:color="auto" w:fill="BCE6F7" w:themeFill="accent4" w:themeFillTint="3F"/>
      </w:tcPr>
    </w:tblStylePr>
    <w:tblStylePr w:type="band1Horz">
      <w:tblPr/>
      <w:tcPr>
        <w:shd w:val="clear" w:color="auto" w:fill="BCE6F7" w:themeFill="accent4" w:themeFillTint="3F"/>
      </w:tcPr>
    </w:tblStylePr>
  </w:style>
  <w:style w:type="table" w:styleId="Gemiddeldelijst1-accent5">
    <w:name w:val="Medium List 1 Accent 5"/>
    <w:basedOn w:val="Standaardtabe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3584E" w:themeColor="accent5"/>
        <w:bottom w:val="single" w:sz="8" w:space="0" w:color="E3584E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584E" w:themeColor="accent5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E3584E" w:themeColor="accent5"/>
          <w:bottom w:val="single" w:sz="8" w:space="0" w:color="E3584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584E" w:themeColor="accent5"/>
          <w:bottom w:val="single" w:sz="8" w:space="0" w:color="E3584E" w:themeColor="accent5"/>
        </w:tcBorders>
      </w:tcPr>
    </w:tblStylePr>
    <w:tblStylePr w:type="band1Vert">
      <w:tblPr/>
      <w:tcPr>
        <w:shd w:val="clear" w:color="auto" w:fill="F8D5D3" w:themeFill="accent5" w:themeFillTint="3F"/>
      </w:tcPr>
    </w:tblStylePr>
    <w:tblStylePr w:type="band1Horz">
      <w:tblPr/>
      <w:tcPr>
        <w:shd w:val="clear" w:color="auto" w:fill="F8D5D3" w:themeFill="accent5" w:themeFillTint="3F"/>
      </w:tcPr>
    </w:tblStylePr>
  </w:style>
  <w:style w:type="table" w:styleId="Gemiddeldelijst1-accent6">
    <w:name w:val="Medium List 1 Accent 6"/>
    <w:basedOn w:val="Standaardtabel"/>
    <w:uiPriority w:val="65"/>
    <w:semiHidden/>
    <w:unhideWhenUsed/>
    <w:rsid w:val="002C256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FB344" w:themeColor="accent6"/>
        <w:bottom w:val="single" w:sz="8" w:space="0" w:color="6FB34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FB344" w:themeColor="accent6"/>
        </w:tcBorders>
      </w:tcPr>
    </w:tblStylePr>
    <w:tblStylePr w:type="lastRow">
      <w:rPr>
        <w:b/>
        <w:bCs/>
        <w:color w:val="1F2123" w:themeColor="text2"/>
      </w:rPr>
      <w:tblPr/>
      <w:tcPr>
        <w:tcBorders>
          <w:top w:val="single" w:sz="8" w:space="0" w:color="6FB344" w:themeColor="accent6"/>
          <w:bottom w:val="single" w:sz="8" w:space="0" w:color="6FB34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FB344" w:themeColor="accent6"/>
          <w:bottom w:val="single" w:sz="8" w:space="0" w:color="6FB344" w:themeColor="accent6"/>
        </w:tcBorders>
      </w:tcPr>
    </w:tblStylePr>
    <w:tblStylePr w:type="band1Vert">
      <w:tblPr/>
      <w:tcPr>
        <w:shd w:val="clear" w:color="auto" w:fill="DBEDCF" w:themeFill="accent6" w:themeFillTint="3F"/>
      </w:tcPr>
    </w:tblStylePr>
    <w:tblStylePr w:type="band1Horz">
      <w:tblPr/>
      <w:tcPr>
        <w:shd w:val="clear" w:color="auto" w:fill="DBEDCF" w:themeFill="accent6" w:themeFillTint="3F"/>
      </w:tcPr>
    </w:tblStylePr>
  </w:style>
  <w:style w:type="table" w:styleId="Gemiddeldelijst2">
    <w:name w:val="Medium List 2"/>
    <w:basedOn w:val="Standaardtabe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1">
    <w:name w:val="Medium List 2 Accent 1"/>
    <w:basedOn w:val="Standaardtabe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AE92" w:themeColor="accent1"/>
        <w:left w:val="single" w:sz="8" w:space="0" w:color="17AE92" w:themeColor="accent1"/>
        <w:bottom w:val="single" w:sz="8" w:space="0" w:color="17AE92" w:themeColor="accent1"/>
        <w:right w:val="single" w:sz="8" w:space="0" w:color="17AE92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AE92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AE92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AE92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F6EA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F6EA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2">
    <w:name w:val="Medium List 2 Accent 2"/>
    <w:basedOn w:val="Standaardtabe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A23F" w:themeColor="accent2"/>
        <w:left w:val="single" w:sz="8" w:space="0" w:color="F7A23F" w:themeColor="accent2"/>
        <w:bottom w:val="single" w:sz="8" w:space="0" w:color="F7A23F" w:themeColor="accent2"/>
        <w:right w:val="single" w:sz="8" w:space="0" w:color="F7A23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A23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A23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A23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7C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3">
    <w:name w:val="Medium List 2 Accent 3"/>
    <w:basedOn w:val="Standaardtabe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F7E84" w:themeColor="accent3"/>
        <w:left w:val="single" w:sz="8" w:space="0" w:color="6F7E84" w:themeColor="accent3"/>
        <w:bottom w:val="single" w:sz="8" w:space="0" w:color="6F7E84" w:themeColor="accent3"/>
        <w:right w:val="single" w:sz="8" w:space="0" w:color="6F7E8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F7E8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F7E8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F7E8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DFE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DFE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4">
    <w:name w:val="Medium List 2 Accent 4"/>
    <w:basedOn w:val="Standaardtabe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78DBB" w:themeColor="accent4"/>
        <w:left w:val="single" w:sz="8" w:space="0" w:color="178DBB" w:themeColor="accent4"/>
        <w:bottom w:val="single" w:sz="8" w:space="0" w:color="178DBB" w:themeColor="accent4"/>
        <w:right w:val="single" w:sz="8" w:space="0" w:color="178DB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78DB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78DB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78DB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E6F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E6F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3584E" w:themeColor="accent5"/>
        <w:left w:val="single" w:sz="8" w:space="0" w:color="E3584E" w:themeColor="accent5"/>
        <w:bottom w:val="single" w:sz="8" w:space="0" w:color="E3584E" w:themeColor="accent5"/>
        <w:right w:val="single" w:sz="8" w:space="0" w:color="E3584E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584E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584E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584E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D5D3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D5D3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6">
    <w:name w:val="Medium List 2 Accent 6"/>
    <w:basedOn w:val="Standaardtabel"/>
    <w:uiPriority w:val="66"/>
    <w:semiHidden/>
    <w:unhideWhenUsed/>
    <w:rsid w:val="002C2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FB344" w:themeColor="accent6"/>
        <w:left w:val="single" w:sz="8" w:space="0" w:color="6FB344" w:themeColor="accent6"/>
        <w:bottom w:val="single" w:sz="8" w:space="0" w:color="6FB344" w:themeColor="accent6"/>
        <w:right w:val="single" w:sz="8" w:space="0" w:color="6FB34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FB34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FB34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FB34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D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D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arcering1">
    <w:name w:val="Medium Shading 1"/>
    <w:basedOn w:val="Standaardtabe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1">
    <w:name w:val="Medium Shading 1 Accent 1"/>
    <w:basedOn w:val="Standaardtabe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2FE3C1" w:themeColor="accent1" w:themeTint="BF"/>
        <w:left w:val="single" w:sz="8" w:space="0" w:color="2FE3C1" w:themeColor="accent1" w:themeTint="BF"/>
        <w:bottom w:val="single" w:sz="8" w:space="0" w:color="2FE3C1" w:themeColor="accent1" w:themeTint="BF"/>
        <w:right w:val="single" w:sz="8" w:space="0" w:color="2FE3C1" w:themeColor="accent1" w:themeTint="BF"/>
        <w:insideH w:val="single" w:sz="8" w:space="0" w:color="2FE3C1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FE3C1" w:themeColor="accent1" w:themeTint="BF"/>
          <w:left w:val="single" w:sz="8" w:space="0" w:color="2FE3C1" w:themeColor="accent1" w:themeTint="BF"/>
          <w:bottom w:val="single" w:sz="8" w:space="0" w:color="2FE3C1" w:themeColor="accent1" w:themeTint="BF"/>
          <w:right w:val="single" w:sz="8" w:space="0" w:color="2FE3C1" w:themeColor="accent1" w:themeTint="BF"/>
          <w:insideH w:val="nil"/>
          <w:insideV w:val="nil"/>
        </w:tcBorders>
        <w:shd w:val="clear" w:color="auto" w:fill="17AE9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FE3C1" w:themeColor="accent1" w:themeTint="BF"/>
          <w:left w:val="single" w:sz="8" w:space="0" w:color="2FE3C1" w:themeColor="accent1" w:themeTint="BF"/>
          <w:bottom w:val="single" w:sz="8" w:space="0" w:color="2FE3C1" w:themeColor="accent1" w:themeTint="BF"/>
          <w:right w:val="single" w:sz="8" w:space="0" w:color="2FE3C1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6EA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F6EA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2">
    <w:name w:val="Medium Shading 1 Accent 2"/>
    <w:basedOn w:val="Standaardtabe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F9B96F" w:themeColor="accent2" w:themeTint="BF"/>
        <w:left w:val="single" w:sz="8" w:space="0" w:color="F9B96F" w:themeColor="accent2" w:themeTint="BF"/>
        <w:bottom w:val="single" w:sz="8" w:space="0" w:color="F9B96F" w:themeColor="accent2" w:themeTint="BF"/>
        <w:right w:val="single" w:sz="8" w:space="0" w:color="F9B96F" w:themeColor="accent2" w:themeTint="BF"/>
        <w:insideH w:val="single" w:sz="8" w:space="0" w:color="F9B96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96F" w:themeColor="accent2" w:themeTint="BF"/>
          <w:left w:val="single" w:sz="8" w:space="0" w:color="F9B96F" w:themeColor="accent2" w:themeTint="BF"/>
          <w:bottom w:val="single" w:sz="8" w:space="0" w:color="F9B96F" w:themeColor="accent2" w:themeTint="BF"/>
          <w:right w:val="single" w:sz="8" w:space="0" w:color="F9B96F" w:themeColor="accent2" w:themeTint="BF"/>
          <w:insideH w:val="nil"/>
          <w:insideV w:val="nil"/>
        </w:tcBorders>
        <w:shd w:val="clear" w:color="auto" w:fill="F7A23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96F" w:themeColor="accent2" w:themeTint="BF"/>
          <w:left w:val="single" w:sz="8" w:space="0" w:color="F9B96F" w:themeColor="accent2" w:themeTint="BF"/>
          <w:bottom w:val="single" w:sz="8" w:space="0" w:color="F9B96F" w:themeColor="accent2" w:themeTint="BF"/>
          <w:right w:val="single" w:sz="8" w:space="0" w:color="F9B96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C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7C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3">
    <w:name w:val="Medium Shading 1 Accent 3"/>
    <w:basedOn w:val="Standaardtabe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929EA3" w:themeColor="accent3" w:themeTint="BF"/>
        <w:left w:val="single" w:sz="8" w:space="0" w:color="929EA3" w:themeColor="accent3" w:themeTint="BF"/>
        <w:bottom w:val="single" w:sz="8" w:space="0" w:color="929EA3" w:themeColor="accent3" w:themeTint="BF"/>
        <w:right w:val="single" w:sz="8" w:space="0" w:color="929EA3" w:themeColor="accent3" w:themeTint="BF"/>
        <w:insideH w:val="single" w:sz="8" w:space="0" w:color="929EA3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29EA3" w:themeColor="accent3" w:themeTint="BF"/>
          <w:left w:val="single" w:sz="8" w:space="0" w:color="929EA3" w:themeColor="accent3" w:themeTint="BF"/>
          <w:bottom w:val="single" w:sz="8" w:space="0" w:color="929EA3" w:themeColor="accent3" w:themeTint="BF"/>
          <w:right w:val="single" w:sz="8" w:space="0" w:color="929EA3" w:themeColor="accent3" w:themeTint="BF"/>
          <w:insideH w:val="nil"/>
          <w:insideV w:val="nil"/>
        </w:tcBorders>
        <w:shd w:val="clear" w:color="auto" w:fill="6F7E8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29EA3" w:themeColor="accent3" w:themeTint="BF"/>
          <w:left w:val="single" w:sz="8" w:space="0" w:color="929EA3" w:themeColor="accent3" w:themeTint="BF"/>
          <w:bottom w:val="single" w:sz="8" w:space="0" w:color="929EA3" w:themeColor="accent3" w:themeTint="BF"/>
          <w:right w:val="single" w:sz="8" w:space="0" w:color="929EA3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FE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DFE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4">
    <w:name w:val="Medium Shading 1 Accent 4"/>
    <w:basedOn w:val="Standaardtabe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36B4E6" w:themeColor="accent4" w:themeTint="BF"/>
        <w:left w:val="single" w:sz="8" w:space="0" w:color="36B4E6" w:themeColor="accent4" w:themeTint="BF"/>
        <w:bottom w:val="single" w:sz="8" w:space="0" w:color="36B4E6" w:themeColor="accent4" w:themeTint="BF"/>
        <w:right w:val="single" w:sz="8" w:space="0" w:color="36B4E6" w:themeColor="accent4" w:themeTint="BF"/>
        <w:insideH w:val="single" w:sz="8" w:space="0" w:color="36B4E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6B4E6" w:themeColor="accent4" w:themeTint="BF"/>
          <w:left w:val="single" w:sz="8" w:space="0" w:color="36B4E6" w:themeColor="accent4" w:themeTint="BF"/>
          <w:bottom w:val="single" w:sz="8" w:space="0" w:color="36B4E6" w:themeColor="accent4" w:themeTint="BF"/>
          <w:right w:val="single" w:sz="8" w:space="0" w:color="36B4E6" w:themeColor="accent4" w:themeTint="BF"/>
          <w:insideH w:val="nil"/>
          <w:insideV w:val="nil"/>
        </w:tcBorders>
        <w:shd w:val="clear" w:color="auto" w:fill="178DB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B4E6" w:themeColor="accent4" w:themeTint="BF"/>
          <w:left w:val="single" w:sz="8" w:space="0" w:color="36B4E6" w:themeColor="accent4" w:themeTint="BF"/>
          <w:bottom w:val="single" w:sz="8" w:space="0" w:color="36B4E6" w:themeColor="accent4" w:themeTint="BF"/>
          <w:right w:val="single" w:sz="8" w:space="0" w:color="36B4E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E6F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E6F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5">
    <w:name w:val="Medium Shading 1 Accent 5"/>
    <w:basedOn w:val="Standaardtabe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EA817A" w:themeColor="accent5" w:themeTint="BF"/>
        <w:left w:val="single" w:sz="8" w:space="0" w:color="EA817A" w:themeColor="accent5" w:themeTint="BF"/>
        <w:bottom w:val="single" w:sz="8" w:space="0" w:color="EA817A" w:themeColor="accent5" w:themeTint="BF"/>
        <w:right w:val="single" w:sz="8" w:space="0" w:color="EA817A" w:themeColor="accent5" w:themeTint="BF"/>
        <w:insideH w:val="single" w:sz="8" w:space="0" w:color="EA817A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817A" w:themeColor="accent5" w:themeTint="BF"/>
          <w:left w:val="single" w:sz="8" w:space="0" w:color="EA817A" w:themeColor="accent5" w:themeTint="BF"/>
          <w:bottom w:val="single" w:sz="8" w:space="0" w:color="EA817A" w:themeColor="accent5" w:themeTint="BF"/>
          <w:right w:val="single" w:sz="8" w:space="0" w:color="EA817A" w:themeColor="accent5" w:themeTint="BF"/>
          <w:insideH w:val="nil"/>
          <w:insideV w:val="nil"/>
        </w:tcBorders>
        <w:shd w:val="clear" w:color="auto" w:fill="E3584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817A" w:themeColor="accent5" w:themeTint="BF"/>
          <w:left w:val="single" w:sz="8" w:space="0" w:color="EA817A" w:themeColor="accent5" w:themeTint="BF"/>
          <w:bottom w:val="single" w:sz="8" w:space="0" w:color="EA817A" w:themeColor="accent5" w:themeTint="BF"/>
          <w:right w:val="single" w:sz="8" w:space="0" w:color="EA817A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5D3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D5D3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1-accent6">
    <w:name w:val="Medium Shading 1 Accent 6"/>
    <w:basedOn w:val="Standaardtabel"/>
    <w:uiPriority w:val="63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8" w:space="0" w:color="92C870" w:themeColor="accent6" w:themeTint="BF"/>
        <w:left w:val="single" w:sz="8" w:space="0" w:color="92C870" w:themeColor="accent6" w:themeTint="BF"/>
        <w:bottom w:val="single" w:sz="8" w:space="0" w:color="92C870" w:themeColor="accent6" w:themeTint="BF"/>
        <w:right w:val="single" w:sz="8" w:space="0" w:color="92C870" w:themeColor="accent6" w:themeTint="BF"/>
        <w:insideH w:val="single" w:sz="8" w:space="0" w:color="92C8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2C870" w:themeColor="accent6" w:themeTint="BF"/>
          <w:left w:val="single" w:sz="8" w:space="0" w:color="92C870" w:themeColor="accent6" w:themeTint="BF"/>
          <w:bottom w:val="single" w:sz="8" w:space="0" w:color="92C870" w:themeColor="accent6" w:themeTint="BF"/>
          <w:right w:val="single" w:sz="8" w:space="0" w:color="92C870" w:themeColor="accent6" w:themeTint="BF"/>
          <w:insideH w:val="nil"/>
          <w:insideV w:val="nil"/>
        </w:tcBorders>
        <w:shd w:val="clear" w:color="auto" w:fill="6FB34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2C870" w:themeColor="accent6" w:themeTint="BF"/>
          <w:left w:val="single" w:sz="8" w:space="0" w:color="92C870" w:themeColor="accent6" w:themeTint="BF"/>
          <w:bottom w:val="single" w:sz="8" w:space="0" w:color="92C870" w:themeColor="accent6" w:themeTint="BF"/>
          <w:right w:val="single" w:sz="8" w:space="0" w:color="92C8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D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D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arcering2">
    <w:name w:val="Medium Shading 2"/>
    <w:basedOn w:val="Standaardtabe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1">
    <w:name w:val="Medium Shading 2 Accent 1"/>
    <w:basedOn w:val="Standaardtabe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AE92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AE9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AE92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2">
    <w:name w:val="Medium Shading 2 Accent 2"/>
    <w:basedOn w:val="Standaardtabe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A23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A23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A23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3">
    <w:name w:val="Medium Shading 2 Accent 3"/>
    <w:basedOn w:val="Standaardtabe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F7E8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F7E8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F7E8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4">
    <w:name w:val="Medium Shading 2 Accent 4"/>
    <w:basedOn w:val="Standaardtabe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78DB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78DB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78DB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5">
    <w:name w:val="Medium Shading 2 Accent 5"/>
    <w:basedOn w:val="Standaardtabe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584E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584E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584E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Gemiddeldearcering2-accent6">
    <w:name w:val="Medium Shading 2 Accent 6"/>
    <w:basedOn w:val="Standaardtabel"/>
    <w:uiPriority w:val="64"/>
    <w:semiHidden/>
    <w:unhideWhenUsed/>
    <w:rsid w:val="002C256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FB34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FB34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FB34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Berichtkop">
    <w:name w:val="Message Header"/>
    <w:basedOn w:val="Standaard"/>
    <w:link w:val="BerichtkopChar"/>
    <w:uiPriority w:val="99"/>
    <w:semiHidden/>
    <w:unhideWhenUsed/>
    <w:rsid w:val="00CD5E2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color w:val="262626" w:themeColor="text1" w:themeTint="D9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CD5E29"/>
    <w:rPr>
      <w:rFonts w:asciiTheme="majorHAnsi" w:eastAsiaTheme="majorEastAsia" w:hAnsiTheme="majorHAnsi" w:cstheme="majorBidi"/>
      <w:color w:val="262626" w:themeColor="text1" w:themeTint="D9"/>
      <w:sz w:val="24"/>
      <w:szCs w:val="24"/>
      <w:shd w:val="pct20" w:color="auto" w:fill="auto"/>
    </w:rPr>
  </w:style>
  <w:style w:type="paragraph" w:styleId="Normaalweb">
    <w:name w:val="Normal (Web)"/>
    <w:basedOn w:val="Standaard"/>
    <w:uiPriority w:val="99"/>
    <w:semiHidden/>
    <w:unhideWhenUsed/>
    <w:rsid w:val="002C2563"/>
    <w:rPr>
      <w:rFonts w:ascii="Times New Roman" w:hAnsi="Times New Roman" w:cs="Times New Roman"/>
      <w:sz w:val="24"/>
      <w:szCs w:val="24"/>
    </w:rPr>
  </w:style>
  <w:style w:type="paragraph" w:styleId="Standaardinspringing">
    <w:name w:val="Normal Indent"/>
    <w:basedOn w:val="Standaard"/>
    <w:uiPriority w:val="99"/>
    <w:semiHidden/>
    <w:unhideWhenUsed/>
    <w:rsid w:val="002C2563"/>
    <w:pPr>
      <w:ind w:left="720"/>
    </w:p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2C2563"/>
    <w:pPr>
      <w:spacing w:after="0" w:line="240" w:lineRule="auto"/>
    </w:p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2C2563"/>
  </w:style>
  <w:style w:type="character" w:styleId="Paginanummer">
    <w:name w:val="page number"/>
    <w:basedOn w:val="Standaardalinea-lettertype"/>
    <w:uiPriority w:val="99"/>
    <w:semiHidden/>
    <w:unhideWhenUsed/>
    <w:rsid w:val="002C2563"/>
  </w:style>
  <w:style w:type="table" w:styleId="Onopgemaaktetabel1">
    <w:name w:val="Plain Table 1"/>
    <w:basedOn w:val="Standaardtabel"/>
    <w:uiPriority w:val="40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1"/>
    <w:rsid w:val="002C256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Onopgemaaktetabel3">
    <w:name w:val="Plain Table 3"/>
    <w:basedOn w:val="Standaardtabel"/>
    <w:uiPriority w:val="42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Onopgemaaktetabel4">
    <w:name w:val="Plain Table 4"/>
    <w:basedOn w:val="Standaardtabel"/>
    <w:uiPriority w:val="43"/>
    <w:rsid w:val="003D0FBD"/>
    <w:tblPr>
      <w:tblStyleRowBandSize w:val="1"/>
      <w:tblStyleColBandSize w:val="1"/>
      <w:tblCellMar>
        <w:top w:w="1008" w:type="dxa"/>
        <w:left w:w="360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 w:val="0"/>
        <w:bCs/>
        <w:i w:val="0"/>
      </w:rPr>
    </w:tblStylePr>
    <w:tblStylePr w:type="firstCol">
      <w:rPr>
        <w:b w:val="0"/>
        <w:bCs/>
        <w:i w:val="0"/>
      </w:rPr>
    </w:tblStylePr>
    <w:tblStylePr w:type="lastCol">
      <w:rPr>
        <w:b w:val="0"/>
        <w:bCs/>
        <w:i w:val="0"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5">
    <w:name w:val="Plain Table 5"/>
    <w:basedOn w:val="Standaardtabel"/>
    <w:uiPriority w:val="44"/>
    <w:rsid w:val="002C256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2C2563"/>
    <w:pPr>
      <w:spacing w:after="0" w:line="240" w:lineRule="auto"/>
    </w:pPr>
    <w:rPr>
      <w:rFonts w:ascii="Consolas" w:hAnsi="Consolas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2C2563"/>
    <w:rPr>
      <w:rFonts w:ascii="Consolas" w:hAnsi="Consolas"/>
      <w:szCs w:val="21"/>
    </w:rPr>
  </w:style>
  <w:style w:type="paragraph" w:styleId="Citaat">
    <w:name w:val="Quote"/>
    <w:basedOn w:val="Standaard"/>
    <w:next w:val="Standaard"/>
    <w:link w:val="CitaatChar"/>
    <w:uiPriority w:val="29"/>
    <w:semiHidden/>
    <w:unhideWhenUsed/>
    <w:qFormat/>
    <w:rsid w:val="002C2563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semiHidden/>
    <w:rsid w:val="002C2563"/>
    <w:rPr>
      <w:i/>
      <w:iCs/>
      <w:color w:val="404040" w:themeColor="text1" w:themeTint="BF"/>
    </w:rPr>
  </w:style>
  <w:style w:type="character" w:styleId="Zwaar">
    <w:name w:val="Strong"/>
    <w:basedOn w:val="Standaardalinea-lettertype"/>
    <w:uiPriority w:val="22"/>
    <w:semiHidden/>
    <w:unhideWhenUsed/>
    <w:qFormat/>
    <w:rsid w:val="002C2563"/>
    <w:rPr>
      <w:b/>
      <w:bCs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2C2563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2C2563"/>
    <w:rPr>
      <w:rFonts w:eastAsiaTheme="minorEastAsia"/>
      <w:color w:val="5A5A5A" w:themeColor="text1" w:themeTint="A5"/>
      <w:spacing w:val="15"/>
    </w:rPr>
  </w:style>
  <w:style w:type="character" w:styleId="Subtielebenadrukking">
    <w:name w:val="Subtle Emphasis"/>
    <w:basedOn w:val="Standaardalinea-lettertype"/>
    <w:uiPriority w:val="19"/>
    <w:semiHidden/>
    <w:unhideWhenUsed/>
    <w:qFormat/>
    <w:rsid w:val="002C2563"/>
    <w:rPr>
      <w:i/>
      <w:iCs/>
      <w:color w:val="404040" w:themeColor="text1" w:themeTint="BF"/>
    </w:rPr>
  </w:style>
  <w:style w:type="character" w:styleId="Subtieleverwijzing">
    <w:name w:val="Subtle Reference"/>
    <w:basedOn w:val="Standaardalinea-lettertype"/>
    <w:uiPriority w:val="31"/>
    <w:semiHidden/>
    <w:unhideWhenUsed/>
    <w:qFormat/>
    <w:rsid w:val="002C2563"/>
    <w:rPr>
      <w:smallCaps/>
      <w:color w:val="5A5A5A" w:themeColor="text1" w:themeTint="A5"/>
    </w:rPr>
  </w:style>
  <w:style w:type="table" w:styleId="3D-effectenvoortabel1">
    <w:name w:val="Table 3D effects 1"/>
    <w:basedOn w:val="Standaardtabel"/>
    <w:uiPriority w:val="99"/>
    <w:semiHidden/>
    <w:unhideWhenUsed/>
    <w:rsid w:val="002C2563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2">
    <w:name w:val="Table 3D effects 2"/>
    <w:basedOn w:val="Standaardtabel"/>
    <w:uiPriority w:val="99"/>
    <w:semiHidden/>
    <w:unhideWhenUsed/>
    <w:rsid w:val="002C256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uiPriority w:val="99"/>
    <w:semiHidden/>
    <w:unhideWhenUsed/>
    <w:rsid w:val="002C256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1">
    <w:name w:val="Table Classic 1"/>
    <w:basedOn w:val="Standaardtabe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uiPriority w:val="99"/>
    <w:semiHidden/>
    <w:unhideWhenUsed/>
    <w:rsid w:val="002C256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uiPriority w:val="99"/>
    <w:semiHidden/>
    <w:unhideWhenUsed/>
    <w:rsid w:val="002C256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uiPriority w:val="99"/>
    <w:semiHidden/>
    <w:unhideWhenUsed/>
    <w:rsid w:val="002C2563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uiPriority w:val="99"/>
    <w:semiHidden/>
    <w:unhideWhenUsed/>
    <w:rsid w:val="002C2563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kolommen1">
    <w:name w:val="Table Columns 1"/>
    <w:basedOn w:val="Standaardtabel"/>
    <w:uiPriority w:val="99"/>
    <w:semiHidden/>
    <w:unhideWhenUsed/>
    <w:rsid w:val="002C2563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uiPriority w:val="99"/>
    <w:semiHidden/>
    <w:unhideWhenUsed/>
    <w:rsid w:val="002C256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uiPriority w:val="99"/>
    <w:semiHidden/>
    <w:unhideWhenUsed/>
    <w:rsid w:val="002C2563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uiPriority w:val="99"/>
    <w:semiHidden/>
    <w:unhideWhenUsed/>
    <w:rsid w:val="002C256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uiPriority w:val="99"/>
    <w:semiHidden/>
    <w:unhideWhenUsed/>
    <w:rsid w:val="002C2563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igentijdsetabel">
    <w:name w:val="Table Contemporary"/>
    <w:basedOn w:val="Standaardtabel"/>
    <w:uiPriority w:val="99"/>
    <w:semiHidden/>
    <w:unhideWhenUsed/>
    <w:rsid w:val="002C256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uiPriority w:val="99"/>
    <w:semiHidden/>
    <w:unhideWhenUsed/>
    <w:rsid w:val="002C2563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">
    <w:name w:val="Table Grid"/>
    <w:basedOn w:val="Standaardtabel"/>
    <w:uiPriority w:val="59"/>
    <w:rsid w:val="002C2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1">
    <w:name w:val="Table Grid 1"/>
    <w:basedOn w:val="Standaardtabel"/>
    <w:uiPriority w:val="99"/>
    <w:semiHidden/>
    <w:unhideWhenUsed/>
    <w:rsid w:val="002C256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uiPriority w:val="99"/>
    <w:semiHidden/>
    <w:unhideWhenUsed/>
    <w:rsid w:val="002C2563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uiPriority w:val="99"/>
    <w:semiHidden/>
    <w:unhideWhenUsed/>
    <w:rsid w:val="002C2563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uiPriority w:val="99"/>
    <w:semiHidden/>
    <w:unhideWhenUsed/>
    <w:rsid w:val="002C2563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uiPriority w:val="99"/>
    <w:semiHidden/>
    <w:unhideWhenUsed/>
    <w:rsid w:val="002C2563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uiPriority w:val="99"/>
    <w:semiHidden/>
    <w:unhideWhenUsed/>
    <w:rsid w:val="002C2563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licht">
    <w:name w:val="Grid Table Light"/>
    <w:basedOn w:val="Standaardtabel"/>
    <w:uiPriority w:val="45"/>
    <w:rsid w:val="002C256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ijst1">
    <w:name w:val="Table List 1"/>
    <w:basedOn w:val="Standaardtabel"/>
    <w:uiPriority w:val="99"/>
    <w:semiHidden/>
    <w:unhideWhenUsed/>
    <w:rsid w:val="002C256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uiPriority w:val="99"/>
    <w:semiHidden/>
    <w:unhideWhenUsed/>
    <w:rsid w:val="002C256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uiPriority w:val="99"/>
    <w:semiHidden/>
    <w:unhideWhenUsed/>
    <w:rsid w:val="002C256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6">
    <w:name w:val="Table List 6"/>
    <w:basedOn w:val="Standaardtabel"/>
    <w:uiPriority w:val="99"/>
    <w:semiHidden/>
    <w:unhideWhenUsed/>
    <w:rsid w:val="002C2563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ijst7">
    <w:name w:val="Table List 7"/>
    <w:basedOn w:val="Standaardtabel"/>
    <w:uiPriority w:val="99"/>
    <w:semiHidden/>
    <w:unhideWhenUsed/>
    <w:rsid w:val="002C256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uiPriority w:val="99"/>
    <w:semiHidden/>
    <w:unhideWhenUsed/>
    <w:rsid w:val="002C256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2C2563"/>
    <w:pPr>
      <w:spacing w:after="0"/>
      <w:ind w:left="220" w:hanging="220"/>
    </w:p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2C2563"/>
    <w:pPr>
      <w:spacing w:after="0"/>
    </w:pPr>
  </w:style>
  <w:style w:type="table" w:styleId="Professioneletabel">
    <w:name w:val="Table Professional"/>
    <w:basedOn w:val="Standaardtabel"/>
    <w:uiPriority w:val="99"/>
    <w:semiHidden/>
    <w:unhideWhenUsed/>
    <w:rsid w:val="002C2563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envoudigetabel1">
    <w:name w:val="Table Simple 1"/>
    <w:basedOn w:val="Standaardtabel"/>
    <w:uiPriority w:val="99"/>
    <w:semiHidden/>
    <w:unhideWhenUsed/>
    <w:rsid w:val="002C2563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uiPriority w:val="99"/>
    <w:semiHidden/>
    <w:unhideWhenUsed/>
    <w:rsid w:val="002C256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uiPriority w:val="99"/>
    <w:semiHidden/>
    <w:unhideWhenUsed/>
    <w:rsid w:val="002C2563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erfijndetabel1">
    <w:name w:val="Table Subtle 1"/>
    <w:basedOn w:val="Standaardtabel"/>
    <w:uiPriority w:val="99"/>
    <w:semiHidden/>
    <w:unhideWhenUsed/>
    <w:rsid w:val="002C256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uiPriority w:val="99"/>
    <w:semiHidden/>
    <w:unhideWhenUsed/>
    <w:rsid w:val="002C256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uiPriority w:val="99"/>
    <w:semiHidden/>
    <w:unhideWhenUsed/>
    <w:rsid w:val="002C25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tabel1">
    <w:name w:val="Table Web 1"/>
    <w:basedOn w:val="Standaardtabel"/>
    <w:uiPriority w:val="99"/>
    <w:semiHidden/>
    <w:unhideWhenUsed/>
    <w:rsid w:val="002C2563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uiPriority w:val="99"/>
    <w:semiHidden/>
    <w:unhideWhenUsed/>
    <w:rsid w:val="002C2563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uiPriority w:val="99"/>
    <w:semiHidden/>
    <w:unhideWhenUsed/>
    <w:rsid w:val="002C2563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ard"/>
    <w:next w:val="Standaard"/>
    <w:link w:val="TitelChar"/>
    <w:unhideWhenUsed/>
    <w:qFormat/>
    <w:rsid w:val="00B9569D"/>
    <w:pPr>
      <w:spacing w:after="0" w:line="216" w:lineRule="auto"/>
    </w:pPr>
    <w:rPr>
      <w:rFonts w:asciiTheme="majorHAnsi" w:eastAsiaTheme="majorEastAsia" w:hAnsiTheme="majorHAnsi" w:cstheme="majorBidi"/>
      <w:color w:val="0B5748" w:themeColor="accent1" w:themeShade="80"/>
      <w:sz w:val="28"/>
      <w:szCs w:val="56"/>
    </w:rPr>
  </w:style>
  <w:style w:type="character" w:customStyle="1" w:styleId="TitelChar">
    <w:name w:val="Titel Char"/>
    <w:basedOn w:val="Standaardalinea-lettertype"/>
    <w:link w:val="Titel"/>
    <w:rsid w:val="00343FBB"/>
    <w:rPr>
      <w:rFonts w:asciiTheme="majorHAnsi" w:eastAsiaTheme="majorEastAsia" w:hAnsiTheme="majorHAnsi" w:cstheme="majorBidi"/>
      <w:color w:val="0B5748" w:themeColor="accent1" w:themeShade="80"/>
      <w:sz w:val="28"/>
      <w:szCs w:val="56"/>
    </w:rPr>
  </w:style>
  <w:style w:type="paragraph" w:styleId="Kopbronvermelding">
    <w:name w:val="toa heading"/>
    <w:basedOn w:val="Standaard"/>
    <w:next w:val="Standaard"/>
    <w:uiPriority w:val="99"/>
    <w:semiHidden/>
    <w:unhideWhenUsed/>
    <w:rsid w:val="002C256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Inhopg1">
    <w:name w:val="toc 1"/>
    <w:basedOn w:val="Standaard"/>
    <w:next w:val="Standaard"/>
    <w:autoRedefine/>
    <w:uiPriority w:val="39"/>
    <w:semiHidden/>
    <w:unhideWhenUsed/>
    <w:rsid w:val="002C2563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semiHidden/>
    <w:unhideWhenUsed/>
    <w:rsid w:val="002C2563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2C2563"/>
    <w:pPr>
      <w:spacing w:after="100"/>
      <w:ind w:left="440"/>
    </w:p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2C2563"/>
    <w:pPr>
      <w:spacing w:after="100"/>
      <w:ind w:left="66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2C2563"/>
    <w:pPr>
      <w:spacing w:after="100"/>
      <w:ind w:left="88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2C2563"/>
    <w:pPr>
      <w:spacing w:after="100"/>
      <w:ind w:left="11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2C2563"/>
    <w:pPr>
      <w:spacing w:after="100"/>
      <w:ind w:left="132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2C2563"/>
    <w:pPr>
      <w:spacing w:after="100"/>
      <w:ind w:left="154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2C2563"/>
    <w:pPr>
      <w:spacing w:after="100"/>
      <w:ind w:left="1760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C2563"/>
    <w:pPr>
      <w:outlineLvl w:val="9"/>
    </w:pPr>
  </w:style>
  <w:style w:type="paragraph" w:styleId="Aanhef">
    <w:name w:val="Salutation"/>
    <w:basedOn w:val="Standaard"/>
    <w:next w:val="Standaard"/>
    <w:link w:val="AanhefChar"/>
    <w:uiPriority w:val="4"/>
    <w:qFormat/>
    <w:rsid w:val="00156EF1"/>
  </w:style>
  <w:style w:type="character" w:customStyle="1" w:styleId="AanhefChar">
    <w:name w:val="Aanhef Char"/>
    <w:basedOn w:val="Standaardalinea-lettertype"/>
    <w:link w:val="Aanhef"/>
    <w:uiPriority w:val="4"/>
    <w:rsid w:val="00156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dewaard\AppData\Roaming\Microsoft\Sjablonen\Zakelijke%20brief%20(ontwerp%20Verkoopstrepe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3A07E35FA454570B640889E6B80D2D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EF140FB-B39D-4BE0-9EE0-36F169BB5CDD}"/>
      </w:docPartPr>
      <w:docPartBody>
        <w:p w:rsidR="00000000" w:rsidRDefault="006E5823">
          <w:pPr>
            <w:pStyle w:val="A3A07E35FA454570B640889E6B80D2DF"/>
          </w:pPr>
          <w:r w:rsidRPr="006F1118">
            <w:rPr>
              <w:lang w:bidi="nl-NL"/>
            </w:rPr>
            <w:t>Uw naam</w:t>
          </w:r>
        </w:p>
      </w:docPartBody>
    </w:docPart>
    <w:docPart>
      <w:docPartPr>
        <w:name w:val="8938EB0E5D174C428B99515C649D71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DA90B06-9740-4CD7-8B7D-CEB8334FD28C}"/>
      </w:docPartPr>
      <w:docPartBody>
        <w:p w:rsidR="00000000" w:rsidRDefault="006E5823">
          <w:pPr>
            <w:pStyle w:val="8938EB0E5D174C428B99515C649D71C6"/>
          </w:pPr>
          <w:r w:rsidRPr="006F1118">
            <w:rPr>
              <w:lang w:bidi="nl-NL"/>
            </w:rPr>
            <w:t>Adres, postcode, plaats</w:t>
          </w:r>
        </w:p>
      </w:docPartBody>
    </w:docPart>
    <w:docPart>
      <w:docPartPr>
        <w:name w:val="728A7448BE1C4AE6AFC211154958AD2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382C0F6-423A-458A-AFEC-A9736CB20557}"/>
      </w:docPartPr>
      <w:docPartBody>
        <w:p w:rsidR="00000000" w:rsidRDefault="006E5823">
          <w:pPr>
            <w:pStyle w:val="728A7448BE1C4AE6AFC211154958AD22"/>
          </w:pPr>
          <w:r w:rsidRPr="006F1118">
            <w:rPr>
              <w:lang w:bidi="nl-NL"/>
            </w:rPr>
            <w:t>Telefoon</w:t>
          </w:r>
          <w:r w:rsidRPr="001C4D42">
            <w:rPr>
              <w:lang w:bidi="nl-NL"/>
            </w:rPr>
            <w:t>nummer</w:t>
          </w:r>
        </w:p>
      </w:docPartBody>
    </w:docPart>
    <w:docPart>
      <w:docPartPr>
        <w:name w:val="73C4999D127F44C4B211195BEA4512F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3D8E0DF-3E9A-4DC8-BA0D-5C1C41FC88E9}"/>
      </w:docPartPr>
      <w:docPartBody>
        <w:p w:rsidR="00000000" w:rsidRDefault="006E5823">
          <w:pPr>
            <w:pStyle w:val="73C4999D127F44C4B211195BEA4512FE"/>
          </w:pPr>
          <w:r w:rsidRPr="003D0FBD">
            <w:rPr>
              <w:lang w:bidi="nl-NL"/>
            </w:rPr>
            <w:t>E-</w:t>
          </w:r>
          <w:r w:rsidRPr="001C4D42">
            <w:rPr>
              <w:lang w:bidi="nl-NL"/>
            </w:rPr>
            <w:t>mailadres</w:t>
          </w:r>
        </w:p>
      </w:docPartBody>
    </w:docPart>
    <w:docPart>
      <w:docPartPr>
        <w:name w:val="C21F96C5DF584D8B935E6C5F444E838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71EEB8-D410-455C-904B-18B46A490C20}"/>
      </w:docPartPr>
      <w:docPartBody>
        <w:p w:rsidR="00000000" w:rsidRDefault="006E5823">
          <w:pPr>
            <w:pStyle w:val="C21F96C5DF584D8B935E6C5F444E838C"/>
          </w:pPr>
          <w:r w:rsidRPr="006F1118">
            <w:rPr>
              <w:lang w:bidi="nl-NL"/>
            </w:rPr>
            <w:t>Datum</w:t>
          </w:r>
        </w:p>
      </w:docPartBody>
    </w:docPart>
    <w:docPart>
      <w:docPartPr>
        <w:name w:val="284C0E24E41C4E50A79E1EE45E62EEA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EB1D0B-48CF-4946-92B2-5BB74CEFF47F}"/>
      </w:docPartPr>
      <w:docPartBody>
        <w:p w:rsidR="00000000" w:rsidRDefault="006E5823">
          <w:pPr>
            <w:pStyle w:val="284C0E24E41C4E50A79E1EE45E62EEA1"/>
          </w:pPr>
          <w:r w:rsidRPr="006F1118">
            <w:rPr>
              <w:lang w:bidi="nl-NL"/>
            </w:rPr>
            <w:t>Naam van geadresseerde</w:t>
          </w:r>
        </w:p>
      </w:docPartBody>
    </w:docPart>
    <w:docPart>
      <w:docPartPr>
        <w:name w:val="73A362592F1B4CFEBC43FD3AC8A03E7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A8A533-60E2-4A53-A010-6D1638CC66EE}"/>
      </w:docPartPr>
      <w:docPartBody>
        <w:p w:rsidR="00000000" w:rsidRDefault="006E5823">
          <w:pPr>
            <w:pStyle w:val="73A362592F1B4CFEBC43FD3AC8A03E74"/>
          </w:pPr>
          <w:r w:rsidRPr="006F1118">
            <w:rPr>
              <w:lang w:bidi="nl-NL"/>
            </w:rPr>
            <w:t>naam van ontvanger</w:t>
          </w:r>
        </w:p>
      </w:docPartBody>
    </w:docPart>
    <w:docPart>
      <w:docPartPr>
        <w:name w:val="77A963C3983F4DFD882868592829BB7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2F4D58F-F40F-431B-80C0-FA93F19CF419}"/>
      </w:docPartPr>
      <w:docPartBody>
        <w:p w:rsidR="00000000" w:rsidRDefault="006E5823">
          <w:pPr>
            <w:pStyle w:val="77A963C3983F4DFD882868592829BB7C"/>
          </w:pPr>
          <w:r w:rsidRPr="006F1118">
            <w:rPr>
              <w:lang w:bidi="nl-NL"/>
            </w:rPr>
            <w:t>Met vriendelijke groet,</w:t>
          </w:r>
        </w:p>
      </w:docPartBody>
    </w:docPart>
    <w:docPart>
      <w:docPartPr>
        <w:name w:val="8F1EDC27FCD146D0A5BD35EED3303C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0166BF-D915-490F-BD4A-D1860DE791CB}"/>
      </w:docPartPr>
      <w:docPartBody>
        <w:p w:rsidR="00000000" w:rsidRDefault="006E5823">
          <w:pPr>
            <w:pStyle w:val="8F1EDC27FCD146D0A5BD35EED3303C87"/>
          </w:pPr>
          <w:r w:rsidRPr="006F1118">
            <w:rPr>
              <w:lang w:bidi="nl-NL"/>
            </w:rPr>
            <w:t>Uw naam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823"/>
    <w:rsid w:val="006E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3A07E35FA454570B640889E6B80D2DF">
    <w:name w:val="A3A07E35FA454570B640889E6B80D2DF"/>
  </w:style>
  <w:style w:type="paragraph" w:customStyle="1" w:styleId="8938EB0E5D174C428B99515C649D71C6">
    <w:name w:val="8938EB0E5D174C428B99515C649D71C6"/>
  </w:style>
  <w:style w:type="paragraph" w:customStyle="1" w:styleId="728A7448BE1C4AE6AFC211154958AD22">
    <w:name w:val="728A7448BE1C4AE6AFC211154958AD22"/>
  </w:style>
  <w:style w:type="paragraph" w:customStyle="1" w:styleId="73C4999D127F44C4B211195BEA4512FE">
    <w:name w:val="73C4999D127F44C4B211195BEA4512FE"/>
  </w:style>
  <w:style w:type="paragraph" w:customStyle="1" w:styleId="C21F96C5DF584D8B935E6C5F444E838C">
    <w:name w:val="C21F96C5DF584D8B935E6C5F444E838C"/>
  </w:style>
  <w:style w:type="paragraph" w:customStyle="1" w:styleId="284C0E24E41C4E50A79E1EE45E62EEA1">
    <w:name w:val="284C0E24E41C4E50A79E1EE45E62EEA1"/>
  </w:style>
  <w:style w:type="paragraph" w:customStyle="1" w:styleId="192A8E5B75D0425DB89E1538C08D841F">
    <w:name w:val="192A8E5B75D0425DB89E1538C08D841F"/>
  </w:style>
  <w:style w:type="paragraph" w:customStyle="1" w:styleId="2C437F29E4B8458A8855359B5B07E0CF">
    <w:name w:val="2C437F29E4B8458A8855359B5B07E0CF"/>
  </w:style>
  <w:style w:type="paragraph" w:customStyle="1" w:styleId="73A362592F1B4CFEBC43FD3AC8A03E74">
    <w:name w:val="73A362592F1B4CFEBC43FD3AC8A03E74"/>
  </w:style>
  <w:style w:type="paragraph" w:customStyle="1" w:styleId="C53DAB40D10E4848874D8244F1524E20">
    <w:name w:val="C53DAB40D10E4848874D8244F1524E20"/>
  </w:style>
  <w:style w:type="paragraph" w:customStyle="1" w:styleId="77A963C3983F4DFD882868592829BB7C">
    <w:name w:val="77A963C3983F4DFD882868592829BB7C"/>
  </w:style>
  <w:style w:type="paragraph" w:customStyle="1" w:styleId="8F1EDC27FCD146D0A5BD35EED3303C87">
    <w:name w:val="8F1EDC27FCD146D0A5BD35EED3303C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ales">
      <a:dk1>
        <a:sysClr val="windowText" lastClr="000000"/>
      </a:dk1>
      <a:lt1>
        <a:sysClr val="window" lastClr="FFFFFF"/>
      </a:lt1>
      <a:dk2>
        <a:srgbClr val="1F2123"/>
      </a:dk2>
      <a:lt2>
        <a:srgbClr val="EBEBEB"/>
      </a:lt2>
      <a:accent1>
        <a:srgbClr val="17AE92"/>
      </a:accent1>
      <a:accent2>
        <a:srgbClr val="F7A23F"/>
      </a:accent2>
      <a:accent3>
        <a:srgbClr val="6F7E84"/>
      </a:accent3>
      <a:accent4>
        <a:srgbClr val="178DBB"/>
      </a:accent4>
      <a:accent5>
        <a:srgbClr val="E3584E"/>
      </a:accent5>
      <a:accent6>
        <a:srgbClr val="6FB344"/>
      </a:accent6>
      <a:hlink>
        <a:srgbClr val="178DBB"/>
      </a:hlink>
      <a:folHlink>
        <a:srgbClr val="885BA2"/>
      </a:folHlink>
    </a:clrScheme>
    <a:fontScheme name="Hardcover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c32302c77d4085ecf495bdddb7f5e889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4ab5ae46be95f9d0be6107e8200be7a2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129594C3-2117-4A2C-8C99-B55F5FA1BB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D4AA10-B996-4440-A590-FA694B599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3AD987-CCAD-4DA2-9B51-BFF19EE1B31E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Zakelijke brief (ontwerp Verkoopstrepen)</Template>
  <TotalTime>2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de Waard</dc:creator>
  <cp:keywords>(Naam van wethouder)</cp:keywords>
  <cp:lastModifiedBy>Stefan de Waard</cp:lastModifiedBy>
  <cp:revision>1</cp:revision>
  <dcterms:created xsi:type="dcterms:W3CDTF">2022-03-02T15:01:00Z</dcterms:created>
  <dcterms:modified xsi:type="dcterms:W3CDTF">2022-03-02T15:03:00Z</dcterms:modified>
  <cp:contentStatus>Jouw naam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