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3A8" w:rsidRDefault="00433093">
      <w:pPr>
        <w:pStyle w:val="Titel"/>
      </w:pPr>
      <w:r>
        <w:t>Argumentative Essay</w:t>
      </w:r>
    </w:p>
    <w:p w:rsidR="009003A8" w:rsidRDefault="00433093" w:rsidP="004C5B98">
      <w:pPr>
        <w:pStyle w:val="Kop1"/>
      </w:pPr>
      <w:r>
        <w:t>Introduction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 xml:space="preserve">Introduce a relevant topic, acknowledging how it is debatable. If the topic is complicated, provide some background information to help clarify. What is the issue? Who cares? Then, state your </w:t>
      </w:r>
      <w:r w:rsidRPr="00433093">
        <w:rPr>
          <w:i/>
        </w:rPr>
        <w:t xml:space="preserve">opinion on the </w:t>
      </w:r>
      <w:r w:rsidRPr="00433093">
        <w:rPr>
          <w:i/>
        </w:rPr>
        <w:t>topic and explain why you feel this way.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>The issue of [name of issue of focus] is [important/relevant] because [state reasons]. This issue is [controversial/debatable] because while some believe that [describe one perspective on issue], oth</w:t>
      </w:r>
      <w:r>
        <w:t>ers believe that [describe another perspective on issue].</w:t>
      </w:r>
    </w:p>
    <w:p w:rsidR="009003A8" w:rsidRDefault="00433093" w:rsidP="004C5B98">
      <w:pPr>
        <w:pStyle w:val="Kop1"/>
      </w:pPr>
      <w:r>
        <w:t>Thesis Statement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>In your thesis statement, summarize the supporting arguments (rational, ethical, emotional) you will use to validate your opinion. Be short, concise and use confident la</w:t>
      </w:r>
      <w:r w:rsidRPr="00433093">
        <w:rPr>
          <w:i/>
        </w:rPr>
        <w:t>nguage.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>My opinion on the issue is that [state opinion clearly.] I strongly believe this because [summarize your most powerful argument.]</w:t>
      </w:r>
    </w:p>
    <w:p w:rsidR="009003A8" w:rsidRDefault="00433093" w:rsidP="004C5B98">
      <w:pPr>
        <w:pStyle w:val="Kop1"/>
      </w:pPr>
      <w:r>
        <w:t>Supporting Claim 1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>Write topic sentence introducing your first supporting claim. Discuss w</w:t>
      </w:r>
      <w:r w:rsidRPr="00433093">
        <w:rPr>
          <w:i/>
        </w:rPr>
        <w:t>hy it supports your central argument. How does it further your position? Use evidence (fact, quote, statistic, example) to explain. If you have multiple pieces of evidence, great.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 xml:space="preserve">Starting Sentence Option 1: It is important to realize that </w:t>
      </w:r>
      <w:r>
        <w:t>[state a fact in support of your thesis.]</w:t>
      </w:r>
    </w:p>
    <w:p w:rsidR="009003A8" w:rsidRDefault="00433093">
      <w:r>
        <w:t>Starting Sentence Option 2: Experts who have studied this issue have found that [summarize evidence in support of your thesis.]</w:t>
      </w:r>
    </w:p>
    <w:p w:rsidR="009003A8" w:rsidRDefault="00433093" w:rsidP="004C5B98">
      <w:pPr>
        <w:pStyle w:val="Kop1"/>
      </w:pPr>
      <w:r>
        <w:lastRenderedPageBreak/>
        <w:t>Supporting Claim 2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>Write a topic sentence introducing your second supporti</w:t>
      </w:r>
      <w:r w:rsidRPr="00433093">
        <w:rPr>
          <w:i/>
        </w:rPr>
        <w:t>ng claim. How is this claim relevant? Does it further your position? How? Use evidence (fact, quote, statistic, example) to explain.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>Starting Sentence Option 1: Many experts have weighed in on the subject including [name expert] who said th</w:t>
      </w:r>
      <w:r>
        <w:t xml:space="preserve">at </w:t>
      </w:r>
      <w:proofErr w:type="spellStart"/>
      <w:r>
        <w:t>â€</w:t>
      </w:r>
      <w:proofErr w:type="gramStart"/>
      <w:r>
        <w:t>œ</w:t>
      </w:r>
      <w:proofErr w:type="spellEnd"/>
      <w:r>
        <w:t>[</w:t>
      </w:r>
      <w:proofErr w:type="gramEnd"/>
      <w:r>
        <w:t>insert quotation that supports your thesis.]</w:t>
      </w:r>
    </w:p>
    <w:p w:rsidR="009003A8" w:rsidRDefault="00433093">
      <w:r>
        <w:t>Starting Sentence Option 2: A prominent example of [my thesis] can be found in [describe an event or experience that supports your thesis.]</w:t>
      </w:r>
    </w:p>
    <w:p w:rsidR="009003A8" w:rsidRDefault="00433093" w:rsidP="004C5B98">
      <w:pPr>
        <w:pStyle w:val="Kop1"/>
      </w:pPr>
      <w:r>
        <w:t>Supporting Claim 3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>Write a topic sentence introducin</w:t>
      </w:r>
      <w:r w:rsidRPr="00433093">
        <w:rPr>
          <w:i/>
        </w:rPr>
        <w:t>g your third supporting claim. Like the previous paragraphs, discuss how it supports your central argument. Use evidence (fact, quote, statistic, example) to explain. Again, don't limit yourself to one paragraph.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>Starting Sentence Option 1:</w:t>
      </w:r>
      <w:r>
        <w:t xml:space="preserve"> A further example that [paraphrase my thesis] is true can be found in [describe a second event or experience that supports your thesis.]</w:t>
      </w:r>
    </w:p>
    <w:p w:rsidR="009003A8" w:rsidRDefault="00433093">
      <w:r>
        <w:t>Starting Sentence Option 2: Another expert supports [my thesis] in his publication [name book or article.] There, [nam</w:t>
      </w:r>
      <w:r>
        <w:t xml:space="preserve">e of expert] writes that </w:t>
      </w:r>
      <w:proofErr w:type="spellStart"/>
      <w:r>
        <w:t>â€</w:t>
      </w:r>
      <w:proofErr w:type="gramStart"/>
      <w:r>
        <w:t>œ</w:t>
      </w:r>
      <w:proofErr w:type="spellEnd"/>
      <w:r>
        <w:t>[</w:t>
      </w:r>
      <w:proofErr w:type="gramEnd"/>
      <w:r>
        <w:t>insert quotation that supports your thesis.]</w:t>
      </w:r>
    </w:p>
    <w:p w:rsidR="009003A8" w:rsidRDefault="00433093" w:rsidP="004C5B98">
      <w:pPr>
        <w:pStyle w:val="Kop1"/>
      </w:pPr>
      <w:r>
        <w:t>Rebuttal 1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 xml:space="preserve">Address the opposing viewpoint. What do they say about the topic? What evidence do they put forward to justify their claims? Provide evidence (fact, quote, </w:t>
      </w:r>
      <w:r w:rsidRPr="00433093">
        <w:rPr>
          <w:i/>
        </w:rPr>
        <w:t>statistic, logic) that refutes this claim. Why do you disagree with this argument?</w:t>
      </w:r>
      <w:bookmarkStart w:id="0" w:name="_GoBack"/>
      <w:bookmarkEnd w:id="0"/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>Some people believe that [state opposite of thesis] because [state reason.] This is faulty reasoning because [paraphrase your rebuttal.]</w:t>
      </w:r>
    </w:p>
    <w:p w:rsidR="009003A8" w:rsidRDefault="00433093" w:rsidP="004C5B98">
      <w:pPr>
        <w:pStyle w:val="Kop1"/>
      </w:pPr>
      <w:r>
        <w:t>Rebuttal 2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</w:t>
      </w:r>
      <w:r w:rsidRPr="00634831">
        <w:rPr>
          <w:i/>
        </w:rPr>
        <w:t>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lastRenderedPageBreak/>
        <w:t>Again, acknowledge a major claim from the opposing side holds. Why is this claim false or weak? Use evidence (fact, quote, statistic, logic) to refute this argument. Why is your argument stronger?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Pr="00634831" w:rsidRDefault="00433093">
      <w:pPr>
        <w:rPr>
          <w:bCs/>
        </w:rPr>
      </w:pPr>
      <w:r>
        <w:t>Another common reason people believe tha</w:t>
      </w:r>
      <w:r>
        <w:t xml:space="preserve">t [state opposite of thesis] is because [state reason.] In </w:t>
      </w:r>
      <w:r w:rsidRPr="00634831">
        <w:rPr>
          <w:bCs/>
        </w:rPr>
        <w:t>this case, they are wrong because they are not considering that [statement in favor of your thesis].</w:t>
      </w:r>
    </w:p>
    <w:p w:rsidR="009003A8" w:rsidRDefault="00433093" w:rsidP="004C5B98">
      <w:pPr>
        <w:pStyle w:val="Kop1"/>
      </w:pPr>
      <w:r>
        <w:t>Conclusion</w:t>
      </w:r>
    </w:p>
    <w:p w:rsidR="009003A8" w:rsidRPr="00634831" w:rsidRDefault="00433093">
      <w:pPr>
        <w:rPr>
          <w:i/>
        </w:rPr>
      </w:pPr>
      <w:r w:rsidRPr="00634831">
        <w:rPr>
          <w:i/>
        </w:rPr>
        <w:t>Section Tip</w:t>
      </w:r>
    </w:p>
    <w:p w:rsidR="009003A8" w:rsidRPr="00433093" w:rsidRDefault="00433093">
      <w:pPr>
        <w:rPr>
          <w:i/>
        </w:rPr>
      </w:pPr>
      <w:r w:rsidRPr="00433093">
        <w:rPr>
          <w:i/>
        </w:rPr>
        <w:t>In your conclusion, review the central points of your argument. How has t</w:t>
      </w:r>
      <w:r w:rsidRPr="00433093">
        <w:rPr>
          <w:i/>
        </w:rPr>
        <w:t>he supporting evidence proven your point of view? How has your argument evolved? Finally, revisit the topic and stress the importance of your opinion.</w:t>
      </w:r>
    </w:p>
    <w:p w:rsidR="009003A8" w:rsidRPr="002C31B7" w:rsidRDefault="00433093">
      <w:pPr>
        <w:rPr>
          <w:u w:val="single"/>
        </w:rPr>
      </w:pPr>
      <w:r w:rsidRPr="002C31B7">
        <w:rPr>
          <w:u w:val="single"/>
        </w:rPr>
        <w:t>Section Content</w:t>
      </w:r>
    </w:p>
    <w:p w:rsidR="009003A8" w:rsidRDefault="00433093">
      <w:r>
        <w:t xml:space="preserve">Starting Sentence Option 1: The reasons to believe [the opposite of my thesis] have been </w:t>
      </w:r>
      <w:r>
        <w:t>discounted again and again by [choose one or more: experts, experience, statistics.]</w:t>
      </w:r>
    </w:p>
    <w:p w:rsidR="009003A8" w:rsidRDefault="00433093">
      <w:r>
        <w:t>Starting Sentence Option 2: The evidence in support of [my thesis] is stronger than the refutations of naysayers.</w:t>
      </w:r>
    </w:p>
    <w:sectPr w:rsidR="009003A8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A8"/>
    <w:rsid w:val="002C31B7"/>
    <w:rsid w:val="00433093"/>
    <w:rsid w:val="004C5B98"/>
    <w:rsid w:val="00634831"/>
    <w:rsid w:val="0090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599DB-0861-4F3B-8284-D1E9A296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A3277"/>
  </w:style>
  <w:style w:type="paragraph" w:styleId="Kop1">
    <w:name w:val="heading 1"/>
    <w:basedOn w:val="Standaard"/>
    <w:next w:val="Standaard"/>
    <w:link w:val="Kop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CD9"/>
  </w:style>
  <w:style w:type="character" w:customStyle="1" w:styleId="Kop1Char">
    <w:name w:val="Kop 1 Char"/>
    <w:basedOn w:val="Standaardalinea-lettertype"/>
    <w:link w:val="Kop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Dendoncker</dc:creator>
  <cp:lastModifiedBy>Steven Dendoncker</cp:lastModifiedBy>
  <cp:revision>2</cp:revision>
  <dcterms:created xsi:type="dcterms:W3CDTF">2019-06-09T04:01:00Z</dcterms:created>
  <dcterms:modified xsi:type="dcterms:W3CDTF">2019-06-09T04:01:00Z</dcterms:modified>
</cp:coreProperties>
</file>