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3E1F" w:rsidRPr="00A93E1F" w:rsidRDefault="00A93E1F" w:rsidP="00A93E1F">
      <w:pPr>
        <w:jc w:val="center"/>
        <w:rPr>
          <w:b/>
          <w:u w:val="single"/>
          <w:lang w:val="fr-FR"/>
        </w:rPr>
      </w:pPr>
      <w:r w:rsidRPr="00A93E1F">
        <w:rPr>
          <w:b/>
          <w:u w:val="single"/>
          <w:lang w:val="fr-FR"/>
        </w:rPr>
        <w:t>Carte de Noël 1</w:t>
      </w:r>
    </w:p>
    <w:p w:rsidR="00A93E1F" w:rsidRDefault="00A93E1F" w:rsidP="005F00C2">
      <w:pPr>
        <w:rPr>
          <w:lang w:val="fr-FR"/>
        </w:rPr>
      </w:pPr>
    </w:p>
    <w:p w:rsidR="004B3216" w:rsidRPr="007C46A4" w:rsidRDefault="007C46A4" w:rsidP="005F00C2">
      <w:pPr>
        <w:rPr>
          <w:lang w:val="fr-FR"/>
        </w:rPr>
      </w:pPr>
      <w:r w:rsidRPr="007C46A4">
        <w:rPr>
          <w:lang w:val="fr-FR"/>
        </w:rPr>
        <w:t xml:space="preserve">Prends </w:t>
      </w:r>
      <w:r>
        <w:rPr>
          <w:lang w:val="fr-FR"/>
        </w:rPr>
        <w:t>une feuille A4</w:t>
      </w:r>
      <w:r w:rsidRPr="007C46A4">
        <w:rPr>
          <w:lang w:val="fr-FR"/>
        </w:rPr>
        <w:t xml:space="preserve"> couleur 10.</w:t>
      </w:r>
    </w:p>
    <w:p w:rsidR="007C46A4" w:rsidRPr="007C46A4" w:rsidRDefault="007C46A4" w:rsidP="005F00C2">
      <w:pPr>
        <w:rPr>
          <w:lang w:val="fr-FR"/>
        </w:rPr>
      </w:pPr>
      <w:r w:rsidRPr="007C46A4">
        <w:rPr>
          <w:lang w:val="fr-FR"/>
        </w:rPr>
        <w:t>Plie en deux</w:t>
      </w:r>
      <w:r w:rsidR="003D40B1">
        <w:rPr>
          <w:lang w:val="fr-FR"/>
        </w:rPr>
        <w:t xml:space="preserve"> (2)</w:t>
      </w:r>
      <w:r w:rsidRPr="007C46A4">
        <w:rPr>
          <w:lang w:val="fr-FR"/>
        </w:rPr>
        <w:t>.</w:t>
      </w:r>
    </w:p>
    <w:p w:rsidR="007C46A4" w:rsidRDefault="007C46A4" w:rsidP="005F00C2">
      <w:pPr>
        <w:rPr>
          <w:lang w:val="fr-FR"/>
        </w:rPr>
      </w:pPr>
    </w:p>
    <w:p w:rsidR="007C46A4" w:rsidRDefault="007C46A4" w:rsidP="005F00C2">
      <w:pPr>
        <w:rPr>
          <w:lang w:val="fr-FR"/>
        </w:rPr>
      </w:pPr>
      <w:r>
        <w:rPr>
          <w:lang w:val="fr-FR"/>
        </w:rPr>
        <w:t>Prends du papier couleurs:</w:t>
      </w:r>
    </w:p>
    <w:p w:rsidR="007C46A4" w:rsidRDefault="005D227E" w:rsidP="005F00C2">
      <w:pPr>
        <w:rPr>
          <w:lang w:val="fr-FR"/>
        </w:rPr>
      </w:pPr>
      <w:r>
        <w:rPr>
          <w:lang w:val="fr-FR"/>
        </w:rPr>
        <w:t>1-3-4-</w:t>
      </w:r>
      <w:r w:rsidR="007C46A4">
        <w:rPr>
          <w:lang w:val="fr-FR"/>
        </w:rPr>
        <w:t>7-10</w:t>
      </w:r>
    </w:p>
    <w:p w:rsidR="007C46A4" w:rsidRDefault="007C46A4" w:rsidP="005F00C2">
      <w:pPr>
        <w:rPr>
          <w:lang w:val="fr-FR"/>
        </w:rPr>
      </w:pPr>
    </w:p>
    <w:p w:rsidR="007C46A4" w:rsidRDefault="007C46A4" w:rsidP="005F00C2">
      <w:pPr>
        <w:rPr>
          <w:lang w:val="fr-FR"/>
        </w:rPr>
      </w:pPr>
      <w:r>
        <w:rPr>
          <w:lang w:val="fr-FR"/>
        </w:rPr>
        <w:t>Couleur 3:</w:t>
      </w:r>
    </w:p>
    <w:p w:rsidR="007C46A4" w:rsidRDefault="007C46A4" w:rsidP="005F00C2">
      <w:pPr>
        <w:rPr>
          <w:lang w:val="fr-FR"/>
        </w:rPr>
      </w:pPr>
      <w:r>
        <w:rPr>
          <w:lang w:val="fr-FR"/>
        </w:rPr>
        <w:t xml:space="preserve">Dessine et coupe un cercle de </w:t>
      </w:r>
      <w:r w:rsidR="006A0F48">
        <w:rPr>
          <w:lang w:val="fr-FR"/>
        </w:rPr>
        <w:t>5</w:t>
      </w:r>
      <w:r>
        <w:rPr>
          <w:lang w:val="fr-FR"/>
        </w:rPr>
        <w:t xml:space="preserve"> cm</w:t>
      </w:r>
      <w:r w:rsidR="006A0F48">
        <w:rPr>
          <w:lang w:val="fr-FR"/>
        </w:rPr>
        <w:t xml:space="preserve"> de diamètre</w:t>
      </w:r>
      <w:r w:rsidR="003D40B1">
        <w:rPr>
          <w:lang w:val="fr-FR"/>
        </w:rPr>
        <w:t>.</w:t>
      </w:r>
    </w:p>
    <w:p w:rsidR="007C46A4" w:rsidRDefault="007C46A4" w:rsidP="005F00C2">
      <w:pPr>
        <w:rPr>
          <w:lang w:val="fr-FR"/>
        </w:rPr>
      </w:pPr>
      <w:r>
        <w:rPr>
          <w:lang w:val="fr-FR"/>
        </w:rPr>
        <w:t xml:space="preserve">Dessine et coupe un cercle de </w:t>
      </w:r>
      <w:r w:rsidR="006A0F48">
        <w:rPr>
          <w:lang w:val="fr-FR"/>
        </w:rPr>
        <w:t>7</w:t>
      </w:r>
      <w:r>
        <w:rPr>
          <w:lang w:val="fr-FR"/>
        </w:rPr>
        <w:t xml:space="preserve"> cm</w:t>
      </w:r>
      <w:r w:rsidR="006A0F48" w:rsidRPr="006A0F48">
        <w:rPr>
          <w:lang w:val="fr-FR"/>
        </w:rPr>
        <w:t xml:space="preserve"> </w:t>
      </w:r>
      <w:r w:rsidR="006A0F48">
        <w:rPr>
          <w:lang w:val="fr-FR"/>
        </w:rPr>
        <w:t>de diamètre</w:t>
      </w:r>
      <w:r w:rsidR="003D40B1">
        <w:rPr>
          <w:lang w:val="fr-FR"/>
        </w:rPr>
        <w:t>.</w:t>
      </w:r>
    </w:p>
    <w:p w:rsidR="007C46A4" w:rsidRDefault="007C46A4" w:rsidP="005F00C2">
      <w:pPr>
        <w:rPr>
          <w:lang w:val="fr-FR"/>
        </w:rPr>
      </w:pPr>
      <w:r>
        <w:rPr>
          <w:lang w:val="fr-FR"/>
        </w:rPr>
        <w:t xml:space="preserve">Dessine et coupe un cercle de </w:t>
      </w:r>
      <w:r w:rsidR="006A0F48">
        <w:rPr>
          <w:lang w:val="fr-FR"/>
        </w:rPr>
        <w:t>10</w:t>
      </w:r>
      <w:r>
        <w:rPr>
          <w:lang w:val="fr-FR"/>
        </w:rPr>
        <w:t xml:space="preserve"> cm</w:t>
      </w:r>
      <w:r w:rsidR="006A0F48" w:rsidRPr="006A0F48">
        <w:rPr>
          <w:lang w:val="fr-FR"/>
        </w:rPr>
        <w:t xml:space="preserve"> </w:t>
      </w:r>
      <w:r w:rsidR="006A0F48">
        <w:rPr>
          <w:lang w:val="fr-FR"/>
        </w:rPr>
        <w:t>de diamètre</w:t>
      </w:r>
      <w:r w:rsidR="003D40B1">
        <w:rPr>
          <w:lang w:val="fr-FR"/>
        </w:rPr>
        <w:t>.</w:t>
      </w:r>
    </w:p>
    <w:p w:rsidR="007C46A4" w:rsidRDefault="007C46A4" w:rsidP="005F00C2">
      <w:pPr>
        <w:rPr>
          <w:lang w:val="fr-FR"/>
        </w:rPr>
      </w:pPr>
    </w:p>
    <w:p w:rsidR="003D40B1" w:rsidRDefault="003D40B1" w:rsidP="005F00C2">
      <w:pPr>
        <w:rPr>
          <w:lang w:val="fr-FR"/>
        </w:rPr>
      </w:pPr>
      <w:r>
        <w:rPr>
          <w:lang w:val="fr-FR"/>
        </w:rPr>
        <w:t>Colle le grand cercle en bas.</w:t>
      </w:r>
    </w:p>
    <w:p w:rsidR="003D40B1" w:rsidRDefault="003D40B1" w:rsidP="005F00C2">
      <w:pPr>
        <w:rPr>
          <w:lang w:val="fr-FR"/>
        </w:rPr>
      </w:pPr>
      <w:r>
        <w:rPr>
          <w:lang w:val="fr-FR"/>
        </w:rPr>
        <w:t>Colle le moyen cercle au-dessus du grand cercle.</w:t>
      </w:r>
    </w:p>
    <w:p w:rsidR="003D40B1" w:rsidRDefault="003D40B1" w:rsidP="005F00C2">
      <w:pPr>
        <w:rPr>
          <w:lang w:val="fr-FR"/>
        </w:rPr>
      </w:pPr>
      <w:r>
        <w:rPr>
          <w:lang w:val="fr-FR"/>
        </w:rPr>
        <w:t>Colle le petit cercle au-dessus du moyen cercle.</w:t>
      </w:r>
    </w:p>
    <w:p w:rsidR="003D40B1" w:rsidRDefault="003D40B1" w:rsidP="005F00C2">
      <w:pPr>
        <w:rPr>
          <w:lang w:val="fr-FR"/>
        </w:rPr>
      </w:pPr>
    </w:p>
    <w:p w:rsidR="003D40B1" w:rsidRDefault="003D40B1" w:rsidP="005F00C2">
      <w:pPr>
        <w:rPr>
          <w:lang w:val="fr-FR"/>
        </w:rPr>
      </w:pPr>
      <w:r>
        <w:rPr>
          <w:lang w:val="fr-FR"/>
        </w:rPr>
        <w:t>Couleur 4:</w:t>
      </w:r>
    </w:p>
    <w:p w:rsidR="003D40B1" w:rsidRDefault="003D40B1" w:rsidP="005F00C2">
      <w:pPr>
        <w:rPr>
          <w:lang w:val="fr-FR"/>
        </w:rPr>
      </w:pPr>
      <w:r>
        <w:rPr>
          <w:lang w:val="fr-FR"/>
        </w:rPr>
        <w:t>Dessine et coupe un triangle (carrotte).</w:t>
      </w:r>
    </w:p>
    <w:p w:rsidR="003D40B1" w:rsidRDefault="003D40B1" w:rsidP="005F00C2">
      <w:pPr>
        <w:rPr>
          <w:lang w:val="fr-FR"/>
        </w:rPr>
      </w:pPr>
    </w:p>
    <w:p w:rsidR="003D40B1" w:rsidRDefault="003D40B1" w:rsidP="005F00C2">
      <w:pPr>
        <w:rPr>
          <w:lang w:val="fr-FR"/>
        </w:rPr>
      </w:pPr>
      <w:r>
        <w:rPr>
          <w:lang w:val="fr-FR"/>
        </w:rPr>
        <w:t>Colle sur le petit cercle.</w:t>
      </w:r>
    </w:p>
    <w:p w:rsidR="003D40B1" w:rsidRDefault="003D40B1" w:rsidP="005F00C2">
      <w:pPr>
        <w:rPr>
          <w:lang w:val="fr-FR"/>
        </w:rPr>
      </w:pPr>
    </w:p>
    <w:p w:rsidR="003D40B1" w:rsidRDefault="003D40B1" w:rsidP="005F00C2">
      <w:pPr>
        <w:rPr>
          <w:lang w:val="fr-FR"/>
        </w:rPr>
      </w:pPr>
      <w:r>
        <w:rPr>
          <w:lang w:val="fr-FR"/>
        </w:rPr>
        <w:t>Couleur 7:</w:t>
      </w:r>
    </w:p>
    <w:p w:rsidR="003D40B1" w:rsidRDefault="003D40B1" w:rsidP="005F00C2">
      <w:pPr>
        <w:rPr>
          <w:lang w:val="fr-FR"/>
        </w:rPr>
      </w:pPr>
      <w:r>
        <w:rPr>
          <w:lang w:val="fr-FR"/>
        </w:rPr>
        <w:t>Coupe deux (2) petits cercles (5mm</w:t>
      </w:r>
      <w:r w:rsidR="006A0F48">
        <w:rPr>
          <w:lang w:val="fr-FR"/>
        </w:rPr>
        <w:t>, taille confetti</w:t>
      </w:r>
      <w:r>
        <w:rPr>
          <w:lang w:val="fr-FR"/>
        </w:rPr>
        <w:t>).</w:t>
      </w:r>
    </w:p>
    <w:p w:rsidR="003D40B1" w:rsidRDefault="003D40B1" w:rsidP="005F00C2">
      <w:pPr>
        <w:rPr>
          <w:lang w:val="fr-FR"/>
        </w:rPr>
      </w:pPr>
    </w:p>
    <w:p w:rsidR="003D40B1" w:rsidRDefault="003D40B1" w:rsidP="005F00C2">
      <w:pPr>
        <w:rPr>
          <w:lang w:val="fr-FR"/>
        </w:rPr>
      </w:pPr>
      <w:r>
        <w:rPr>
          <w:lang w:val="fr-FR"/>
        </w:rPr>
        <w:t>Colle sur le petit cercle.</w:t>
      </w:r>
    </w:p>
    <w:p w:rsidR="003D40B1" w:rsidRDefault="003D40B1" w:rsidP="005F00C2">
      <w:pPr>
        <w:rPr>
          <w:lang w:val="fr-FR"/>
        </w:rPr>
      </w:pPr>
    </w:p>
    <w:p w:rsidR="003D40B1" w:rsidRDefault="005D227E" w:rsidP="005F00C2">
      <w:pPr>
        <w:rPr>
          <w:lang w:val="fr-FR"/>
        </w:rPr>
      </w:pPr>
      <w:r>
        <w:rPr>
          <w:lang w:val="fr-FR"/>
        </w:rPr>
        <w:t>Couleur 6</w:t>
      </w:r>
      <w:r w:rsidR="003D40B1">
        <w:rPr>
          <w:lang w:val="fr-FR"/>
        </w:rPr>
        <w:t>:</w:t>
      </w:r>
    </w:p>
    <w:p w:rsidR="003D40B1" w:rsidRDefault="003D40B1" w:rsidP="005F00C2">
      <w:pPr>
        <w:rPr>
          <w:lang w:val="fr-FR"/>
        </w:rPr>
      </w:pPr>
      <w:r>
        <w:rPr>
          <w:lang w:val="fr-FR"/>
        </w:rPr>
        <w:t>Dessine et coupe un rectangle de 1x5 cm.</w:t>
      </w:r>
    </w:p>
    <w:p w:rsidR="003D40B1" w:rsidRDefault="003D40B1" w:rsidP="005F00C2">
      <w:pPr>
        <w:rPr>
          <w:lang w:val="fr-FR"/>
        </w:rPr>
      </w:pPr>
      <w:r>
        <w:rPr>
          <w:lang w:val="fr-FR"/>
        </w:rPr>
        <w:t>Dessine et coupe un carré de 3x3 cm.</w:t>
      </w:r>
    </w:p>
    <w:p w:rsidR="003D40B1" w:rsidRDefault="003D40B1" w:rsidP="005F00C2">
      <w:pPr>
        <w:rPr>
          <w:lang w:val="fr-FR"/>
        </w:rPr>
      </w:pPr>
    </w:p>
    <w:p w:rsidR="003D40B1" w:rsidRDefault="003D40B1" w:rsidP="005F00C2">
      <w:pPr>
        <w:rPr>
          <w:lang w:val="fr-FR"/>
        </w:rPr>
      </w:pPr>
      <w:r>
        <w:rPr>
          <w:lang w:val="fr-FR"/>
        </w:rPr>
        <w:t>Colle le rectangle au-dessus du petit cercle.</w:t>
      </w:r>
    </w:p>
    <w:p w:rsidR="003D40B1" w:rsidRDefault="003D40B1" w:rsidP="005F00C2">
      <w:pPr>
        <w:rPr>
          <w:lang w:val="fr-FR"/>
        </w:rPr>
      </w:pPr>
      <w:r>
        <w:rPr>
          <w:lang w:val="fr-FR"/>
        </w:rPr>
        <w:t>Colle le carré au-dessus du rectangle.</w:t>
      </w:r>
    </w:p>
    <w:p w:rsidR="003D40B1" w:rsidRDefault="003D40B1" w:rsidP="005F00C2">
      <w:pPr>
        <w:rPr>
          <w:lang w:val="fr-FR"/>
        </w:rPr>
      </w:pPr>
    </w:p>
    <w:p w:rsidR="005D227E" w:rsidRDefault="005D227E" w:rsidP="005F00C2">
      <w:pPr>
        <w:rPr>
          <w:lang w:val="fr-FR"/>
        </w:rPr>
      </w:pPr>
      <w:r>
        <w:rPr>
          <w:lang w:val="fr-FR"/>
        </w:rPr>
        <w:t>Dessine et coupe un rectangle de 1x8 cm.</w:t>
      </w:r>
    </w:p>
    <w:p w:rsidR="005D227E" w:rsidRDefault="005D227E" w:rsidP="005F00C2">
      <w:pPr>
        <w:rPr>
          <w:lang w:val="fr-FR"/>
        </w:rPr>
      </w:pPr>
      <w:r>
        <w:rPr>
          <w:lang w:val="fr-FR"/>
        </w:rPr>
        <w:t>Plie le rectangle sur un centimètre</w:t>
      </w:r>
      <w:r w:rsidR="00996C76">
        <w:rPr>
          <w:lang w:val="fr-FR"/>
        </w:rPr>
        <w:t>.</w:t>
      </w:r>
    </w:p>
    <w:p w:rsidR="005D227E" w:rsidRDefault="005D227E" w:rsidP="005F00C2">
      <w:pPr>
        <w:rPr>
          <w:lang w:val="fr-FR"/>
        </w:rPr>
      </w:pPr>
    </w:p>
    <w:p w:rsidR="005D227E" w:rsidRDefault="005D227E" w:rsidP="005F00C2">
      <w:pPr>
        <w:rPr>
          <w:lang w:val="fr-FR"/>
        </w:rPr>
      </w:pPr>
      <w:r>
        <w:rPr>
          <w:lang w:val="fr-FR"/>
        </w:rPr>
        <w:t>Colle le rectangle entre le moyen cercle et le petit cercle.</w:t>
      </w:r>
    </w:p>
    <w:p w:rsidR="005D227E" w:rsidRDefault="005D227E" w:rsidP="005F00C2">
      <w:pPr>
        <w:rPr>
          <w:lang w:val="fr-FR"/>
        </w:rPr>
      </w:pPr>
    </w:p>
    <w:p w:rsidR="005D227E" w:rsidRDefault="005D227E" w:rsidP="005F00C2">
      <w:pPr>
        <w:rPr>
          <w:lang w:val="fr-FR"/>
        </w:rPr>
      </w:pPr>
      <w:r>
        <w:rPr>
          <w:lang w:val="fr-FR"/>
        </w:rPr>
        <w:t>Couleur 1:</w:t>
      </w:r>
    </w:p>
    <w:p w:rsidR="005D227E" w:rsidRDefault="005D227E" w:rsidP="005F00C2">
      <w:pPr>
        <w:rPr>
          <w:lang w:val="fr-FR"/>
        </w:rPr>
      </w:pPr>
      <w:r>
        <w:rPr>
          <w:lang w:val="fr-FR"/>
        </w:rPr>
        <w:t xml:space="preserve">Dessine et coupe un rectangle de </w:t>
      </w:r>
      <w:r w:rsidR="00A93E1F">
        <w:rPr>
          <w:lang w:val="fr-FR"/>
        </w:rPr>
        <w:t>1x5</w:t>
      </w:r>
      <w:r>
        <w:rPr>
          <w:lang w:val="fr-FR"/>
        </w:rPr>
        <w:t xml:space="preserve"> cm.</w:t>
      </w:r>
    </w:p>
    <w:p w:rsidR="005D227E" w:rsidRDefault="005D227E" w:rsidP="005D227E">
      <w:pPr>
        <w:rPr>
          <w:lang w:val="fr-FR"/>
        </w:rPr>
      </w:pPr>
      <w:r>
        <w:rPr>
          <w:lang w:val="fr-FR"/>
        </w:rPr>
        <w:t>Dessine et coupe un rectangle de 0,5x10 cm.</w:t>
      </w:r>
    </w:p>
    <w:p w:rsidR="00A93E1F" w:rsidRDefault="00A93E1F" w:rsidP="005D227E">
      <w:pPr>
        <w:rPr>
          <w:lang w:val="fr-FR"/>
        </w:rPr>
      </w:pPr>
    </w:p>
    <w:p w:rsidR="00A93E1F" w:rsidRDefault="00A93E1F" w:rsidP="005D227E">
      <w:pPr>
        <w:rPr>
          <w:lang w:val="fr-FR"/>
        </w:rPr>
      </w:pPr>
      <w:r>
        <w:rPr>
          <w:lang w:val="fr-FR"/>
        </w:rPr>
        <w:t>Colle le rectangle de 1x5 cm en bas sur le grand cercle.</w:t>
      </w:r>
    </w:p>
    <w:p w:rsidR="00A93E1F" w:rsidRDefault="00A93E1F" w:rsidP="005D227E">
      <w:pPr>
        <w:rPr>
          <w:lang w:val="fr-FR"/>
        </w:rPr>
      </w:pPr>
      <w:r>
        <w:rPr>
          <w:lang w:val="fr-FR"/>
        </w:rPr>
        <w:t>Colle le rectangle de 0,5x10 cm sur le grand cercle et le moyen cercle.</w:t>
      </w:r>
    </w:p>
    <w:p w:rsidR="00A93E1F" w:rsidRDefault="00A93E1F" w:rsidP="005D227E">
      <w:pPr>
        <w:rPr>
          <w:lang w:val="fr-FR"/>
        </w:rPr>
      </w:pPr>
    </w:p>
    <w:p w:rsidR="00A93E1F" w:rsidRDefault="00A93E1F" w:rsidP="00A93E1F">
      <w:pPr>
        <w:jc w:val="center"/>
        <w:rPr>
          <w:b/>
          <w:lang w:val="fr-FR"/>
        </w:rPr>
      </w:pPr>
      <w:r w:rsidRPr="00A93E1F">
        <w:rPr>
          <w:b/>
          <w:lang w:val="fr-FR"/>
        </w:rPr>
        <w:t>Voilà votre bonhomme de neige!</w:t>
      </w:r>
    </w:p>
    <w:p w:rsidR="00A93E1F" w:rsidRDefault="00A93E1F">
      <w:pPr>
        <w:rPr>
          <w:b/>
          <w:lang w:val="fr-FR"/>
        </w:rPr>
      </w:pPr>
      <w:r>
        <w:rPr>
          <w:b/>
          <w:lang w:val="fr-FR"/>
        </w:rPr>
        <w:br w:type="page"/>
      </w:r>
    </w:p>
    <w:p w:rsidR="00A93E1F" w:rsidRDefault="00A93E1F" w:rsidP="00A93E1F">
      <w:pPr>
        <w:jc w:val="center"/>
        <w:rPr>
          <w:b/>
          <w:u w:val="single"/>
          <w:lang w:val="fr-FR"/>
        </w:rPr>
      </w:pPr>
      <w:r>
        <w:rPr>
          <w:b/>
          <w:u w:val="single"/>
          <w:lang w:val="fr-FR"/>
        </w:rPr>
        <w:lastRenderedPageBreak/>
        <w:t>Carte de Noël 2</w:t>
      </w:r>
    </w:p>
    <w:p w:rsidR="00A93E1F" w:rsidRDefault="00A93E1F" w:rsidP="00A93E1F">
      <w:pPr>
        <w:jc w:val="center"/>
        <w:rPr>
          <w:b/>
          <w:u w:val="single"/>
          <w:lang w:val="fr-FR"/>
        </w:rPr>
      </w:pPr>
    </w:p>
    <w:p w:rsidR="00A93E1F" w:rsidRPr="00A93E1F" w:rsidRDefault="00A93E1F" w:rsidP="00A93E1F">
      <w:pPr>
        <w:rPr>
          <w:lang w:val="fr-FR"/>
        </w:rPr>
      </w:pPr>
    </w:p>
    <w:p w:rsidR="00A93E1F" w:rsidRPr="00A93E1F" w:rsidRDefault="00A93E1F" w:rsidP="00A93E1F">
      <w:pPr>
        <w:jc w:val="center"/>
        <w:rPr>
          <w:b/>
          <w:lang w:val="fr-FR"/>
        </w:rPr>
      </w:pPr>
    </w:p>
    <w:p w:rsidR="00A93E1F" w:rsidRPr="007C46A4" w:rsidRDefault="00A93E1F" w:rsidP="00A93E1F">
      <w:pPr>
        <w:rPr>
          <w:lang w:val="fr-FR"/>
        </w:rPr>
      </w:pPr>
      <w:r w:rsidRPr="007C46A4">
        <w:rPr>
          <w:lang w:val="fr-FR"/>
        </w:rPr>
        <w:t xml:space="preserve">Prends </w:t>
      </w:r>
      <w:r>
        <w:rPr>
          <w:lang w:val="fr-FR"/>
        </w:rPr>
        <w:t>une feuille A4</w:t>
      </w:r>
      <w:r w:rsidRPr="007C46A4">
        <w:rPr>
          <w:lang w:val="fr-FR"/>
        </w:rPr>
        <w:t xml:space="preserve"> couleur </w:t>
      </w:r>
      <w:r>
        <w:rPr>
          <w:lang w:val="fr-FR"/>
        </w:rPr>
        <w:t>6</w:t>
      </w:r>
      <w:r w:rsidRPr="007C46A4">
        <w:rPr>
          <w:lang w:val="fr-FR"/>
        </w:rPr>
        <w:t>.</w:t>
      </w:r>
    </w:p>
    <w:p w:rsidR="00A93E1F" w:rsidRPr="007C46A4" w:rsidRDefault="00A93E1F" w:rsidP="00A93E1F">
      <w:pPr>
        <w:rPr>
          <w:lang w:val="fr-FR"/>
        </w:rPr>
      </w:pPr>
      <w:r w:rsidRPr="007C46A4">
        <w:rPr>
          <w:lang w:val="fr-FR"/>
        </w:rPr>
        <w:t>Plie en deux</w:t>
      </w:r>
      <w:r>
        <w:rPr>
          <w:lang w:val="fr-FR"/>
        </w:rPr>
        <w:t xml:space="preserve"> (2)</w:t>
      </w:r>
      <w:r w:rsidRPr="007C46A4">
        <w:rPr>
          <w:lang w:val="fr-FR"/>
        </w:rPr>
        <w:t>.</w:t>
      </w:r>
    </w:p>
    <w:p w:rsidR="00A93E1F" w:rsidRDefault="00A93E1F" w:rsidP="00A93E1F">
      <w:pPr>
        <w:rPr>
          <w:lang w:val="fr-FR"/>
        </w:rPr>
      </w:pPr>
    </w:p>
    <w:p w:rsidR="00A93E1F" w:rsidRDefault="00A93E1F" w:rsidP="00A93E1F">
      <w:pPr>
        <w:rPr>
          <w:lang w:val="fr-FR"/>
        </w:rPr>
      </w:pPr>
      <w:r>
        <w:rPr>
          <w:lang w:val="fr-FR"/>
        </w:rPr>
        <w:t>Prends du papier couleurs:</w:t>
      </w:r>
    </w:p>
    <w:p w:rsidR="00A93E1F" w:rsidRDefault="00A93E1F" w:rsidP="00A93E1F">
      <w:pPr>
        <w:rPr>
          <w:lang w:val="fr-FR"/>
        </w:rPr>
      </w:pPr>
      <w:r>
        <w:rPr>
          <w:lang w:val="fr-FR"/>
        </w:rPr>
        <w:t>1-2-3-5</w:t>
      </w:r>
    </w:p>
    <w:p w:rsidR="00A93E1F" w:rsidRDefault="00A93E1F" w:rsidP="00A93E1F">
      <w:pPr>
        <w:rPr>
          <w:lang w:val="fr-FR"/>
        </w:rPr>
      </w:pPr>
    </w:p>
    <w:p w:rsidR="00A93E1F" w:rsidRDefault="00A93E1F" w:rsidP="00A93E1F">
      <w:pPr>
        <w:rPr>
          <w:lang w:val="fr-FR"/>
        </w:rPr>
      </w:pPr>
      <w:r>
        <w:rPr>
          <w:lang w:val="fr-FR"/>
        </w:rPr>
        <w:t>Couleur 3:</w:t>
      </w:r>
    </w:p>
    <w:p w:rsidR="00A93E1F" w:rsidRDefault="00A93E1F" w:rsidP="00A93E1F">
      <w:pPr>
        <w:rPr>
          <w:lang w:val="fr-FR"/>
        </w:rPr>
      </w:pPr>
      <w:r>
        <w:rPr>
          <w:lang w:val="fr-FR"/>
        </w:rPr>
        <w:t>Dessine et coupe un rectangle de 3x15 cm.</w:t>
      </w:r>
    </w:p>
    <w:p w:rsidR="00A93E1F" w:rsidRDefault="00A93E1F" w:rsidP="00A93E1F">
      <w:pPr>
        <w:rPr>
          <w:lang w:val="fr-FR"/>
        </w:rPr>
      </w:pPr>
    </w:p>
    <w:p w:rsidR="00A93E1F" w:rsidRDefault="00A93E1F" w:rsidP="00A93E1F">
      <w:pPr>
        <w:rPr>
          <w:lang w:val="fr-FR"/>
        </w:rPr>
      </w:pPr>
      <w:r>
        <w:rPr>
          <w:lang w:val="fr-FR"/>
        </w:rPr>
        <w:t>Colle le rectangle en bas.</w:t>
      </w:r>
    </w:p>
    <w:p w:rsidR="005D227E" w:rsidRDefault="005D227E" w:rsidP="005F00C2">
      <w:pPr>
        <w:rPr>
          <w:lang w:val="fr-FR"/>
        </w:rPr>
      </w:pPr>
    </w:p>
    <w:p w:rsidR="00A93E1F" w:rsidRDefault="00A93E1F" w:rsidP="005F00C2">
      <w:pPr>
        <w:rPr>
          <w:lang w:val="fr-FR"/>
        </w:rPr>
      </w:pPr>
      <w:r>
        <w:rPr>
          <w:lang w:val="fr-FR"/>
        </w:rPr>
        <w:t>Couleur 1:</w:t>
      </w:r>
    </w:p>
    <w:p w:rsidR="00A93E1F" w:rsidRDefault="00A93E1F" w:rsidP="005F00C2">
      <w:pPr>
        <w:rPr>
          <w:lang w:val="fr-FR"/>
        </w:rPr>
      </w:pPr>
      <w:r>
        <w:rPr>
          <w:lang w:val="fr-FR"/>
        </w:rPr>
        <w:t xml:space="preserve">Dessine et coupe un rectangle de </w:t>
      </w:r>
      <w:r w:rsidR="0043738C">
        <w:rPr>
          <w:lang w:val="fr-FR"/>
        </w:rPr>
        <w:t>2x4 cm.</w:t>
      </w:r>
    </w:p>
    <w:p w:rsidR="0043738C" w:rsidRDefault="0043738C" w:rsidP="005F00C2">
      <w:pPr>
        <w:rPr>
          <w:lang w:val="fr-FR"/>
        </w:rPr>
      </w:pPr>
      <w:r>
        <w:rPr>
          <w:lang w:val="fr-FR"/>
        </w:rPr>
        <w:t>Colle le rectangle sur le rectangle couleur 3.</w:t>
      </w:r>
    </w:p>
    <w:p w:rsidR="0043738C" w:rsidRDefault="0043738C" w:rsidP="005F00C2">
      <w:pPr>
        <w:rPr>
          <w:lang w:val="fr-FR"/>
        </w:rPr>
      </w:pPr>
    </w:p>
    <w:p w:rsidR="0043738C" w:rsidRDefault="00AC3443" w:rsidP="005F00C2">
      <w:pPr>
        <w:rPr>
          <w:lang w:val="fr-FR"/>
        </w:rPr>
      </w:pPr>
      <w:r>
        <w:rPr>
          <w:lang w:val="fr-FR"/>
        </w:rPr>
        <w:t>Couleur 2:</w:t>
      </w:r>
    </w:p>
    <w:p w:rsidR="00AC3443" w:rsidRDefault="00AC3443" w:rsidP="005F00C2">
      <w:pPr>
        <w:rPr>
          <w:lang w:val="fr-FR"/>
        </w:rPr>
      </w:pPr>
      <w:r>
        <w:rPr>
          <w:lang w:val="fr-FR"/>
        </w:rPr>
        <w:t>Dessine et coupe un carré de 13x13 cm.</w:t>
      </w:r>
    </w:p>
    <w:p w:rsidR="00AC3443" w:rsidRPr="00996C76" w:rsidRDefault="00996C76" w:rsidP="005F00C2">
      <w:pPr>
        <w:rPr>
          <w:lang w:val="fr-FR"/>
        </w:rPr>
      </w:pPr>
      <w:r w:rsidRPr="00996C76">
        <w:rPr>
          <w:lang w:val="fr-FR"/>
        </w:rPr>
        <w:t>Plie en deux (2).</w:t>
      </w:r>
    </w:p>
    <w:p w:rsidR="00AC3443" w:rsidRPr="00AC3443" w:rsidRDefault="00AC3443" w:rsidP="005F00C2">
      <w:pPr>
        <w:rPr>
          <w:lang w:val="fr-FR"/>
        </w:rPr>
      </w:pPr>
      <w:r w:rsidRPr="00AC3443">
        <w:rPr>
          <w:lang w:val="fr-FR"/>
        </w:rPr>
        <w:t>Coupe le grand triangle.</w:t>
      </w:r>
    </w:p>
    <w:p w:rsidR="00AC3443" w:rsidRPr="00AC3443" w:rsidRDefault="00AC3443" w:rsidP="005F00C2">
      <w:pPr>
        <w:rPr>
          <w:lang w:val="fr-FR"/>
        </w:rPr>
      </w:pPr>
    </w:p>
    <w:p w:rsidR="00AC3443" w:rsidRDefault="00AC3443" w:rsidP="00AC3443">
      <w:pPr>
        <w:rPr>
          <w:lang w:val="fr-FR"/>
        </w:rPr>
      </w:pPr>
      <w:r>
        <w:rPr>
          <w:lang w:val="fr-FR"/>
        </w:rPr>
        <w:t>Dessine et coupe un carré de 9x9 cm.</w:t>
      </w:r>
    </w:p>
    <w:p w:rsidR="00AC3443" w:rsidRPr="00996C76" w:rsidRDefault="00996C76" w:rsidP="00AC3443">
      <w:pPr>
        <w:rPr>
          <w:lang w:val="fr-FR"/>
        </w:rPr>
      </w:pPr>
      <w:r w:rsidRPr="00996C76">
        <w:rPr>
          <w:lang w:val="fr-FR"/>
        </w:rPr>
        <w:t>Plie en deux (2).</w:t>
      </w:r>
    </w:p>
    <w:p w:rsidR="00AC3443" w:rsidRPr="00996C76" w:rsidRDefault="00AC3443" w:rsidP="00AC3443">
      <w:pPr>
        <w:rPr>
          <w:lang w:val="fr-FR"/>
        </w:rPr>
      </w:pPr>
      <w:r w:rsidRPr="00996C76">
        <w:rPr>
          <w:lang w:val="fr-FR"/>
        </w:rPr>
        <w:t>Coupe le moyen triangle.</w:t>
      </w:r>
    </w:p>
    <w:p w:rsidR="00AC3443" w:rsidRPr="00996C76" w:rsidRDefault="00AC3443" w:rsidP="005F00C2">
      <w:pPr>
        <w:rPr>
          <w:lang w:val="fr-FR"/>
        </w:rPr>
      </w:pPr>
    </w:p>
    <w:p w:rsidR="00AC3443" w:rsidRDefault="00AC3443" w:rsidP="00AC3443">
      <w:pPr>
        <w:rPr>
          <w:lang w:val="fr-FR"/>
        </w:rPr>
      </w:pPr>
      <w:r>
        <w:rPr>
          <w:lang w:val="fr-FR"/>
        </w:rPr>
        <w:t>Dessine et coupe un carré de 7x7 cm.</w:t>
      </w:r>
    </w:p>
    <w:p w:rsidR="00AC3443" w:rsidRPr="00996C76" w:rsidRDefault="00996C76" w:rsidP="00AC3443">
      <w:pPr>
        <w:rPr>
          <w:lang w:val="fr-FR"/>
        </w:rPr>
      </w:pPr>
      <w:r w:rsidRPr="00996C76">
        <w:rPr>
          <w:lang w:val="fr-FR"/>
        </w:rPr>
        <w:t>Plie en deux (2).</w:t>
      </w:r>
    </w:p>
    <w:p w:rsidR="00AC3443" w:rsidRPr="00AC3443" w:rsidRDefault="00AC3443" w:rsidP="00AC3443">
      <w:pPr>
        <w:rPr>
          <w:lang w:val="fr-FR"/>
        </w:rPr>
      </w:pPr>
      <w:r w:rsidRPr="00AC3443">
        <w:rPr>
          <w:lang w:val="fr-FR"/>
        </w:rPr>
        <w:t>Coupe le petit triangle.</w:t>
      </w:r>
    </w:p>
    <w:p w:rsidR="00AC3443" w:rsidRPr="00AC3443" w:rsidRDefault="00AC3443" w:rsidP="005F00C2">
      <w:pPr>
        <w:rPr>
          <w:lang w:val="fr-FR"/>
        </w:rPr>
      </w:pPr>
    </w:p>
    <w:p w:rsidR="00AC3443" w:rsidRDefault="00AC3443" w:rsidP="005F00C2">
      <w:pPr>
        <w:rPr>
          <w:lang w:val="fr-FR"/>
        </w:rPr>
      </w:pPr>
      <w:r w:rsidRPr="00AC3443">
        <w:rPr>
          <w:lang w:val="fr-FR"/>
        </w:rPr>
        <w:t xml:space="preserve">Colle le grand triangle sur le rectangle la pointe vers le </w:t>
      </w:r>
      <w:r w:rsidR="00996C76">
        <w:rPr>
          <w:lang w:val="fr-FR"/>
        </w:rPr>
        <w:t>haut.</w:t>
      </w:r>
    </w:p>
    <w:p w:rsidR="00AC3443" w:rsidRDefault="00AC3443" w:rsidP="005F00C2">
      <w:pPr>
        <w:rPr>
          <w:lang w:val="fr-FR"/>
        </w:rPr>
      </w:pPr>
      <w:r>
        <w:rPr>
          <w:lang w:val="fr-FR"/>
        </w:rPr>
        <w:t>Colle le moyen triangle sur le grand triangle.</w:t>
      </w:r>
    </w:p>
    <w:p w:rsidR="00AC3443" w:rsidRDefault="00AC3443" w:rsidP="005F00C2">
      <w:pPr>
        <w:rPr>
          <w:lang w:val="fr-FR"/>
        </w:rPr>
      </w:pPr>
      <w:r>
        <w:rPr>
          <w:lang w:val="fr-FR"/>
        </w:rPr>
        <w:t>Colle le petit triangle sur le moyen triangle.</w:t>
      </w:r>
    </w:p>
    <w:p w:rsidR="00AC3443" w:rsidRDefault="00AC3443" w:rsidP="005F00C2">
      <w:pPr>
        <w:rPr>
          <w:lang w:val="fr-FR"/>
        </w:rPr>
      </w:pPr>
    </w:p>
    <w:p w:rsidR="00AC3443" w:rsidRDefault="00996C76" w:rsidP="005F00C2">
      <w:pPr>
        <w:rPr>
          <w:lang w:val="fr-FR"/>
        </w:rPr>
      </w:pPr>
      <w:r>
        <w:rPr>
          <w:lang w:val="fr-FR"/>
        </w:rPr>
        <w:t>Couleur 5:</w:t>
      </w:r>
    </w:p>
    <w:p w:rsidR="00996C76" w:rsidRDefault="00996C76" w:rsidP="005F00C2">
      <w:pPr>
        <w:rPr>
          <w:lang w:val="fr-FR"/>
        </w:rPr>
      </w:pPr>
      <w:r>
        <w:rPr>
          <w:lang w:val="fr-FR"/>
        </w:rPr>
        <w:t xml:space="preserve">Dessine et coupe deux triangles de 3 cm de base et 2x4 cm en hauteur. </w:t>
      </w:r>
    </w:p>
    <w:p w:rsidR="00996C76" w:rsidRDefault="00996C76" w:rsidP="005F00C2">
      <w:pPr>
        <w:rPr>
          <w:lang w:val="fr-FR"/>
        </w:rPr>
      </w:pPr>
    </w:p>
    <w:p w:rsidR="00996C76" w:rsidRDefault="00996C76" w:rsidP="005F00C2">
      <w:pPr>
        <w:rPr>
          <w:lang w:val="fr-FR"/>
        </w:rPr>
      </w:pPr>
      <w:r>
        <w:rPr>
          <w:lang w:val="fr-FR"/>
        </w:rPr>
        <w:t>Colle les triangles sur la pointe du petit triangle couleur 2 pour faire une étoile.</w:t>
      </w:r>
    </w:p>
    <w:p w:rsidR="00996C76" w:rsidRDefault="00996C76" w:rsidP="005F00C2">
      <w:pPr>
        <w:rPr>
          <w:lang w:val="fr-FR"/>
        </w:rPr>
      </w:pPr>
    </w:p>
    <w:p w:rsidR="00996C76" w:rsidRDefault="00996C76" w:rsidP="005F00C2">
      <w:pPr>
        <w:rPr>
          <w:lang w:val="fr-FR"/>
        </w:rPr>
      </w:pPr>
      <w:r>
        <w:rPr>
          <w:lang w:val="fr-FR"/>
        </w:rPr>
        <w:t>Couleur 3:</w:t>
      </w:r>
    </w:p>
    <w:p w:rsidR="00996C76" w:rsidRDefault="00996C76" w:rsidP="005F00C2">
      <w:pPr>
        <w:rPr>
          <w:lang w:val="fr-FR"/>
        </w:rPr>
      </w:pPr>
      <w:r>
        <w:rPr>
          <w:lang w:val="fr-FR"/>
        </w:rPr>
        <w:t xml:space="preserve">Coupe </w:t>
      </w:r>
      <w:r w:rsidR="006A0F48">
        <w:rPr>
          <w:lang w:val="fr-FR"/>
        </w:rPr>
        <w:t xml:space="preserve">et colle </w:t>
      </w:r>
      <w:r>
        <w:rPr>
          <w:lang w:val="fr-FR"/>
        </w:rPr>
        <w:t xml:space="preserve">dix </w:t>
      </w:r>
      <w:r w:rsidR="006A0F48">
        <w:rPr>
          <w:lang w:val="fr-FR"/>
        </w:rPr>
        <w:t xml:space="preserve">(ou plus) </w:t>
      </w:r>
      <w:r>
        <w:rPr>
          <w:lang w:val="fr-FR"/>
        </w:rPr>
        <w:t xml:space="preserve">petits cercles </w:t>
      </w:r>
      <w:r w:rsidR="006A0F48">
        <w:rPr>
          <w:lang w:val="fr-FR"/>
        </w:rPr>
        <w:t xml:space="preserve">(taille confetti) </w:t>
      </w:r>
      <w:r>
        <w:rPr>
          <w:lang w:val="fr-FR"/>
        </w:rPr>
        <w:t>pour faire des flocons de neige.</w:t>
      </w:r>
    </w:p>
    <w:p w:rsidR="00996C76" w:rsidRDefault="00996C76" w:rsidP="005F00C2">
      <w:pPr>
        <w:rPr>
          <w:lang w:val="fr-FR"/>
        </w:rPr>
      </w:pPr>
    </w:p>
    <w:p w:rsidR="00996C76" w:rsidRDefault="00996C76" w:rsidP="00996C76">
      <w:pPr>
        <w:jc w:val="center"/>
        <w:rPr>
          <w:b/>
          <w:lang w:val="fr-FR"/>
        </w:rPr>
      </w:pPr>
      <w:r w:rsidRPr="00996C76">
        <w:rPr>
          <w:b/>
          <w:lang w:val="fr-FR"/>
        </w:rPr>
        <w:t>Voilà votre sapin de Noël!</w:t>
      </w:r>
    </w:p>
    <w:p w:rsidR="00996C76" w:rsidRDefault="00996C76">
      <w:pPr>
        <w:rPr>
          <w:b/>
          <w:lang w:val="fr-FR"/>
        </w:rPr>
      </w:pPr>
      <w:r>
        <w:rPr>
          <w:b/>
          <w:lang w:val="fr-FR"/>
        </w:rPr>
        <w:br w:type="page"/>
      </w:r>
    </w:p>
    <w:p w:rsidR="00996C76" w:rsidRDefault="00996C76" w:rsidP="00996C76">
      <w:pPr>
        <w:jc w:val="center"/>
        <w:rPr>
          <w:b/>
          <w:u w:val="single"/>
          <w:lang w:val="fr-FR"/>
        </w:rPr>
      </w:pPr>
      <w:r>
        <w:rPr>
          <w:b/>
          <w:u w:val="single"/>
          <w:lang w:val="fr-FR"/>
        </w:rPr>
        <w:lastRenderedPageBreak/>
        <w:t>Carte de Noël 3</w:t>
      </w:r>
    </w:p>
    <w:p w:rsidR="00996C76" w:rsidRDefault="00996C76" w:rsidP="00996C76">
      <w:pPr>
        <w:jc w:val="center"/>
        <w:rPr>
          <w:b/>
          <w:u w:val="single"/>
          <w:lang w:val="fr-FR"/>
        </w:rPr>
      </w:pPr>
    </w:p>
    <w:p w:rsidR="00996C76" w:rsidRPr="00A93E1F" w:rsidRDefault="00996C76" w:rsidP="00996C76">
      <w:pPr>
        <w:rPr>
          <w:lang w:val="fr-FR"/>
        </w:rPr>
      </w:pPr>
    </w:p>
    <w:p w:rsidR="00996C76" w:rsidRPr="00A93E1F" w:rsidRDefault="00996C76" w:rsidP="00996C76">
      <w:pPr>
        <w:jc w:val="center"/>
        <w:rPr>
          <w:b/>
          <w:lang w:val="fr-FR"/>
        </w:rPr>
      </w:pPr>
    </w:p>
    <w:p w:rsidR="00996C76" w:rsidRPr="007C46A4" w:rsidRDefault="00996C76" w:rsidP="00996C76">
      <w:pPr>
        <w:rPr>
          <w:lang w:val="fr-FR"/>
        </w:rPr>
      </w:pPr>
      <w:r w:rsidRPr="007C46A4">
        <w:rPr>
          <w:lang w:val="fr-FR"/>
        </w:rPr>
        <w:t xml:space="preserve">Prends </w:t>
      </w:r>
      <w:r>
        <w:rPr>
          <w:lang w:val="fr-FR"/>
        </w:rPr>
        <w:t>une feuille A4</w:t>
      </w:r>
      <w:r w:rsidRPr="007C46A4">
        <w:rPr>
          <w:lang w:val="fr-FR"/>
        </w:rPr>
        <w:t xml:space="preserve"> couleur </w:t>
      </w:r>
      <w:r w:rsidR="006A0F48">
        <w:rPr>
          <w:lang w:val="fr-FR"/>
        </w:rPr>
        <w:t>2</w:t>
      </w:r>
      <w:r w:rsidRPr="007C46A4">
        <w:rPr>
          <w:lang w:val="fr-FR"/>
        </w:rPr>
        <w:t>.</w:t>
      </w:r>
    </w:p>
    <w:p w:rsidR="00996C76" w:rsidRPr="007C46A4" w:rsidRDefault="00996C76" w:rsidP="00996C76">
      <w:pPr>
        <w:rPr>
          <w:lang w:val="fr-FR"/>
        </w:rPr>
      </w:pPr>
      <w:r w:rsidRPr="007C46A4">
        <w:rPr>
          <w:lang w:val="fr-FR"/>
        </w:rPr>
        <w:t>Plie en deux</w:t>
      </w:r>
      <w:r>
        <w:rPr>
          <w:lang w:val="fr-FR"/>
        </w:rPr>
        <w:t xml:space="preserve"> (2)</w:t>
      </w:r>
      <w:r w:rsidRPr="007C46A4">
        <w:rPr>
          <w:lang w:val="fr-FR"/>
        </w:rPr>
        <w:t>.</w:t>
      </w:r>
    </w:p>
    <w:p w:rsidR="00996C76" w:rsidRDefault="00996C76" w:rsidP="00996C76">
      <w:pPr>
        <w:rPr>
          <w:lang w:val="fr-FR"/>
        </w:rPr>
      </w:pPr>
    </w:p>
    <w:p w:rsidR="00996C76" w:rsidRDefault="00996C76" w:rsidP="00996C76">
      <w:pPr>
        <w:rPr>
          <w:lang w:val="fr-FR"/>
        </w:rPr>
      </w:pPr>
      <w:r>
        <w:rPr>
          <w:lang w:val="fr-FR"/>
        </w:rPr>
        <w:t>Prends du papier couleurs:</w:t>
      </w:r>
    </w:p>
    <w:p w:rsidR="00996C76" w:rsidRDefault="00996C76" w:rsidP="00996C76">
      <w:pPr>
        <w:rPr>
          <w:lang w:val="fr-FR"/>
        </w:rPr>
      </w:pPr>
      <w:r>
        <w:rPr>
          <w:lang w:val="fr-FR"/>
        </w:rPr>
        <w:t>3-5</w:t>
      </w:r>
      <w:r w:rsidR="006A0F48">
        <w:rPr>
          <w:lang w:val="fr-FR"/>
        </w:rPr>
        <w:t>-6-7-</w:t>
      </w:r>
      <w:r w:rsidR="00B620DF">
        <w:rPr>
          <w:lang w:val="fr-FR"/>
        </w:rPr>
        <w:t>8-</w:t>
      </w:r>
      <w:r w:rsidR="006A0F48">
        <w:rPr>
          <w:lang w:val="fr-FR"/>
        </w:rPr>
        <w:t>10</w:t>
      </w:r>
    </w:p>
    <w:p w:rsidR="00996C76" w:rsidRDefault="00996C76" w:rsidP="00996C76">
      <w:pPr>
        <w:rPr>
          <w:lang w:val="fr-FR"/>
        </w:rPr>
      </w:pPr>
    </w:p>
    <w:p w:rsidR="00996C76" w:rsidRDefault="00996C76" w:rsidP="00996C76">
      <w:pPr>
        <w:rPr>
          <w:lang w:val="fr-FR"/>
        </w:rPr>
      </w:pPr>
      <w:r>
        <w:rPr>
          <w:lang w:val="fr-FR"/>
        </w:rPr>
        <w:t xml:space="preserve">Couleur </w:t>
      </w:r>
      <w:r w:rsidR="006A0F48">
        <w:rPr>
          <w:lang w:val="fr-FR"/>
        </w:rPr>
        <w:t>7</w:t>
      </w:r>
      <w:r>
        <w:rPr>
          <w:lang w:val="fr-FR"/>
        </w:rPr>
        <w:t>:</w:t>
      </w:r>
    </w:p>
    <w:p w:rsidR="00996C76" w:rsidRDefault="00996C76" w:rsidP="00996C76">
      <w:pPr>
        <w:rPr>
          <w:lang w:val="fr-FR"/>
        </w:rPr>
      </w:pPr>
      <w:r>
        <w:rPr>
          <w:lang w:val="fr-FR"/>
        </w:rPr>
        <w:t xml:space="preserve">Dessine et coupe un </w:t>
      </w:r>
      <w:r w:rsidR="006A0F48">
        <w:rPr>
          <w:lang w:val="fr-FR"/>
        </w:rPr>
        <w:t>cercle</w:t>
      </w:r>
      <w:r>
        <w:rPr>
          <w:lang w:val="fr-FR"/>
        </w:rPr>
        <w:t xml:space="preserve"> de </w:t>
      </w:r>
      <w:r w:rsidR="006A0F48">
        <w:rPr>
          <w:lang w:val="fr-FR"/>
        </w:rPr>
        <w:t>6</w:t>
      </w:r>
      <w:r>
        <w:rPr>
          <w:lang w:val="fr-FR"/>
        </w:rPr>
        <w:t xml:space="preserve"> cm</w:t>
      </w:r>
      <w:r w:rsidR="006A0F48">
        <w:rPr>
          <w:lang w:val="fr-FR"/>
        </w:rPr>
        <w:t xml:space="preserve"> de diamètre</w:t>
      </w:r>
      <w:r>
        <w:rPr>
          <w:lang w:val="fr-FR"/>
        </w:rPr>
        <w:t>.</w:t>
      </w:r>
    </w:p>
    <w:p w:rsidR="006A0F48" w:rsidRDefault="006A0F48" w:rsidP="00996C76">
      <w:pPr>
        <w:rPr>
          <w:lang w:val="fr-FR"/>
        </w:rPr>
      </w:pPr>
      <w:r>
        <w:rPr>
          <w:lang w:val="fr-FR"/>
        </w:rPr>
        <w:t>Colle en bas à gauche sur la feuille couleur 2.</w:t>
      </w:r>
    </w:p>
    <w:p w:rsidR="006A0F48" w:rsidRDefault="006A0F48" w:rsidP="00996C76">
      <w:pPr>
        <w:rPr>
          <w:lang w:val="fr-FR"/>
        </w:rPr>
      </w:pPr>
    </w:p>
    <w:p w:rsidR="006A0F48" w:rsidRDefault="006A0F48" w:rsidP="00996C76">
      <w:pPr>
        <w:rPr>
          <w:lang w:val="fr-FR"/>
        </w:rPr>
      </w:pPr>
      <w:r>
        <w:rPr>
          <w:lang w:val="fr-FR"/>
        </w:rPr>
        <w:t>Couleur 3:</w:t>
      </w:r>
    </w:p>
    <w:p w:rsidR="006A0F48" w:rsidRDefault="006A0F48" w:rsidP="006A0F48">
      <w:pPr>
        <w:rPr>
          <w:lang w:val="fr-FR"/>
        </w:rPr>
      </w:pPr>
      <w:r>
        <w:rPr>
          <w:lang w:val="fr-FR"/>
        </w:rPr>
        <w:t>Dessine et coupe un cercle de 6 cm de diamètre.</w:t>
      </w:r>
    </w:p>
    <w:p w:rsidR="006A0F48" w:rsidRDefault="006A0F48" w:rsidP="00996C76">
      <w:pPr>
        <w:rPr>
          <w:lang w:val="fr-FR"/>
        </w:rPr>
      </w:pPr>
      <w:r>
        <w:rPr>
          <w:lang w:val="fr-FR"/>
        </w:rPr>
        <w:t>Colle à côté du cercle couleur 7.</w:t>
      </w:r>
    </w:p>
    <w:p w:rsidR="006A0F48" w:rsidRDefault="006A0F48" w:rsidP="00996C76">
      <w:pPr>
        <w:rPr>
          <w:lang w:val="fr-FR"/>
        </w:rPr>
      </w:pPr>
    </w:p>
    <w:p w:rsidR="006A0F48" w:rsidRDefault="006A0F48" w:rsidP="00996C76">
      <w:pPr>
        <w:rPr>
          <w:lang w:val="fr-FR"/>
        </w:rPr>
      </w:pPr>
      <w:r>
        <w:rPr>
          <w:lang w:val="fr-FR"/>
        </w:rPr>
        <w:t>Couleur 6:</w:t>
      </w:r>
    </w:p>
    <w:p w:rsidR="006A0F48" w:rsidRDefault="006A0F48" w:rsidP="006A0F48">
      <w:pPr>
        <w:rPr>
          <w:lang w:val="fr-FR"/>
        </w:rPr>
      </w:pPr>
      <w:r>
        <w:rPr>
          <w:lang w:val="fr-FR"/>
        </w:rPr>
        <w:t>Couleur 3:</w:t>
      </w:r>
    </w:p>
    <w:p w:rsidR="006A0F48" w:rsidRDefault="006A0F48" w:rsidP="006A0F48">
      <w:pPr>
        <w:rPr>
          <w:lang w:val="fr-FR"/>
        </w:rPr>
      </w:pPr>
      <w:r>
        <w:rPr>
          <w:lang w:val="fr-FR"/>
        </w:rPr>
        <w:t>Dessine et coupe un cercle de 6 cm de diamètre.</w:t>
      </w:r>
    </w:p>
    <w:p w:rsidR="006A0F48" w:rsidRDefault="006A0F48" w:rsidP="006A0F48">
      <w:pPr>
        <w:rPr>
          <w:lang w:val="fr-FR"/>
        </w:rPr>
      </w:pPr>
      <w:r>
        <w:rPr>
          <w:lang w:val="fr-FR"/>
        </w:rPr>
        <w:t>Colle à côté du cercle couleur 3.</w:t>
      </w:r>
    </w:p>
    <w:p w:rsidR="006A0F48" w:rsidRDefault="006A0F48" w:rsidP="006A0F48">
      <w:pPr>
        <w:rPr>
          <w:lang w:val="fr-FR"/>
        </w:rPr>
      </w:pPr>
    </w:p>
    <w:p w:rsidR="006A0F48" w:rsidRDefault="006A0F48" w:rsidP="006A0F48">
      <w:pPr>
        <w:rPr>
          <w:lang w:val="fr-FR"/>
        </w:rPr>
      </w:pPr>
      <w:r>
        <w:rPr>
          <w:lang w:val="fr-FR"/>
        </w:rPr>
        <w:t>Couleur 10:</w:t>
      </w:r>
    </w:p>
    <w:p w:rsidR="006A0F48" w:rsidRDefault="006A0F48" w:rsidP="006A0F48">
      <w:pPr>
        <w:rPr>
          <w:lang w:val="fr-FR"/>
        </w:rPr>
      </w:pPr>
      <w:r>
        <w:rPr>
          <w:lang w:val="fr-FR"/>
        </w:rPr>
        <w:t>Dessine et coupe trois carrés de 1,5x1,5 cm.</w:t>
      </w:r>
    </w:p>
    <w:p w:rsidR="006A0F48" w:rsidRDefault="006A0F48" w:rsidP="006A0F48">
      <w:pPr>
        <w:rPr>
          <w:lang w:val="fr-FR"/>
        </w:rPr>
      </w:pPr>
    </w:p>
    <w:p w:rsidR="006A0F48" w:rsidRDefault="006A0F48" w:rsidP="006A0F48">
      <w:pPr>
        <w:rPr>
          <w:lang w:val="fr-FR"/>
        </w:rPr>
      </w:pPr>
      <w:r>
        <w:rPr>
          <w:lang w:val="fr-FR"/>
        </w:rPr>
        <w:t>Colle au-dessus des trois cercles.</w:t>
      </w:r>
    </w:p>
    <w:p w:rsidR="006A0F48" w:rsidRDefault="006A0F48" w:rsidP="006A0F48">
      <w:pPr>
        <w:rPr>
          <w:lang w:val="fr-FR"/>
        </w:rPr>
      </w:pPr>
    </w:p>
    <w:p w:rsidR="006A0F48" w:rsidRDefault="006A0F48" w:rsidP="006A0F48">
      <w:pPr>
        <w:rPr>
          <w:lang w:val="fr-FR"/>
        </w:rPr>
      </w:pPr>
      <w:r>
        <w:rPr>
          <w:lang w:val="fr-FR"/>
        </w:rPr>
        <w:t>Couleur 5:</w:t>
      </w:r>
    </w:p>
    <w:p w:rsidR="006A0F48" w:rsidRDefault="006A0F48" w:rsidP="006A0F48">
      <w:pPr>
        <w:rPr>
          <w:lang w:val="fr-FR"/>
        </w:rPr>
      </w:pPr>
      <w:r>
        <w:rPr>
          <w:lang w:val="fr-FR"/>
        </w:rPr>
        <w:t>Dessine et coupe trois rectangles de 0,5x8 cm.</w:t>
      </w:r>
    </w:p>
    <w:p w:rsidR="006A0F48" w:rsidRDefault="006A0F48" w:rsidP="006A0F48">
      <w:pPr>
        <w:rPr>
          <w:lang w:val="fr-FR"/>
        </w:rPr>
      </w:pPr>
      <w:r>
        <w:rPr>
          <w:lang w:val="fr-FR"/>
        </w:rPr>
        <w:t>Colle au-dessus des carrés couleur 10.</w:t>
      </w:r>
    </w:p>
    <w:p w:rsidR="006A0F48" w:rsidRDefault="006A0F48" w:rsidP="006A0F48">
      <w:pPr>
        <w:rPr>
          <w:lang w:val="fr-FR"/>
        </w:rPr>
      </w:pPr>
    </w:p>
    <w:p w:rsidR="00B620DF" w:rsidRDefault="00B620DF" w:rsidP="00B620DF">
      <w:pPr>
        <w:rPr>
          <w:lang w:val="fr-FR"/>
        </w:rPr>
      </w:pPr>
      <w:r>
        <w:rPr>
          <w:lang w:val="fr-FR"/>
        </w:rPr>
        <w:t>Couleur 8:</w:t>
      </w:r>
    </w:p>
    <w:p w:rsidR="00B620DF" w:rsidRDefault="00B620DF" w:rsidP="00B620DF">
      <w:pPr>
        <w:rPr>
          <w:lang w:val="fr-FR"/>
        </w:rPr>
      </w:pPr>
      <w:r>
        <w:rPr>
          <w:lang w:val="fr-FR"/>
        </w:rPr>
        <w:t xml:space="preserve">Dessine et coupe deux triangles de 3 cm de base et 2x4 cm en hauteur. </w:t>
      </w:r>
    </w:p>
    <w:p w:rsidR="00B620DF" w:rsidRDefault="00B620DF" w:rsidP="00B620DF">
      <w:pPr>
        <w:rPr>
          <w:lang w:val="fr-FR"/>
        </w:rPr>
      </w:pPr>
    </w:p>
    <w:p w:rsidR="00B620DF" w:rsidRDefault="00B620DF" w:rsidP="00B620DF">
      <w:pPr>
        <w:rPr>
          <w:lang w:val="fr-FR"/>
        </w:rPr>
      </w:pPr>
      <w:r>
        <w:rPr>
          <w:lang w:val="fr-FR"/>
        </w:rPr>
        <w:t>Colle les triangles sur le cercle couleur 7 pour faire une étoile.</w:t>
      </w:r>
    </w:p>
    <w:p w:rsidR="00B620DF" w:rsidRDefault="00B620DF" w:rsidP="00B620DF">
      <w:pPr>
        <w:rPr>
          <w:lang w:val="fr-FR"/>
        </w:rPr>
      </w:pPr>
    </w:p>
    <w:p w:rsidR="00B620DF" w:rsidRDefault="00B620DF" w:rsidP="00B620DF">
      <w:pPr>
        <w:rPr>
          <w:lang w:val="fr-FR"/>
        </w:rPr>
      </w:pPr>
      <w:r>
        <w:rPr>
          <w:lang w:val="fr-FR"/>
        </w:rPr>
        <w:t>Couleur 2:</w:t>
      </w:r>
    </w:p>
    <w:p w:rsidR="00B620DF" w:rsidRDefault="00B620DF" w:rsidP="00B620DF">
      <w:pPr>
        <w:rPr>
          <w:lang w:val="fr-FR"/>
        </w:rPr>
      </w:pPr>
      <w:r>
        <w:rPr>
          <w:lang w:val="fr-FR"/>
        </w:rPr>
        <w:t>Coupe dix petits cercles (taille confetti).</w:t>
      </w:r>
    </w:p>
    <w:p w:rsidR="006A0F48" w:rsidRDefault="006A0F48" w:rsidP="006A0F48">
      <w:pPr>
        <w:rPr>
          <w:lang w:val="fr-FR"/>
        </w:rPr>
      </w:pPr>
    </w:p>
    <w:p w:rsidR="00B620DF" w:rsidRDefault="00B620DF" w:rsidP="006A0F48">
      <w:pPr>
        <w:rPr>
          <w:lang w:val="fr-FR"/>
        </w:rPr>
      </w:pPr>
      <w:r>
        <w:rPr>
          <w:lang w:val="fr-FR"/>
        </w:rPr>
        <w:t>Colle sur le cercle couleur 3.</w:t>
      </w:r>
    </w:p>
    <w:p w:rsidR="00B620DF" w:rsidRDefault="00B620DF" w:rsidP="006A0F48">
      <w:pPr>
        <w:rPr>
          <w:lang w:val="fr-FR"/>
        </w:rPr>
      </w:pPr>
    </w:p>
    <w:p w:rsidR="00B620DF" w:rsidRDefault="00B620DF" w:rsidP="006A0F48">
      <w:pPr>
        <w:rPr>
          <w:lang w:val="fr-FR"/>
        </w:rPr>
      </w:pPr>
      <w:r>
        <w:rPr>
          <w:lang w:val="fr-FR"/>
        </w:rPr>
        <w:t>Couleur 5:</w:t>
      </w:r>
    </w:p>
    <w:p w:rsidR="00B620DF" w:rsidRDefault="00B620DF" w:rsidP="006A0F48">
      <w:pPr>
        <w:rPr>
          <w:lang w:val="fr-FR"/>
        </w:rPr>
      </w:pPr>
      <w:r>
        <w:rPr>
          <w:lang w:val="fr-FR"/>
        </w:rPr>
        <w:t>Dessine et coupe deux rectangles de 0,5x5 cm.</w:t>
      </w:r>
    </w:p>
    <w:p w:rsidR="00B620DF" w:rsidRDefault="00B620DF" w:rsidP="006A0F48">
      <w:pPr>
        <w:rPr>
          <w:lang w:val="fr-FR"/>
        </w:rPr>
      </w:pPr>
      <w:r>
        <w:rPr>
          <w:lang w:val="fr-FR"/>
        </w:rPr>
        <w:t>Dessine et coupe un rectangle de 0,5x3 cm.</w:t>
      </w:r>
    </w:p>
    <w:p w:rsidR="00B620DF" w:rsidRDefault="00B620DF" w:rsidP="006A0F48">
      <w:pPr>
        <w:rPr>
          <w:lang w:val="fr-FR"/>
        </w:rPr>
      </w:pPr>
    </w:p>
    <w:p w:rsidR="00B620DF" w:rsidRDefault="00B620DF" w:rsidP="006A0F48">
      <w:pPr>
        <w:rPr>
          <w:lang w:val="fr-FR"/>
        </w:rPr>
      </w:pPr>
      <w:r>
        <w:rPr>
          <w:lang w:val="fr-FR"/>
        </w:rPr>
        <w:t>Colle sur le cercle couleur 6.</w:t>
      </w:r>
    </w:p>
    <w:p w:rsidR="00B620DF" w:rsidRDefault="00B620DF" w:rsidP="006A0F48">
      <w:pPr>
        <w:rPr>
          <w:lang w:val="fr-FR"/>
        </w:rPr>
      </w:pPr>
    </w:p>
    <w:p w:rsidR="00B620DF" w:rsidRPr="0088385F" w:rsidRDefault="00B620DF" w:rsidP="0088385F">
      <w:pPr>
        <w:jc w:val="center"/>
        <w:rPr>
          <w:b/>
          <w:lang w:val="fr-FR"/>
        </w:rPr>
      </w:pPr>
      <w:r w:rsidRPr="0088385F">
        <w:rPr>
          <w:b/>
          <w:lang w:val="fr-FR"/>
        </w:rPr>
        <w:t xml:space="preserve">Voilà trois </w:t>
      </w:r>
      <w:r w:rsidR="0088385F" w:rsidRPr="0088385F">
        <w:rPr>
          <w:b/>
          <w:lang w:val="fr-FR"/>
        </w:rPr>
        <w:t>boules de Noël!</w:t>
      </w:r>
    </w:p>
    <w:p w:rsidR="006A0F48" w:rsidRDefault="006A0F48" w:rsidP="00996C76">
      <w:pPr>
        <w:rPr>
          <w:lang w:val="fr-FR"/>
        </w:rPr>
      </w:pPr>
    </w:p>
    <w:p w:rsidR="00996C76" w:rsidRPr="00996C76" w:rsidRDefault="00996C76" w:rsidP="00996C76">
      <w:pPr>
        <w:rPr>
          <w:b/>
          <w:lang w:val="fr-FR"/>
        </w:rPr>
      </w:pPr>
      <w:r>
        <w:rPr>
          <w:b/>
          <w:lang w:val="fr-FR"/>
        </w:rPr>
        <w:br w:type="page"/>
      </w:r>
    </w:p>
    <w:p w:rsidR="0088385F" w:rsidRDefault="0088385F" w:rsidP="0088385F">
      <w:pPr>
        <w:jc w:val="center"/>
        <w:rPr>
          <w:b/>
          <w:u w:val="single"/>
          <w:lang w:val="fr-FR"/>
        </w:rPr>
      </w:pPr>
      <w:r>
        <w:rPr>
          <w:b/>
          <w:u w:val="single"/>
          <w:lang w:val="fr-FR"/>
        </w:rPr>
        <w:lastRenderedPageBreak/>
        <w:t>Carte de Noël 4</w:t>
      </w:r>
    </w:p>
    <w:p w:rsidR="0088385F" w:rsidRDefault="0088385F" w:rsidP="0088385F">
      <w:pPr>
        <w:jc w:val="center"/>
        <w:rPr>
          <w:b/>
          <w:u w:val="single"/>
          <w:lang w:val="fr-FR"/>
        </w:rPr>
      </w:pPr>
    </w:p>
    <w:p w:rsidR="0088385F" w:rsidRPr="00A93E1F" w:rsidRDefault="0088385F" w:rsidP="0088385F">
      <w:pPr>
        <w:rPr>
          <w:lang w:val="fr-FR"/>
        </w:rPr>
      </w:pPr>
    </w:p>
    <w:p w:rsidR="0088385F" w:rsidRPr="00A93E1F" w:rsidRDefault="0088385F" w:rsidP="0088385F">
      <w:pPr>
        <w:jc w:val="center"/>
        <w:rPr>
          <w:b/>
          <w:lang w:val="fr-FR"/>
        </w:rPr>
      </w:pPr>
    </w:p>
    <w:p w:rsidR="0088385F" w:rsidRPr="007C46A4" w:rsidRDefault="0088385F" w:rsidP="0088385F">
      <w:pPr>
        <w:rPr>
          <w:lang w:val="fr-FR"/>
        </w:rPr>
      </w:pPr>
      <w:r w:rsidRPr="007C46A4">
        <w:rPr>
          <w:lang w:val="fr-FR"/>
        </w:rPr>
        <w:t xml:space="preserve">Prends </w:t>
      </w:r>
      <w:r>
        <w:rPr>
          <w:lang w:val="fr-FR"/>
        </w:rPr>
        <w:t>une feuille A4</w:t>
      </w:r>
      <w:r w:rsidRPr="007C46A4">
        <w:rPr>
          <w:lang w:val="fr-FR"/>
        </w:rPr>
        <w:t xml:space="preserve"> couleur </w:t>
      </w:r>
      <w:r w:rsidR="00060D46">
        <w:rPr>
          <w:lang w:val="fr-FR"/>
        </w:rPr>
        <w:t>7</w:t>
      </w:r>
      <w:r w:rsidRPr="007C46A4">
        <w:rPr>
          <w:lang w:val="fr-FR"/>
        </w:rPr>
        <w:t>.</w:t>
      </w:r>
    </w:p>
    <w:p w:rsidR="0088385F" w:rsidRPr="007C46A4" w:rsidRDefault="0088385F" w:rsidP="0088385F">
      <w:pPr>
        <w:rPr>
          <w:lang w:val="fr-FR"/>
        </w:rPr>
      </w:pPr>
      <w:r w:rsidRPr="007C46A4">
        <w:rPr>
          <w:lang w:val="fr-FR"/>
        </w:rPr>
        <w:t>Plie en deux</w:t>
      </w:r>
      <w:r>
        <w:rPr>
          <w:lang w:val="fr-FR"/>
        </w:rPr>
        <w:t xml:space="preserve"> (2)</w:t>
      </w:r>
      <w:r w:rsidRPr="007C46A4">
        <w:rPr>
          <w:lang w:val="fr-FR"/>
        </w:rPr>
        <w:t>.</w:t>
      </w:r>
    </w:p>
    <w:p w:rsidR="0088385F" w:rsidRDefault="0088385F" w:rsidP="0088385F">
      <w:pPr>
        <w:rPr>
          <w:lang w:val="fr-FR"/>
        </w:rPr>
      </w:pPr>
    </w:p>
    <w:p w:rsidR="0088385F" w:rsidRDefault="0088385F" w:rsidP="0088385F">
      <w:pPr>
        <w:rPr>
          <w:lang w:val="fr-FR"/>
        </w:rPr>
      </w:pPr>
      <w:r>
        <w:rPr>
          <w:lang w:val="fr-FR"/>
        </w:rPr>
        <w:t>Prends du papier couleurs:</w:t>
      </w:r>
    </w:p>
    <w:p w:rsidR="0088385F" w:rsidRDefault="00060D46" w:rsidP="0088385F">
      <w:pPr>
        <w:rPr>
          <w:lang w:val="fr-FR"/>
        </w:rPr>
      </w:pPr>
      <w:r>
        <w:rPr>
          <w:lang w:val="fr-FR"/>
        </w:rPr>
        <w:t>3-5-6-7-9-10</w:t>
      </w:r>
    </w:p>
    <w:p w:rsidR="0088385F" w:rsidRDefault="0088385F" w:rsidP="0088385F">
      <w:pPr>
        <w:rPr>
          <w:lang w:val="fr-FR"/>
        </w:rPr>
      </w:pPr>
    </w:p>
    <w:p w:rsidR="0088385F" w:rsidRDefault="0088385F" w:rsidP="0088385F">
      <w:pPr>
        <w:rPr>
          <w:lang w:val="fr-FR"/>
        </w:rPr>
      </w:pPr>
      <w:r>
        <w:rPr>
          <w:lang w:val="fr-FR"/>
        </w:rPr>
        <w:t xml:space="preserve">Couleur </w:t>
      </w:r>
      <w:r w:rsidR="00060D46">
        <w:rPr>
          <w:lang w:val="fr-FR"/>
        </w:rPr>
        <w:t>6</w:t>
      </w:r>
      <w:r>
        <w:rPr>
          <w:lang w:val="fr-FR"/>
        </w:rPr>
        <w:t>:</w:t>
      </w:r>
    </w:p>
    <w:p w:rsidR="0088385F" w:rsidRDefault="0088385F" w:rsidP="0088385F">
      <w:pPr>
        <w:rPr>
          <w:lang w:val="fr-FR"/>
        </w:rPr>
      </w:pPr>
      <w:r>
        <w:rPr>
          <w:lang w:val="fr-FR"/>
        </w:rPr>
        <w:t>Dessine et coupe un cercle de</w:t>
      </w:r>
      <w:r w:rsidR="00060D46">
        <w:rPr>
          <w:lang w:val="fr-FR"/>
        </w:rPr>
        <w:t xml:space="preserve"> 10</w:t>
      </w:r>
      <w:r>
        <w:rPr>
          <w:lang w:val="fr-FR"/>
        </w:rPr>
        <w:t xml:space="preserve"> cm de diamètre.</w:t>
      </w:r>
    </w:p>
    <w:p w:rsidR="0088385F" w:rsidRDefault="0088385F" w:rsidP="0088385F">
      <w:pPr>
        <w:rPr>
          <w:lang w:val="fr-FR"/>
        </w:rPr>
      </w:pPr>
      <w:r>
        <w:rPr>
          <w:lang w:val="fr-FR"/>
        </w:rPr>
        <w:t>Colle en bas sur la feuille couleur</w:t>
      </w:r>
      <w:r w:rsidR="00060D46">
        <w:rPr>
          <w:lang w:val="fr-FR"/>
        </w:rPr>
        <w:t xml:space="preserve"> 7</w:t>
      </w:r>
      <w:r>
        <w:rPr>
          <w:lang w:val="fr-FR"/>
        </w:rPr>
        <w:t>.</w:t>
      </w:r>
    </w:p>
    <w:p w:rsidR="00060D46" w:rsidRDefault="00060D46" w:rsidP="0088385F">
      <w:pPr>
        <w:rPr>
          <w:lang w:val="fr-FR"/>
        </w:rPr>
      </w:pPr>
    </w:p>
    <w:p w:rsidR="00060D46" w:rsidRDefault="00060D46" w:rsidP="0088385F">
      <w:pPr>
        <w:rPr>
          <w:lang w:val="fr-FR"/>
        </w:rPr>
      </w:pPr>
      <w:r>
        <w:rPr>
          <w:lang w:val="fr-FR"/>
        </w:rPr>
        <w:t>Couleur 3:</w:t>
      </w:r>
    </w:p>
    <w:p w:rsidR="00060D46" w:rsidRDefault="00060D46" w:rsidP="00060D46">
      <w:pPr>
        <w:rPr>
          <w:lang w:val="fr-FR"/>
        </w:rPr>
      </w:pPr>
      <w:r>
        <w:rPr>
          <w:lang w:val="fr-FR"/>
        </w:rPr>
        <w:t>Dessine et coupe un cercle de 7 cm de diamètre.</w:t>
      </w:r>
    </w:p>
    <w:p w:rsidR="00060D46" w:rsidRDefault="00060D46" w:rsidP="00060D46">
      <w:pPr>
        <w:rPr>
          <w:lang w:val="fr-FR"/>
        </w:rPr>
      </w:pPr>
      <w:r>
        <w:rPr>
          <w:lang w:val="fr-FR"/>
        </w:rPr>
        <w:t>Colle en haut sur la feuille couleur 6.</w:t>
      </w:r>
    </w:p>
    <w:p w:rsidR="00060D46" w:rsidRDefault="00060D46" w:rsidP="0088385F">
      <w:pPr>
        <w:rPr>
          <w:lang w:val="fr-FR"/>
        </w:rPr>
      </w:pPr>
    </w:p>
    <w:p w:rsidR="0088385F" w:rsidRDefault="00060D46" w:rsidP="0088385F">
      <w:pPr>
        <w:rPr>
          <w:lang w:val="fr-FR"/>
        </w:rPr>
      </w:pPr>
      <w:r>
        <w:rPr>
          <w:lang w:val="fr-FR"/>
        </w:rPr>
        <w:t>Couleur 9:</w:t>
      </w:r>
    </w:p>
    <w:p w:rsidR="00060D46" w:rsidRDefault="00060D46" w:rsidP="00060D46">
      <w:pPr>
        <w:rPr>
          <w:lang w:val="fr-FR"/>
        </w:rPr>
      </w:pPr>
      <w:r>
        <w:rPr>
          <w:lang w:val="fr-FR"/>
        </w:rPr>
        <w:t>Dessine et coupe un cercle de 5 cm de diamètre.</w:t>
      </w:r>
    </w:p>
    <w:p w:rsidR="00060D46" w:rsidRDefault="00060D46" w:rsidP="00060D46">
      <w:pPr>
        <w:rPr>
          <w:lang w:val="fr-FR"/>
        </w:rPr>
      </w:pPr>
      <w:r>
        <w:rPr>
          <w:lang w:val="fr-FR"/>
        </w:rPr>
        <w:t>Colle au milieu de la feuille couleur 3.</w:t>
      </w:r>
    </w:p>
    <w:p w:rsidR="00060D46" w:rsidRDefault="00060D46" w:rsidP="00060D46">
      <w:pPr>
        <w:rPr>
          <w:lang w:val="fr-FR"/>
        </w:rPr>
      </w:pPr>
    </w:p>
    <w:p w:rsidR="00060D46" w:rsidRDefault="00060D46" w:rsidP="00060D46">
      <w:pPr>
        <w:rPr>
          <w:lang w:val="fr-FR"/>
        </w:rPr>
      </w:pPr>
      <w:r>
        <w:rPr>
          <w:lang w:val="fr-FR"/>
        </w:rPr>
        <w:t>Couleur 6:</w:t>
      </w:r>
    </w:p>
    <w:p w:rsidR="00060D46" w:rsidRDefault="00060D46" w:rsidP="00060D46">
      <w:pPr>
        <w:rPr>
          <w:lang w:val="fr-FR"/>
        </w:rPr>
      </w:pPr>
      <w:r>
        <w:rPr>
          <w:lang w:val="fr-FR"/>
        </w:rPr>
        <w:t xml:space="preserve">Dessine et coupe un triangle de 5 cm de base et 2x6 cm en hauteur. </w:t>
      </w:r>
    </w:p>
    <w:p w:rsidR="00060D46" w:rsidRDefault="00060D46" w:rsidP="00060D46">
      <w:pPr>
        <w:rPr>
          <w:lang w:val="fr-FR"/>
        </w:rPr>
      </w:pPr>
    </w:p>
    <w:p w:rsidR="00060D46" w:rsidRDefault="00060D46" w:rsidP="0088385F">
      <w:pPr>
        <w:rPr>
          <w:lang w:val="fr-FR"/>
        </w:rPr>
      </w:pPr>
      <w:r>
        <w:rPr>
          <w:lang w:val="fr-FR"/>
        </w:rPr>
        <w:t>Colle en haut du cercle couleur 9.</w:t>
      </w:r>
    </w:p>
    <w:p w:rsidR="00060D46" w:rsidRDefault="00060D46" w:rsidP="0088385F">
      <w:pPr>
        <w:rPr>
          <w:lang w:val="fr-FR"/>
        </w:rPr>
      </w:pPr>
    </w:p>
    <w:p w:rsidR="00060D46" w:rsidRDefault="00060D46" w:rsidP="0088385F">
      <w:pPr>
        <w:rPr>
          <w:lang w:val="fr-FR"/>
        </w:rPr>
      </w:pPr>
      <w:r>
        <w:rPr>
          <w:lang w:val="fr-FR"/>
        </w:rPr>
        <w:t>Couleur 5:</w:t>
      </w:r>
    </w:p>
    <w:p w:rsidR="00060D46" w:rsidRDefault="00060D46" w:rsidP="0088385F">
      <w:pPr>
        <w:rPr>
          <w:lang w:val="fr-FR"/>
        </w:rPr>
      </w:pPr>
      <w:r>
        <w:rPr>
          <w:lang w:val="fr-FR"/>
        </w:rPr>
        <w:t>Dessine et coupe un cercle de 1 cm de diamètre.</w:t>
      </w:r>
    </w:p>
    <w:p w:rsidR="00060D46" w:rsidRDefault="00060D46" w:rsidP="0088385F">
      <w:pPr>
        <w:rPr>
          <w:lang w:val="fr-FR"/>
        </w:rPr>
      </w:pPr>
    </w:p>
    <w:p w:rsidR="00060D46" w:rsidRDefault="00060D46" w:rsidP="0088385F">
      <w:pPr>
        <w:rPr>
          <w:lang w:val="fr-FR"/>
        </w:rPr>
      </w:pPr>
      <w:r>
        <w:rPr>
          <w:lang w:val="fr-FR"/>
        </w:rPr>
        <w:t>Colle en haut du triangle couleur 6.</w:t>
      </w:r>
    </w:p>
    <w:p w:rsidR="00060D46" w:rsidRDefault="00060D46" w:rsidP="0088385F">
      <w:pPr>
        <w:rPr>
          <w:lang w:val="fr-FR"/>
        </w:rPr>
      </w:pPr>
    </w:p>
    <w:p w:rsidR="00060D46" w:rsidRDefault="00A95879" w:rsidP="0088385F">
      <w:pPr>
        <w:rPr>
          <w:lang w:val="fr-FR"/>
        </w:rPr>
      </w:pPr>
      <w:r>
        <w:rPr>
          <w:lang w:val="fr-FR"/>
        </w:rPr>
        <w:t>Couleur 10:</w:t>
      </w:r>
    </w:p>
    <w:p w:rsidR="00A95879" w:rsidRDefault="00A95879" w:rsidP="0088385F">
      <w:pPr>
        <w:rPr>
          <w:lang w:val="fr-FR"/>
        </w:rPr>
      </w:pPr>
      <w:r>
        <w:rPr>
          <w:lang w:val="fr-FR"/>
        </w:rPr>
        <w:t>Dessine et coupe deux cercles de 3 cm de diamètre.</w:t>
      </w:r>
    </w:p>
    <w:p w:rsidR="00A95879" w:rsidRDefault="00A95879" w:rsidP="0088385F">
      <w:pPr>
        <w:rPr>
          <w:lang w:val="fr-FR"/>
        </w:rPr>
      </w:pPr>
    </w:p>
    <w:p w:rsidR="00A95879" w:rsidRDefault="00A95879" w:rsidP="0088385F">
      <w:pPr>
        <w:rPr>
          <w:lang w:val="fr-FR"/>
        </w:rPr>
      </w:pPr>
      <w:r>
        <w:rPr>
          <w:lang w:val="fr-FR"/>
        </w:rPr>
        <w:t>Colle en bas du grand cercle couleur 6.</w:t>
      </w:r>
    </w:p>
    <w:p w:rsidR="00A95879" w:rsidRDefault="00A95879" w:rsidP="0088385F">
      <w:pPr>
        <w:rPr>
          <w:lang w:val="fr-FR"/>
        </w:rPr>
      </w:pPr>
    </w:p>
    <w:p w:rsidR="00A95879" w:rsidRDefault="00A95879" w:rsidP="0088385F">
      <w:pPr>
        <w:rPr>
          <w:lang w:val="fr-FR"/>
        </w:rPr>
      </w:pPr>
      <w:r>
        <w:rPr>
          <w:lang w:val="fr-FR"/>
        </w:rPr>
        <w:t>Couleur 3:</w:t>
      </w:r>
    </w:p>
    <w:p w:rsidR="00A95879" w:rsidRDefault="00A95879" w:rsidP="00A95879">
      <w:pPr>
        <w:rPr>
          <w:lang w:val="fr-FR"/>
        </w:rPr>
      </w:pPr>
      <w:r>
        <w:rPr>
          <w:lang w:val="fr-FR"/>
        </w:rPr>
        <w:t>Dessine et coupe deux cercles de 2 cm de diamètre.</w:t>
      </w:r>
    </w:p>
    <w:p w:rsidR="00A95879" w:rsidRDefault="00A95879" w:rsidP="00A95879">
      <w:pPr>
        <w:rPr>
          <w:lang w:val="fr-FR"/>
        </w:rPr>
      </w:pPr>
    </w:p>
    <w:p w:rsidR="00A95879" w:rsidRDefault="00A95879" w:rsidP="00A95879">
      <w:pPr>
        <w:rPr>
          <w:lang w:val="fr-FR"/>
        </w:rPr>
      </w:pPr>
      <w:r>
        <w:rPr>
          <w:lang w:val="fr-FR"/>
        </w:rPr>
        <w:t>Colle à gauche et à droite du grand cercle couleur 6.</w:t>
      </w:r>
    </w:p>
    <w:p w:rsidR="00A95879" w:rsidRDefault="00A95879" w:rsidP="00A95879">
      <w:pPr>
        <w:rPr>
          <w:lang w:val="fr-FR"/>
        </w:rPr>
      </w:pPr>
    </w:p>
    <w:p w:rsidR="00A95879" w:rsidRDefault="00A95879" w:rsidP="00A95879">
      <w:pPr>
        <w:rPr>
          <w:lang w:val="fr-FR"/>
        </w:rPr>
      </w:pPr>
      <w:r>
        <w:rPr>
          <w:lang w:val="fr-FR"/>
        </w:rPr>
        <w:t>Couleur 5:</w:t>
      </w:r>
    </w:p>
    <w:p w:rsidR="00A95879" w:rsidRDefault="00A95879" w:rsidP="00A95879">
      <w:pPr>
        <w:rPr>
          <w:lang w:val="fr-FR"/>
        </w:rPr>
      </w:pPr>
      <w:r>
        <w:rPr>
          <w:lang w:val="fr-FR"/>
        </w:rPr>
        <w:t>Dessine et coupe un rectangle de 1x10 cm.</w:t>
      </w:r>
    </w:p>
    <w:p w:rsidR="00A95879" w:rsidRDefault="00A95879" w:rsidP="00A95879">
      <w:pPr>
        <w:rPr>
          <w:lang w:val="fr-FR"/>
        </w:rPr>
      </w:pPr>
    </w:p>
    <w:p w:rsidR="00A95879" w:rsidRDefault="00A95879" w:rsidP="00A95879">
      <w:pPr>
        <w:rPr>
          <w:lang w:val="fr-FR"/>
        </w:rPr>
      </w:pPr>
      <w:r>
        <w:rPr>
          <w:lang w:val="fr-FR"/>
        </w:rPr>
        <w:t>Colle sur le grand cercle couleur 6.</w:t>
      </w:r>
    </w:p>
    <w:p w:rsidR="00A95879" w:rsidRDefault="00A95879" w:rsidP="00A95879">
      <w:pPr>
        <w:rPr>
          <w:lang w:val="fr-FR"/>
        </w:rPr>
      </w:pPr>
    </w:p>
    <w:p w:rsidR="00A95879" w:rsidRDefault="00A95879" w:rsidP="00A95879">
      <w:pPr>
        <w:rPr>
          <w:lang w:val="fr-FR"/>
        </w:rPr>
      </w:pPr>
      <w:r>
        <w:rPr>
          <w:lang w:val="fr-FR"/>
        </w:rPr>
        <w:t>Couleur 7:</w:t>
      </w:r>
    </w:p>
    <w:p w:rsidR="00A95879" w:rsidRDefault="00A95879" w:rsidP="00A95879">
      <w:pPr>
        <w:rPr>
          <w:lang w:val="fr-FR"/>
        </w:rPr>
      </w:pPr>
      <w:r>
        <w:rPr>
          <w:lang w:val="fr-FR"/>
        </w:rPr>
        <w:t>Coupe deux petits cercles (taille confetti) et colle sur le cercle couleur 9.</w:t>
      </w:r>
    </w:p>
    <w:p w:rsidR="00A95879" w:rsidRDefault="00A95879" w:rsidP="00A95879">
      <w:pPr>
        <w:rPr>
          <w:lang w:val="fr-FR"/>
        </w:rPr>
      </w:pPr>
    </w:p>
    <w:p w:rsidR="00A95879" w:rsidRDefault="00A95879" w:rsidP="00A95879">
      <w:pPr>
        <w:rPr>
          <w:lang w:val="fr-FR"/>
        </w:rPr>
      </w:pPr>
      <w:r>
        <w:rPr>
          <w:lang w:val="fr-FR"/>
        </w:rPr>
        <w:t>Couleur 3:</w:t>
      </w:r>
    </w:p>
    <w:p w:rsidR="00A95879" w:rsidRDefault="00A95879" w:rsidP="00A95879">
      <w:pPr>
        <w:rPr>
          <w:lang w:val="fr-FR"/>
        </w:rPr>
      </w:pPr>
      <w:r>
        <w:rPr>
          <w:lang w:val="fr-FR"/>
        </w:rPr>
        <w:t xml:space="preserve">Dessine et coupe un triangle de 4 cm de base et 2x4,5 cm en hauteur. </w:t>
      </w:r>
    </w:p>
    <w:p w:rsidR="00A95879" w:rsidRDefault="00A95879" w:rsidP="00A95879">
      <w:pPr>
        <w:rPr>
          <w:lang w:val="fr-FR"/>
        </w:rPr>
      </w:pPr>
    </w:p>
    <w:p w:rsidR="00A95879" w:rsidRDefault="00A95879" w:rsidP="00A95879">
      <w:pPr>
        <w:rPr>
          <w:lang w:val="fr-FR"/>
        </w:rPr>
      </w:pPr>
      <w:r>
        <w:rPr>
          <w:lang w:val="fr-FR"/>
        </w:rPr>
        <w:t>Colle en bas du cercle couleur 9.</w:t>
      </w:r>
    </w:p>
    <w:p w:rsidR="00A95879" w:rsidRDefault="00A95879" w:rsidP="00A95879">
      <w:pPr>
        <w:rPr>
          <w:lang w:val="fr-FR"/>
        </w:rPr>
      </w:pPr>
    </w:p>
    <w:p w:rsidR="00A95879" w:rsidRPr="00A95879" w:rsidRDefault="00A95879" w:rsidP="00A95879">
      <w:pPr>
        <w:jc w:val="center"/>
        <w:rPr>
          <w:b/>
          <w:lang w:val="fr-FR"/>
        </w:rPr>
      </w:pPr>
      <w:r w:rsidRPr="00A95879">
        <w:rPr>
          <w:b/>
          <w:lang w:val="fr-FR"/>
        </w:rPr>
        <w:t>Voilà votre Père Noël!</w:t>
      </w:r>
    </w:p>
    <w:p w:rsidR="00A95879" w:rsidRDefault="00A95879" w:rsidP="00A95879">
      <w:pPr>
        <w:rPr>
          <w:lang w:val="fr-FR"/>
        </w:rPr>
      </w:pPr>
    </w:p>
    <w:p w:rsidR="00A95879" w:rsidRDefault="00A95879" w:rsidP="0088385F">
      <w:pPr>
        <w:rPr>
          <w:lang w:val="fr-FR"/>
        </w:rPr>
      </w:pPr>
    </w:p>
    <w:p w:rsidR="00887483" w:rsidRDefault="00887483" w:rsidP="00887483">
      <w:pPr>
        <w:jc w:val="center"/>
        <w:rPr>
          <w:b/>
          <w:u w:val="single"/>
          <w:lang w:val="fr-FR"/>
        </w:rPr>
      </w:pPr>
      <w:r>
        <w:rPr>
          <w:b/>
          <w:u w:val="single"/>
          <w:lang w:val="fr-FR"/>
        </w:rPr>
        <w:lastRenderedPageBreak/>
        <w:t>Carte de Noël 5</w:t>
      </w:r>
    </w:p>
    <w:p w:rsidR="00887483" w:rsidRDefault="00887483" w:rsidP="00887483">
      <w:pPr>
        <w:jc w:val="center"/>
        <w:rPr>
          <w:b/>
          <w:u w:val="single"/>
          <w:lang w:val="fr-FR"/>
        </w:rPr>
      </w:pPr>
    </w:p>
    <w:p w:rsidR="00887483" w:rsidRPr="00A93E1F" w:rsidRDefault="00887483" w:rsidP="00887483">
      <w:pPr>
        <w:rPr>
          <w:lang w:val="fr-FR"/>
        </w:rPr>
      </w:pPr>
    </w:p>
    <w:p w:rsidR="00887483" w:rsidRPr="00A93E1F" w:rsidRDefault="00887483" w:rsidP="00887483">
      <w:pPr>
        <w:jc w:val="center"/>
        <w:rPr>
          <w:b/>
          <w:lang w:val="fr-FR"/>
        </w:rPr>
      </w:pPr>
    </w:p>
    <w:p w:rsidR="00887483" w:rsidRPr="007C46A4" w:rsidRDefault="00887483" w:rsidP="00887483">
      <w:pPr>
        <w:rPr>
          <w:lang w:val="fr-FR"/>
        </w:rPr>
      </w:pPr>
      <w:r w:rsidRPr="007C46A4">
        <w:rPr>
          <w:lang w:val="fr-FR"/>
        </w:rPr>
        <w:t xml:space="preserve">Prends </w:t>
      </w:r>
      <w:r>
        <w:rPr>
          <w:lang w:val="fr-FR"/>
        </w:rPr>
        <w:t>une feuille A4</w:t>
      </w:r>
      <w:r w:rsidRPr="007C46A4">
        <w:rPr>
          <w:lang w:val="fr-FR"/>
        </w:rPr>
        <w:t xml:space="preserve"> couleur </w:t>
      </w:r>
      <w:r w:rsidR="008D3836">
        <w:rPr>
          <w:lang w:val="fr-FR"/>
        </w:rPr>
        <w:t>3</w:t>
      </w:r>
      <w:r w:rsidRPr="007C46A4">
        <w:rPr>
          <w:lang w:val="fr-FR"/>
        </w:rPr>
        <w:t>.</w:t>
      </w:r>
    </w:p>
    <w:p w:rsidR="00887483" w:rsidRPr="007C46A4" w:rsidRDefault="00887483" w:rsidP="00887483">
      <w:pPr>
        <w:rPr>
          <w:lang w:val="fr-FR"/>
        </w:rPr>
      </w:pPr>
      <w:r w:rsidRPr="007C46A4">
        <w:rPr>
          <w:lang w:val="fr-FR"/>
        </w:rPr>
        <w:t>Plie en deux</w:t>
      </w:r>
      <w:r>
        <w:rPr>
          <w:lang w:val="fr-FR"/>
        </w:rPr>
        <w:t xml:space="preserve"> (2)</w:t>
      </w:r>
      <w:r w:rsidRPr="007C46A4">
        <w:rPr>
          <w:lang w:val="fr-FR"/>
        </w:rPr>
        <w:t>.</w:t>
      </w:r>
    </w:p>
    <w:p w:rsidR="00887483" w:rsidRDefault="00887483" w:rsidP="00887483">
      <w:pPr>
        <w:rPr>
          <w:lang w:val="fr-FR"/>
        </w:rPr>
      </w:pPr>
    </w:p>
    <w:p w:rsidR="00887483" w:rsidRDefault="00887483" w:rsidP="00887483">
      <w:pPr>
        <w:rPr>
          <w:lang w:val="fr-FR"/>
        </w:rPr>
      </w:pPr>
      <w:r>
        <w:rPr>
          <w:lang w:val="fr-FR"/>
        </w:rPr>
        <w:t>Prends du papier couleurs:</w:t>
      </w:r>
    </w:p>
    <w:p w:rsidR="00887483" w:rsidRDefault="008D3836" w:rsidP="00887483">
      <w:pPr>
        <w:rPr>
          <w:lang w:val="fr-FR"/>
        </w:rPr>
      </w:pPr>
      <w:r>
        <w:rPr>
          <w:lang w:val="fr-FR"/>
        </w:rPr>
        <w:t>2</w:t>
      </w:r>
      <w:r w:rsidR="00887483">
        <w:rPr>
          <w:lang w:val="fr-FR"/>
        </w:rPr>
        <w:t>-</w:t>
      </w:r>
      <w:r>
        <w:rPr>
          <w:lang w:val="fr-FR"/>
        </w:rPr>
        <w:t>4</w:t>
      </w:r>
      <w:r w:rsidR="00526D4A">
        <w:rPr>
          <w:lang w:val="fr-FR"/>
        </w:rPr>
        <w:t>-5</w:t>
      </w:r>
      <w:r w:rsidR="00887483">
        <w:rPr>
          <w:lang w:val="fr-FR"/>
        </w:rPr>
        <w:t>-7-</w:t>
      </w:r>
      <w:r>
        <w:rPr>
          <w:lang w:val="fr-FR"/>
        </w:rPr>
        <w:t>8-</w:t>
      </w:r>
      <w:r w:rsidR="00887483">
        <w:rPr>
          <w:lang w:val="fr-FR"/>
        </w:rPr>
        <w:t>9</w:t>
      </w:r>
    </w:p>
    <w:p w:rsidR="00887483" w:rsidRDefault="00887483" w:rsidP="00887483">
      <w:pPr>
        <w:rPr>
          <w:lang w:val="fr-FR"/>
        </w:rPr>
      </w:pPr>
    </w:p>
    <w:p w:rsidR="00887483" w:rsidRDefault="00887483" w:rsidP="00887483">
      <w:pPr>
        <w:rPr>
          <w:lang w:val="fr-FR"/>
        </w:rPr>
      </w:pPr>
      <w:r>
        <w:rPr>
          <w:lang w:val="fr-FR"/>
        </w:rPr>
        <w:t xml:space="preserve">Couleur </w:t>
      </w:r>
      <w:r w:rsidR="008D3836">
        <w:rPr>
          <w:lang w:val="fr-FR"/>
        </w:rPr>
        <w:t>7</w:t>
      </w:r>
      <w:r>
        <w:rPr>
          <w:lang w:val="fr-FR"/>
        </w:rPr>
        <w:t>:</w:t>
      </w:r>
    </w:p>
    <w:p w:rsidR="00887483" w:rsidRDefault="00887483" w:rsidP="00887483">
      <w:pPr>
        <w:rPr>
          <w:lang w:val="fr-FR"/>
        </w:rPr>
      </w:pPr>
      <w:r>
        <w:rPr>
          <w:lang w:val="fr-FR"/>
        </w:rPr>
        <w:t xml:space="preserve">Dessine et coupe un </w:t>
      </w:r>
      <w:r w:rsidR="008D3836">
        <w:rPr>
          <w:lang w:val="fr-FR"/>
        </w:rPr>
        <w:t>carré</w:t>
      </w:r>
      <w:r>
        <w:rPr>
          <w:lang w:val="fr-FR"/>
        </w:rPr>
        <w:t xml:space="preserve"> de </w:t>
      </w:r>
      <w:r w:rsidR="008D3836">
        <w:rPr>
          <w:lang w:val="fr-FR"/>
        </w:rPr>
        <w:t>8x8</w:t>
      </w:r>
      <w:r>
        <w:rPr>
          <w:lang w:val="fr-FR"/>
        </w:rPr>
        <w:t xml:space="preserve"> cm.</w:t>
      </w:r>
    </w:p>
    <w:p w:rsidR="00887483" w:rsidRDefault="00887483" w:rsidP="00887483">
      <w:pPr>
        <w:rPr>
          <w:lang w:val="fr-FR"/>
        </w:rPr>
      </w:pPr>
      <w:r>
        <w:rPr>
          <w:lang w:val="fr-FR"/>
        </w:rPr>
        <w:t xml:space="preserve">Colle en bas sur la feuille couleur </w:t>
      </w:r>
      <w:r w:rsidR="008D3836">
        <w:rPr>
          <w:lang w:val="fr-FR"/>
        </w:rPr>
        <w:t>3</w:t>
      </w:r>
      <w:r>
        <w:rPr>
          <w:lang w:val="fr-FR"/>
        </w:rPr>
        <w:t>.</w:t>
      </w:r>
    </w:p>
    <w:p w:rsidR="008D3836" w:rsidRDefault="008D3836" w:rsidP="00887483">
      <w:pPr>
        <w:rPr>
          <w:lang w:val="fr-FR"/>
        </w:rPr>
      </w:pPr>
    </w:p>
    <w:p w:rsidR="008D3836" w:rsidRDefault="008D3836" w:rsidP="00887483">
      <w:pPr>
        <w:rPr>
          <w:lang w:val="fr-FR"/>
        </w:rPr>
      </w:pPr>
      <w:r>
        <w:rPr>
          <w:lang w:val="fr-FR"/>
        </w:rPr>
        <w:t>Couleur 8:</w:t>
      </w:r>
    </w:p>
    <w:p w:rsidR="008D3836" w:rsidRDefault="008D3836" w:rsidP="00887483">
      <w:pPr>
        <w:rPr>
          <w:lang w:val="fr-FR"/>
        </w:rPr>
      </w:pPr>
      <w:r>
        <w:rPr>
          <w:lang w:val="fr-FR"/>
        </w:rPr>
        <w:t>Dessine et coupe deux rectangles de 1x8 cm.</w:t>
      </w:r>
    </w:p>
    <w:p w:rsidR="008D3836" w:rsidRDefault="008D3836" w:rsidP="00887483">
      <w:pPr>
        <w:rPr>
          <w:lang w:val="fr-FR"/>
        </w:rPr>
      </w:pPr>
      <w:r>
        <w:rPr>
          <w:lang w:val="fr-FR"/>
        </w:rPr>
        <w:t>Colle un rectangle de gauche à droite sur le carré.</w:t>
      </w:r>
    </w:p>
    <w:p w:rsidR="008D3836" w:rsidRDefault="008D3836" w:rsidP="00887483">
      <w:pPr>
        <w:rPr>
          <w:lang w:val="fr-FR"/>
        </w:rPr>
      </w:pPr>
      <w:r>
        <w:rPr>
          <w:lang w:val="fr-FR"/>
        </w:rPr>
        <w:t>Colle un rectangle de haut en bas sur le carré.</w:t>
      </w:r>
    </w:p>
    <w:p w:rsidR="008D3836" w:rsidRDefault="008D3836" w:rsidP="00887483">
      <w:pPr>
        <w:rPr>
          <w:lang w:val="fr-FR"/>
        </w:rPr>
      </w:pPr>
    </w:p>
    <w:p w:rsidR="008D3836" w:rsidRDefault="008D3836" w:rsidP="00887483">
      <w:pPr>
        <w:rPr>
          <w:lang w:val="fr-FR"/>
        </w:rPr>
      </w:pPr>
      <w:r>
        <w:rPr>
          <w:lang w:val="fr-FR"/>
        </w:rPr>
        <w:t>Couleur 9:</w:t>
      </w:r>
    </w:p>
    <w:p w:rsidR="008D3836" w:rsidRDefault="008D3836" w:rsidP="00887483">
      <w:pPr>
        <w:rPr>
          <w:lang w:val="fr-FR"/>
        </w:rPr>
      </w:pPr>
      <w:r>
        <w:rPr>
          <w:lang w:val="fr-FR"/>
        </w:rPr>
        <w:t xml:space="preserve">Dessine et coupe </w:t>
      </w:r>
      <w:r>
        <w:rPr>
          <w:lang w:val="fr-FR"/>
        </w:rPr>
        <w:t>un carré de 3x3 cm. Coupe le carré en deux pour faire deux triangles.</w:t>
      </w:r>
    </w:p>
    <w:p w:rsidR="008D3836" w:rsidRDefault="008D3836" w:rsidP="00887483">
      <w:pPr>
        <w:rPr>
          <w:lang w:val="fr-FR"/>
        </w:rPr>
      </w:pPr>
      <w:r>
        <w:rPr>
          <w:lang w:val="fr-FR"/>
        </w:rPr>
        <w:t>Colle les triangles en haut du carré couleur 7, la pointe en haut.</w:t>
      </w:r>
    </w:p>
    <w:p w:rsidR="008D3836" w:rsidRDefault="008D3836" w:rsidP="00887483">
      <w:pPr>
        <w:rPr>
          <w:lang w:val="fr-FR"/>
        </w:rPr>
      </w:pPr>
    </w:p>
    <w:p w:rsidR="008D3836" w:rsidRDefault="008D3836" w:rsidP="00887483">
      <w:pPr>
        <w:rPr>
          <w:lang w:val="fr-FR"/>
        </w:rPr>
      </w:pPr>
      <w:r>
        <w:rPr>
          <w:lang w:val="fr-FR"/>
        </w:rPr>
        <w:t>Dessine et coupe un cercle de 3 cm de diamètre.</w:t>
      </w:r>
    </w:p>
    <w:p w:rsidR="008D3836" w:rsidRDefault="008D3836" w:rsidP="00887483">
      <w:pPr>
        <w:rPr>
          <w:lang w:val="fr-FR"/>
        </w:rPr>
      </w:pPr>
      <w:r>
        <w:rPr>
          <w:lang w:val="fr-FR"/>
        </w:rPr>
        <w:t>Colle le cercle au milieu des triangles en haut du carré.</w:t>
      </w:r>
    </w:p>
    <w:p w:rsidR="008D3836" w:rsidRDefault="008D3836" w:rsidP="00887483">
      <w:pPr>
        <w:rPr>
          <w:lang w:val="fr-FR"/>
        </w:rPr>
      </w:pPr>
    </w:p>
    <w:p w:rsidR="008D3836" w:rsidRDefault="008D3836" w:rsidP="00887483">
      <w:pPr>
        <w:rPr>
          <w:lang w:val="fr-FR"/>
        </w:rPr>
      </w:pPr>
      <w:r>
        <w:rPr>
          <w:lang w:val="fr-FR"/>
        </w:rPr>
        <w:t>Dessine et coupe deux rectangles: 1x3 cm et 1x5 cm.</w:t>
      </w:r>
    </w:p>
    <w:p w:rsidR="008D3836" w:rsidRDefault="008D3836" w:rsidP="00887483">
      <w:pPr>
        <w:rPr>
          <w:lang w:val="fr-FR"/>
        </w:rPr>
      </w:pPr>
      <w:r>
        <w:rPr>
          <w:lang w:val="fr-FR"/>
        </w:rPr>
        <w:t>Colle les rectangles en dessous du cercle.</w:t>
      </w:r>
    </w:p>
    <w:p w:rsidR="00526D4A" w:rsidRDefault="00526D4A" w:rsidP="00887483">
      <w:pPr>
        <w:rPr>
          <w:lang w:val="fr-FR"/>
        </w:rPr>
      </w:pPr>
    </w:p>
    <w:p w:rsidR="00526D4A" w:rsidRDefault="00526D4A" w:rsidP="00887483">
      <w:pPr>
        <w:rPr>
          <w:lang w:val="fr-FR"/>
        </w:rPr>
      </w:pPr>
      <w:r>
        <w:rPr>
          <w:lang w:val="fr-FR"/>
        </w:rPr>
        <w:t>Couleur 4:</w:t>
      </w:r>
    </w:p>
    <w:p w:rsidR="00526D4A" w:rsidRDefault="00526D4A" w:rsidP="00887483">
      <w:pPr>
        <w:rPr>
          <w:lang w:val="fr-FR"/>
        </w:rPr>
      </w:pPr>
      <w:r>
        <w:rPr>
          <w:lang w:val="fr-FR"/>
        </w:rPr>
        <w:t>Dessine et coupe un cercle de 8 cm de diamètre.</w:t>
      </w:r>
    </w:p>
    <w:p w:rsidR="00526D4A" w:rsidRDefault="00526D4A" w:rsidP="00887483">
      <w:pPr>
        <w:rPr>
          <w:lang w:val="fr-FR"/>
        </w:rPr>
      </w:pPr>
      <w:r>
        <w:rPr>
          <w:lang w:val="fr-FR"/>
        </w:rPr>
        <w:t>Colle sur la feuille couleur 3.</w:t>
      </w:r>
    </w:p>
    <w:p w:rsidR="00526D4A" w:rsidRDefault="00526D4A" w:rsidP="00887483">
      <w:pPr>
        <w:rPr>
          <w:lang w:val="fr-FR"/>
        </w:rPr>
      </w:pPr>
    </w:p>
    <w:p w:rsidR="00526D4A" w:rsidRDefault="00526D4A" w:rsidP="00887483">
      <w:pPr>
        <w:rPr>
          <w:lang w:val="fr-FR"/>
        </w:rPr>
      </w:pPr>
      <w:r>
        <w:rPr>
          <w:lang w:val="fr-FR"/>
        </w:rPr>
        <w:t>Couleur 2:</w:t>
      </w:r>
    </w:p>
    <w:p w:rsidR="00526D4A" w:rsidRDefault="00526D4A" w:rsidP="00887483">
      <w:pPr>
        <w:rPr>
          <w:lang w:val="fr-FR"/>
        </w:rPr>
      </w:pPr>
      <w:r>
        <w:rPr>
          <w:lang w:val="fr-FR"/>
        </w:rPr>
        <w:t>Dessine et coupe un rectangle de 1,5x8 cm.</w:t>
      </w:r>
    </w:p>
    <w:p w:rsidR="00526D4A" w:rsidRDefault="00526D4A" w:rsidP="00887483">
      <w:pPr>
        <w:rPr>
          <w:lang w:val="fr-FR"/>
        </w:rPr>
      </w:pPr>
      <w:r>
        <w:rPr>
          <w:lang w:val="fr-FR"/>
        </w:rPr>
        <w:t>Colle sur le cercle.</w:t>
      </w:r>
    </w:p>
    <w:p w:rsidR="00526D4A" w:rsidRDefault="00526D4A" w:rsidP="00887483">
      <w:pPr>
        <w:rPr>
          <w:lang w:val="fr-FR"/>
        </w:rPr>
      </w:pPr>
    </w:p>
    <w:p w:rsidR="00526D4A" w:rsidRDefault="00170E67" w:rsidP="00887483">
      <w:pPr>
        <w:rPr>
          <w:lang w:val="fr-FR"/>
        </w:rPr>
      </w:pPr>
      <w:r>
        <w:rPr>
          <w:lang w:val="fr-FR"/>
        </w:rPr>
        <w:t>Couleur 5:</w:t>
      </w:r>
    </w:p>
    <w:p w:rsidR="00170E67" w:rsidRDefault="00170E67" w:rsidP="00887483">
      <w:pPr>
        <w:rPr>
          <w:lang w:val="fr-FR"/>
        </w:rPr>
      </w:pPr>
      <w:r>
        <w:rPr>
          <w:lang w:val="fr-FR"/>
        </w:rPr>
        <w:t>Coupe 7 cercles (taille confetti).</w:t>
      </w:r>
    </w:p>
    <w:p w:rsidR="00170E67" w:rsidRDefault="00170E67" w:rsidP="00887483">
      <w:pPr>
        <w:rPr>
          <w:lang w:val="fr-FR"/>
        </w:rPr>
      </w:pPr>
      <w:r>
        <w:rPr>
          <w:lang w:val="fr-FR"/>
        </w:rPr>
        <w:t>Colle sur le rectangle.</w:t>
      </w:r>
    </w:p>
    <w:p w:rsidR="00170E67" w:rsidRDefault="00170E67" w:rsidP="00887483">
      <w:pPr>
        <w:rPr>
          <w:lang w:val="fr-FR"/>
        </w:rPr>
      </w:pPr>
    </w:p>
    <w:p w:rsidR="00170E67" w:rsidRDefault="00170E67" w:rsidP="00887483">
      <w:pPr>
        <w:rPr>
          <w:lang w:val="fr-FR"/>
        </w:rPr>
      </w:pPr>
      <w:r>
        <w:rPr>
          <w:lang w:val="fr-FR"/>
        </w:rPr>
        <w:t>Couleur 2:</w:t>
      </w:r>
    </w:p>
    <w:p w:rsidR="00170E67" w:rsidRDefault="00170E67" w:rsidP="00170E67">
      <w:pPr>
        <w:rPr>
          <w:lang w:val="fr-FR"/>
        </w:rPr>
      </w:pPr>
      <w:r>
        <w:rPr>
          <w:lang w:val="fr-FR"/>
        </w:rPr>
        <w:t>Dessine et coupe un carré de 3x3 cm. Coupe le carré en deux pour faire deux triangles.</w:t>
      </w:r>
    </w:p>
    <w:p w:rsidR="00170E67" w:rsidRDefault="00170E67" w:rsidP="00170E67">
      <w:pPr>
        <w:rPr>
          <w:lang w:val="fr-FR"/>
        </w:rPr>
      </w:pPr>
      <w:r>
        <w:rPr>
          <w:lang w:val="fr-FR"/>
        </w:rPr>
        <w:t xml:space="preserve">Colle les triangles en haut du </w:t>
      </w:r>
      <w:r>
        <w:rPr>
          <w:lang w:val="fr-FR"/>
        </w:rPr>
        <w:t>cercle</w:t>
      </w:r>
      <w:r>
        <w:rPr>
          <w:lang w:val="fr-FR"/>
        </w:rPr>
        <w:t xml:space="preserve"> couleur </w:t>
      </w:r>
      <w:r>
        <w:rPr>
          <w:lang w:val="fr-FR"/>
        </w:rPr>
        <w:t>4</w:t>
      </w:r>
      <w:r>
        <w:rPr>
          <w:lang w:val="fr-FR"/>
        </w:rPr>
        <w:t>, la pointe en haut.</w:t>
      </w:r>
    </w:p>
    <w:p w:rsidR="00170E67" w:rsidRDefault="00170E67" w:rsidP="00170E67">
      <w:pPr>
        <w:rPr>
          <w:lang w:val="fr-FR"/>
        </w:rPr>
      </w:pPr>
    </w:p>
    <w:p w:rsidR="00170E67" w:rsidRDefault="00170E67" w:rsidP="00170E67">
      <w:pPr>
        <w:rPr>
          <w:lang w:val="fr-FR"/>
        </w:rPr>
      </w:pPr>
      <w:r>
        <w:rPr>
          <w:lang w:val="fr-FR"/>
        </w:rPr>
        <w:t>Dessine et coupe un cercle de 3 cm de diamètre.</w:t>
      </w:r>
    </w:p>
    <w:p w:rsidR="00170E67" w:rsidRDefault="00170E67" w:rsidP="00170E67">
      <w:pPr>
        <w:rPr>
          <w:lang w:val="fr-FR"/>
        </w:rPr>
      </w:pPr>
      <w:r>
        <w:rPr>
          <w:lang w:val="fr-FR"/>
        </w:rPr>
        <w:t>Colle le cercle au milieu des triangles en haut du carré.</w:t>
      </w:r>
    </w:p>
    <w:p w:rsidR="00170E67" w:rsidRDefault="00170E67" w:rsidP="00170E67">
      <w:pPr>
        <w:rPr>
          <w:lang w:val="fr-FR"/>
        </w:rPr>
      </w:pPr>
    </w:p>
    <w:p w:rsidR="00170E67" w:rsidRDefault="00170E67" w:rsidP="00170E67">
      <w:pPr>
        <w:rPr>
          <w:lang w:val="fr-FR"/>
        </w:rPr>
      </w:pPr>
      <w:r>
        <w:rPr>
          <w:lang w:val="fr-FR"/>
        </w:rPr>
        <w:t>Couleur 4:</w:t>
      </w:r>
    </w:p>
    <w:p w:rsidR="00170E67" w:rsidRDefault="00170E67" w:rsidP="00170E67">
      <w:pPr>
        <w:rPr>
          <w:lang w:val="fr-FR"/>
        </w:rPr>
      </w:pPr>
      <w:r>
        <w:rPr>
          <w:lang w:val="fr-FR"/>
        </w:rPr>
        <w:t>Dessine et coupe un cercle de 2 cm de diamètre.</w:t>
      </w:r>
    </w:p>
    <w:p w:rsidR="00170E67" w:rsidRDefault="00170E67" w:rsidP="00170E67">
      <w:pPr>
        <w:rPr>
          <w:lang w:val="fr-FR"/>
        </w:rPr>
      </w:pPr>
      <w:r>
        <w:rPr>
          <w:lang w:val="fr-FR"/>
        </w:rPr>
        <w:t>Colle sur le cercle de couleur 2.</w:t>
      </w:r>
    </w:p>
    <w:p w:rsidR="00170E67" w:rsidRDefault="00170E67" w:rsidP="00170E67">
      <w:pPr>
        <w:rPr>
          <w:lang w:val="fr-FR"/>
        </w:rPr>
      </w:pPr>
    </w:p>
    <w:p w:rsidR="00170E67" w:rsidRPr="00170E67" w:rsidRDefault="00170E67" w:rsidP="00170E67">
      <w:pPr>
        <w:jc w:val="center"/>
        <w:rPr>
          <w:b/>
          <w:lang w:val="fr-FR"/>
        </w:rPr>
      </w:pPr>
      <w:bookmarkStart w:id="0" w:name="_GoBack"/>
      <w:r w:rsidRPr="00170E67">
        <w:rPr>
          <w:b/>
          <w:lang w:val="fr-FR"/>
        </w:rPr>
        <w:t>Voilà vos cadeaux de Noël!</w:t>
      </w:r>
    </w:p>
    <w:bookmarkEnd w:id="0"/>
    <w:p w:rsidR="00170E67" w:rsidRDefault="00170E67" w:rsidP="00887483">
      <w:pPr>
        <w:rPr>
          <w:lang w:val="fr-FR"/>
        </w:rPr>
      </w:pPr>
    </w:p>
    <w:p w:rsidR="008D3836" w:rsidRDefault="008D3836" w:rsidP="00887483">
      <w:pPr>
        <w:rPr>
          <w:lang w:val="fr-FR"/>
        </w:rPr>
      </w:pPr>
    </w:p>
    <w:p w:rsidR="008D3836" w:rsidRDefault="008D3836" w:rsidP="00887483">
      <w:pPr>
        <w:rPr>
          <w:lang w:val="fr-FR"/>
        </w:rPr>
      </w:pPr>
    </w:p>
    <w:p w:rsidR="005D227E" w:rsidRPr="00AC3443" w:rsidRDefault="005D227E" w:rsidP="005F00C2">
      <w:pPr>
        <w:rPr>
          <w:lang w:val="fr-FR"/>
        </w:rPr>
      </w:pPr>
    </w:p>
    <w:sectPr w:rsidR="005D227E" w:rsidRPr="00AC34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  <w:embedRegular r:id="rId1" w:fontKey="{852B6CFC-DEB5-46BF-A782-1CE916BE21B2}"/>
    <w:embedBold r:id="rId2" w:fontKey="{FA924A76-09E5-400F-9EF8-7702F2566590}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TrueTypeFonts/>
  <w:embedSystemFonts/>
  <w:saveSubsetFont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4BA"/>
    <w:rsid w:val="00060D46"/>
    <w:rsid w:val="00170E67"/>
    <w:rsid w:val="003D40B1"/>
    <w:rsid w:val="0043738C"/>
    <w:rsid w:val="00471664"/>
    <w:rsid w:val="004B3216"/>
    <w:rsid w:val="004C2D14"/>
    <w:rsid w:val="00526D4A"/>
    <w:rsid w:val="005D227E"/>
    <w:rsid w:val="005F00C2"/>
    <w:rsid w:val="006A0F48"/>
    <w:rsid w:val="007C46A4"/>
    <w:rsid w:val="0088385F"/>
    <w:rsid w:val="00887483"/>
    <w:rsid w:val="008D3836"/>
    <w:rsid w:val="009276C9"/>
    <w:rsid w:val="00996C76"/>
    <w:rsid w:val="00A764BA"/>
    <w:rsid w:val="00A93E1F"/>
    <w:rsid w:val="00A95879"/>
    <w:rsid w:val="00AC3443"/>
    <w:rsid w:val="00B62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BB6AF6-B745-4536-BD87-659825A17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lang w:val="nl-NL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4C2D1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4B3216"/>
    <w:pPr>
      <w:spacing w:after="210" w:line="210" w:lineRule="atLeast"/>
      <w:jc w:val="both"/>
    </w:pPr>
    <w:rPr>
      <w:rFonts w:eastAsia="Times New Roman" w:cs="Arial"/>
      <w:sz w:val="17"/>
      <w:szCs w:val="17"/>
      <w:lang w:eastAsia="nl-NL"/>
    </w:rPr>
  </w:style>
  <w:style w:type="table" w:styleId="Tabelraster">
    <w:name w:val="Table Grid"/>
    <w:basedOn w:val="Standaardtabel"/>
    <w:rsid w:val="009276C9"/>
    <w:pPr>
      <w:overflowPunct w:val="0"/>
      <w:autoSpaceDE w:val="0"/>
      <w:autoSpaceDN w:val="0"/>
      <w:adjustRightInd w:val="0"/>
      <w:spacing w:after="240"/>
      <w:textAlignment w:val="baseline"/>
    </w:pPr>
    <w:rPr>
      <w:rFonts w:eastAsia="Times New Roman" w:cs="Times New Roman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35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07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494069">
              <w:marLeft w:val="0"/>
              <w:marRight w:val="0"/>
              <w:marTop w:val="90"/>
              <w:marBottom w:val="0"/>
              <w:divBdr>
                <w:top w:val="single" w:sz="6" w:space="5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5</Pages>
  <Words>878</Words>
  <Characters>4829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SLO</Company>
  <LinksUpToDate>false</LinksUpToDate>
  <CharactersWithSpaces>5696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de Jong</dc:creator>
  <cp:keywords/>
  <dc:description/>
  <cp:lastModifiedBy>Kim de Jong</cp:lastModifiedBy>
  <cp:revision>5</cp:revision>
  <dcterms:created xsi:type="dcterms:W3CDTF">2015-11-24T11:14:00Z</dcterms:created>
  <dcterms:modified xsi:type="dcterms:W3CDTF">2015-11-24T20:30:00Z</dcterms:modified>
</cp:coreProperties>
</file>